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753ADE" w14:textId="4DBDDFDD" w:rsidR="00FB4C78" w:rsidRDefault="00FB4C78">
      <w:pPr>
        <w:jc w:val="center"/>
        <w:rPr>
          <w:b/>
          <w:color w:val="003399"/>
          <w:sz w:val="40"/>
          <w:lang w:val="fr-FR"/>
        </w:rPr>
      </w:pPr>
      <w:r>
        <w:rPr>
          <w:b/>
          <w:color w:val="003399"/>
          <w:sz w:val="40"/>
          <w:lang w:val="fr-FR"/>
        </w:rPr>
        <w:t>Marché de prestation de Bilan Social Individuel</w:t>
      </w:r>
    </w:p>
    <w:p w14:paraId="0AE74D87" w14:textId="539C768F" w:rsidR="000423DE" w:rsidRPr="00FB4C78" w:rsidRDefault="006A0D5F">
      <w:pPr>
        <w:jc w:val="center"/>
        <w:rPr>
          <w:lang w:val="fr-FR"/>
        </w:rPr>
      </w:pPr>
      <w:r w:rsidRPr="00FB4C78">
        <w:rPr>
          <w:b/>
          <w:color w:val="003399"/>
          <w:sz w:val="40"/>
          <w:lang w:val="fr-FR"/>
        </w:rPr>
        <w:t>Cadre de Réponse Technique (CRT)</w:t>
      </w:r>
      <w:r w:rsidRPr="00FB4C78">
        <w:rPr>
          <w:b/>
          <w:color w:val="003399"/>
          <w:sz w:val="40"/>
          <w:lang w:val="fr-FR"/>
        </w:rPr>
        <w:br/>
      </w:r>
    </w:p>
    <w:p w14:paraId="2080A3C0" w14:textId="1E1A5107" w:rsidR="000423DE" w:rsidRPr="00FB4C78" w:rsidRDefault="006A0D5F" w:rsidP="00FB4C78">
      <w:pPr>
        <w:rPr>
          <w:lang w:val="fr-FR"/>
        </w:rPr>
      </w:pPr>
      <w:r w:rsidRPr="00FB4C78">
        <w:rPr>
          <w:b/>
          <w:color w:val="003399"/>
          <w:sz w:val="28"/>
          <w:lang w:val="fr-FR"/>
        </w:rPr>
        <w:t>1. Contexte &amp; compréhension du besoin</w:t>
      </w:r>
    </w:p>
    <w:p w14:paraId="0216AF2E" w14:textId="77777777" w:rsidR="000423DE" w:rsidRPr="00FB4C78" w:rsidRDefault="006A0D5F">
      <w:pPr>
        <w:rPr>
          <w:lang w:val="fr-FR"/>
        </w:rPr>
      </w:pPr>
      <w:r w:rsidRPr="00FB4C78">
        <w:rPr>
          <w:i/>
          <w:lang w:val="fr-FR"/>
        </w:rPr>
        <w:t>Décrivez votre compréhension du contexte et des enjeux du marché.</w:t>
      </w:r>
    </w:p>
    <w:p w14:paraId="74339D7A" w14:textId="77777777" w:rsidR="00852510" w:rsidRDefault="006A0D5F">
      <w:pPr>
        <w:shd w:val="clear" w:color="auto" w:fill="D9D9D9"/>
        <w:rPr>
          <w:lang w:val="fr-FR"/>
        </w:rPr>
      </w:pPr>
      <w:r w:rsidRPr="00FB4C78">
        <w:rPr>
          <w:lang w:val="fr-FR"/>
        </w:rPr>
        <w:br/>
      </w:r>
      <w:r w:rsidRPr="00FB4C78">
        <w:rPr>
          <w:lang w:val="fr-FR"/>
        </w:rPr>
        <w:br/>
      </w:r>
    </w:p>
    <w:p w14:paraId="14415791" w14:textId="77777777" w:rsidR="00852510" w:rsidRDefault="00852510">
      <w:pPr>
        <w:shd w:val="clear" w:color="auto" w:fill="D9D9D9"/>
        <w:rPr>
          <w:lang w:val="fr-FR"/>
        </w:rPr>
      </w:pPr>
    </w:p>
    <w:p w14:paraId="23F1C67E" w14:textId="77777777" w:rsidR="00852510" w:rsidRDefault="00852510">
      <w:pPr>
        <w:shd w:val="clear" w:color="auto" w:fill="D9D9D9"/>
        <w:rPr>
          <w:lang w:val="fr-FR"/>
        </w:rPr>
      </w:pPr>
    </w:p>
    <w:p w14:paraId="434FE354" w14:textId="77777777" w:rsidR="00852510" w:rsidRDefault="00852510">
      <w:pPr>
        <w:shd w:val="clear" w:color="auto" w:fill="D9D9D9"/>
        <w:rPr>
          <w:lang w:val="fr-FR"/>
        </w:rPr>
      </w:pPr>
    </w:p>
    <w:p w14:paraId="56FB1318" w14:textId="77777777" w:rsidR="00C108C9" w:rsidRDefault="00C108C9">
      <w:pPr>
        <w:shd w:val="clear" w:color="auto" w:fill="D9D9D9"/>
        <w:rPr>
          <w:lang w:val="fr-FR"/>
        </w:rPr>
      </w:pPr>
    </w:p>
    <w:p w14:paraId="35C079AA" w14:textId="77777777" w:rsidR="00C108C9" w:rsidRDefault="00C108C9">
      <w:pPr>
        <w:shd w:val="clear" w:color="auto" w:fill="D9D9D9"/>
        <w:rPr>
          <w:lang w:val="fr-FR"/>
        </w:rPr>
      </w:pPr>
    </w:p>
    <w:p w14:paraId="3DDE5B5B" w14:textId="77777777" w:rsidR="00C108C9" w:rsidRDefault="00C108C9">
      <w:pPr>
        <w:shd w:val="clear" w:color="auto" w:fill="D9D9D9"/>
        <w:rPr>
          <w:lang w:val="fr-FR"/>
        </w:rPr>
      </w:pPr>
    </w:p>
    <w:p w14:paraId="0496013F" w14:textId="77777777" w:rsidR="00C108C9" w:rsidRDefault="00C108C9">
      <w:pPr>
        <w:shd w:val="clear" w:color="auto" w:fill="D9D9D9"/>
        <w:rPr>
          <w:lang w:val="fr-FR"/>
        </w:rPr>
      </w:pPr>
    </w:p>
    <w:p w14:paraId="5415920A" w14:textId="77777777" w:rsidR="00C108C9" w:rsidRDefault="00C108C9">
      <w:pPr>
        <w:shd w:val="clear" w:color="auto" w:fill="D9D9D9"/>
        <w:rPr>
          <w:lang w:val="fr-FR"/>
        </w:rPr>
      </w:pPr>
    </w:p>
    <w:p w14:paraId="74277DE1" w14:textId="77777777" w:rsidR="00C108C9" w:rsidRDefault="00C108C9">
      <w:pPr>
        <w:shd w:val="clear" w:color="auto" w:fill="D9D9D9"/>
        <w:rPr>
          <w:lang w:val="fr-FR"/>
        </w:rPr>
      </w:pPr>
    </w:p>
    <w:p w14:paraId="06951B33" w14:textId="77777777" w:rsidR="00C108C9" w:rsidRDefault="00C108C9">
      <w:pPr>
        <w:shd w:val="clear" w:color="auto" w:fill="D9D9D9"/>
        <w:rPr>
          <w:lang w:val="fr-FR"/>
        </w:rPr>
      </w:pPr>
    </w:p>
    <w:p w14:paraId="5BCFBF8B" w14:textId="77777777" w:rsidR="00C108C9" w:rsidRDefault="00C108C9">
      <w:pPr>
        <w:shd w:val="clear" w:color="auto" w:fill="D9D9D9"/>
        <w:rPr>
          <w:lang w:val="fr-FR"/>
        </w:rPr>
      </w:pPr>
    </w:p>
    <w:p w14:paraId="6DCB3C18" w14:textId="77777777" w:rsidR="00C108C9" w:rsidRDefault="00C108C9">
      <w:pPr>
        <w:shd w:val="clear" w:color="auto" w:fill="D9D9D9"/>
        <w:rPr>
          <w:lang w:val="fr-FR"/>
        </w:rPr>
      </w:pPr>
    </w:p>
    <w:p w14:paraId="65C8DB8D" w14:textId="77777777" w:rsidR="00C108C9" w:rsidRDefault="00C108C9">
      <w:pPr>
        <w:shd w:val="clear" w:color="auto" w:fill="D9D9D9"/>
        <w:rPr>
          <w:lang w:val="fr-FR"/>
        </w:rPr>
      </w:pPr>
    </w:p>
    <w:p w14:paraId="57944D5F" w14:textId="77777777" w:rsidR="00C108C9" w:rsidRDefault="00C108C9">
      <w:pPr>
        <w:shd w:val="clear" w:color="auto" w:fill="D9D9D9"/>
        <w:rPr>
          <w:lang w:val="fr-FR"/>
        </w:rPr>
      </w:pPr>
    </w:p>
    <w:p w14:paraId="3B4B348E" w14:textId="347D3B12" w:rsidR="000423DE" w:rsidRPr="00FB4C78" w:rsidRDefault="006A0D5F">
      <w:pPr>
        <w:shd w:val="clear" w:color="auto" w:fill="D9D9D9"/>
        <w:rPr>
          <w:lang w:val="fr-FR"/>
        </w:rPr>
      </w:pPr>
      <w:r w:rsidRPr="00FB4C78">
        <w:rPr>
          <w:lang w:val="fr-FR"/>
        </w:rPr>
        <w:br/>
      </w:r>
    </w:p>
    <w:p w14:paraId="4F2BF1F2" w14:textId="77777777" w:rsidR="000423DE" w:rsidRPr="00FB4C78" w:rsidRDefault="006A0D5F">
      <w:pPr>
        <w:pStyle w:val="Titre1"/>
        <w:rPr>
          <w:lang w:val="fr-FR"/>
        </w:rPr>
      </w:pPr>
      <w:r w:rsidRPr="00FB4C78">
        <w:rPr>
          <w:color w:val="003399"/>
          <w:lang w:val="fr-FR"/>
        </w:rPr>
        <w:lastRenderedPageBreak/>
        <w:t>2. Méthodologie projet</w:t>
      </w:r>
    </w:p>
    <w:p w14:paraId="64BA23D5" w14:textId="77777777" w:rsidR="00C108C9" w:rsidRDefault="006A0D5F">
      <w:pPr>
        <w:rPr>
          <w:i/>
          <w:lang w:val="fr-FR"/>
        </w:rPr>
      </w:pPr>
      <w:r w:rsidRPr="00FB4C78">
        <w:rPr>
          <w:i/>
          <w:lang w:val="fr-FR"/>
        </w:rPr>
        <w:t>Présentez</w:t>
      </w:r>
      <w:r w:rsidR="00C108C9">
        <w:rPr>
          <w:i/>
          <w:lang w:val="fr-FR"/>
        </w:rPr>
        <w:t> :</w:t>
      </w:r>
    </w:p>
    <w:p w14:paraId="63EDB0E5" w14:textId="1CB53260" w:rsidR="000423DE" w:rsidRPr="00C108C9" w:rsidRDefault="00C108C9" w:rsidP="00C108C9">
      <w:pPr>
        <w:pStyle w:val="Paragraphedeliste"/>
        <w:numPr>
          <w:ilvl w:val="0"/>
          <w:numId w:val="14"/>
        </w:numPr>
        <w:rPr>
          <w:i/>
          <w:lang w:val="fr-FR"/>
        </w:rPr>
      </w:pPr>
      <w:r w:rsidRPr="00C108C9">
        <w:rPr>
          <w:i/>
          <w:lang w:val="fr-FR"/>
        </w:rPr>
        <w:t>Votre</w:t>
      </w:r>
      <w:r w:rsidR="006A0D5F" w:rsidRPr="00C108C9">
        <w:rPr>
          <w:i/>
          <w:lang w:val="fr-FR"/>
        </w:rPr>
        <w:t xml:space="preserve"> démarche, méthode, outils et livrables.</w:t>
      </w:r>
    </w:p>
    <w:p w14:paraId="5116DB4F" w14:textId="77777777" w:rsidR="00C108C9" w:rsidRPr="00C108C9" w:rsidRDefault="00C108C9" w:rsidP="00C108C9">
      <w:pPr>
        <w:pStyle w:val="Paragraphedeliste"/>
        <w:numPr>
          <w:ilvl w:val="0"/>
          <w:numId w:val="14"/>
        </w:numPr>
        <w:rPr>
          <w:i/>
          <w:lang w:val="fr-FR"/>
        </w:rPr>
      </w:pPr>
      <w:r w:rsidRPr="00C108C9">
        <w:rPr>
          <w:i/>
          <w:lang w:val="fr-FR"/>
        </w:rPr>
        <w:t xml:space="preserve">Capacité à proposer des solutions en fonction de la compréhension du contexte, </w:t>
      </w:r>
    </w:p>
    <w:p w14:paraId="74E846BA" w14:textId="77777777" w:rsidR="00C108C9" w:rsidRPr="00C108C9" w:rsidRDefault="00C108C9" w:rsidP="00C108C9">
      <w:pPr>
        <w:pStyle w:val="Paragraphedeliste"/>
        <w:numPr>
          <w:ilvl w:val="0"/>
          <w:numId w:val="14"/>
        </w:numPr>
        <w:rPr>
          <w:i/>
          <w:lang w:val="fr-FR"/>
        </w:rPr>
      </w:pPr>
      <w:r w:rsidRPr="00C108C9">
        <w:rPr>
          <w:i/>
          <w:lang w:val="fr-FR"/>
        </w:rPr>
        <w:t xml:space="preserve">Variabilité des conceptions graphiques </w:t>
      </w:r>
    </w:p>
    <w:p w14:paraId="0DEE5665" w14:textId="45CA6799" w:rsidR="00C108C9" w:rsidRPr="00C108C9" w:rsidRDefault="0091103D" w:rsidP="00C108C9">
      <w:pPr>
        <w:pStyle w:val="Paragraphedeliste"/>
        <w:numPr>
          <w:ilvl w:val="0"/>
          <w:numId w:val="14"/>
        </w:numPr>
        <w:rPr>
          <w:i/>
          <w:lang w:val="fr-FR"/>
        </w:rPr>
      </w:pPr>
      <w:r>
        <w:rPr>
          <w:i/>
          <w:lang w:val="fr-FR"/>
        </w:rPr>
        <w:t>I</w:t>
      </w:r>
      <w:r w:rsidR="00C108C9" w:rsidRPr="00C108C9">
        <w:rPr>
          <w:i/>
          <w:lang w:val="fr-FR"/>
        </w:rPr>
        <w:t xml:space="preserve">nnovation et démonstration des capacités pédagogiques </w:t>
      </w:r>
    </w:p>
    <w:p w14:paraId="41E8FB9B" w14:textId="1DBFD106" w:rsidR="00C108C9" w:rsidRPr="006D3E14" w:rsidRDefault="00C108C9" w:rsidP="006D3E14">
      <w:pPr>
        <w:pStyle w:val="Paragraphedeliste"/>
        <w:numPr>
          <w:ilvl w:val="0"/>
          <w:numId w:val="14"/>
        </w:numPr>
        <w:rPr>
          <w:i/>
          <w:lang w:val="fr-FR"/>
        </w:rPr>
      </w:pPr>
      <w:r w:rsidRPr="00C108C9">
        <w:rPr>
          <w:i/>
          <w:lang w:val="fr-FR"/>
        </w:rPr>
        <w:t xml:space="preserve">Moyens mis en œuvre pour respecter la confidentialité des données, dont les mesures de sécurité techniques et organisationnelles </w:t>
      </w:r>
    </w:p>
    <w:p w14:paraId="1A67A0A1" w14:textId="77777777" w:rsidR="00852510" w:rsidRDefault="006A0D5F">
      <w:pPr>
        <w:shd w:val="clear" w:color="auto" w:fill="D9D9D9"/>
        <w:rPr>
          <w:lang w:val="fr-FR"/>
        </w:rPr>
      </w:pPr>
      <w:r w:rsidRPr="00FB4C78">
        <w:rPr>
          <w:lang w:val="fr-FR"/>
        </w:rPr>
        <w:br/>
      </w:r>
    </w:p>
    <w:p w14:paraId="0B559CEC" w14:textId="77777777" w:rsidR="00852510" w:rsidRDefault="00852510">
      <w:pPr>
        <w:shd w:val="clear" w:color="auto" w:fill="D9D9D9"/>
        <w:rPr>
          <w:lang w:val="fr-FR"/>
        </w:rPr>
      </w:pPr>
    </w:p>
    <w:p w14:paraId="1EDBB69E" w14:textId="77777777" w:rsidR="00852510" w:rsidRDefault="00852510">
      <w:pPr>
        <w:shd w:val="clear" w:color="auto" w:fill="D9D9D9"/>
        <w:rPr>
          <w:lang w:val="fr-FR"/>
        </w:rPr>
      </w:pPr>
    </w:p>
    <w:p w14:paraId="1785290D" w14:textId="77777777" w:rsidR="00852510" w:rsidRDefault="00852510">
      <w:pPr>
        <w:shd w:val="clear" w:color="auto" w:fill="D9D9D9"/>
        <w:rPr>
          <w:lang w:val="fr-FR"/>
        </w:rPr>
      </w:pPr>
    </w:p>
    <w:p w14:paraId="79D175B7" w14:textId="77777777" w:rsidR="00852510" w:rsidRDefault="00852510">
      <w:pPr>
        <w:shd w:val="clear" w:color="auto" w:fill="D9D9D9"/>
        <w:rPr>
          <w:lang w:val="fr-FR"/>
        </w:rPr>
      </w:pPr>
    </w:p>
    <w:p w14:paraId="30A8352F" w14:textId="6A848AE5" w:rsidR="000423DE" w:rsidRDefault="006A0D5F">
      <w:pPr>
        <w:shd w:val="clear" w:color="auto" w:fill="D9D9D9"/>
        <w:rPr>
          <w:lang w:val="fr-FR"/>
        </w:rPr>
      </w:pPr>
      <w:r w:rsidRPr="00FB4C78">
        <w:rPr>
          <w:lang w:val="fr-FR"/>
        </w:rPr>
        <w:br/>
      </w:r>
      <w:r w:rsidRPr="00FB4C78">
        <w:rPr>
          <w:lang w:val="fr-FR"/>
        </w:rPr>
        <w:br/>
      </w:r>
    </w:p>
    <w:p w14:paraId="1C265789" w14:textId="77777777" w:rsidR="00C108C9" w:rsidRDefault="00C108C9">
      <w:pPr>
        <w:shd w:val="clear" w:color="auto" w:fill="D9D9D9"/>
        <w:rPr>
          <w:lang w:val="fr-FR"/>
        </w:rPr>
      </w:pPr>
    </w:p>
    <w:p w14:paraId="38CF6313" w14:textId="77777777" w:rsidR="00C108C9" w:rsidRDefault="00C108C9">
      <w:pPr>
        <w:shd w:val="clear" w:color="auto" w:fill="D9D9D9"/>
        <w:rPr>
          <w:lang w:val="fr-FR"/>
        </w:rPr>
      </w:pPr>
    </w:p>
    <w:p w14:paraId="554F110F" w14:textId="77777777" w:rsidR="00C108C9" w:rsidRDefault="00C108C9">
      <w:pPr>
        <w:shd w:val="clear" w:color="auto" w:fill="D9D9D9"/>
        <w:rPr>
          <w:lang w:val="fr-FR"/>
        </w:rPr>
      </w:pPr>
    </w:p>
    <w:p w14:paraId="3AF627FF" w14:textId="77777777" w:rsidR="00C108C9" w:rsidRDefault="00C108C9">
      <w:pPr>
        <w:shd w:val="clear" w:color="auto" w:fill="D9D9D9"/>
        <w:rPr>
          <w:lang w:val="fr-FR"/>
        </w:rPr>
      </w:pPr>
    </w:p>
    <w:p w14:paraId="31ED340B" w14:textId="77777777" w:rsidR="00C108C9" w:rsidRDefault="00C108C9">
      <w:pPr>
        <w:shd w:val="clear" w:color="auto" w:fill="D9D9D9"/>
        <w:rPr>
          <w:lang w:val="fr-FR"/>
        </w:rPr>
      </w:pPr>
    </w:p>
    <w:p w14:paraId="328B75D5" w14:textId="77777777" w:rsidR="00C108C9" w:rsidRDefault="00C108C9">
      <w:pPr>
        <w:shd w:val="clear" w:color="auto" w:fill="D9D9D9"/>
        <w:rPr>
          <w:lang w:val="fr-FR"/>
        </w:rPr>
      </w:pPr>
    </w:p>
    <w:p w14:paraId="4272BA27" w14:textId="77777777" w:rsidR="00C108C9" w:rsidRDefault="00C108C9">
      <w:pPr>
        <w:shd w:val="clear" w:color="auto" w:fill="D9D9D9"/>
        <w:rPr>
          <w:lang w:val="fr-FR"/>
        </w:rPr>
      </w:pPr>
    </w:p>
    <w:p w14:paraId="59D572FD" w14:textId="77777777" w:rsidR="00C108C9" w:rsidRDefault="00C108C9">
      <w:pPr>
        <w:shd w:val="clear" w:color="auto" w:fill="D9D9D9"/>
        <w:rPr>
          <w:lang w:val="fr-FR"/>
        </w:rPr>
      </w:pPr>
    </w:p>
    <w:p w14:paraId="79EA6AAB" w14:textId="77777777" w:rsidR="006D3E14" w:rsidRDefault="006D3E14">
      <w:pPr>
        <w:shd w:val="clear" w:color="auto" w:fill="D9D9D9"/>
        <w:rPr>
          <w:lang w:val="fr-FR"/>
        </w:rPr>
      </w:pPr>
    </w:p>
    <w:p w14:paraId="31A32C8B" w14:textId="77777777" w:rsidR="00C108C9" w:rsidRPr="00FB4C78" w:rsidRDefault="00C108C9">
      <w:pPr>
        <w:shd w:val="clear" w:color="auto" w:fill="D9D9D9"/>
        <w:rPr>
          <w:lang w:val="fr-FR"/>
        </w:rPr>
      </w:pPr>
    </w:p>
    <w:p w14:paraId="400D0672" w14:textId="77777777" w:rsidR="000423DE" w:rsidRPr="00FB4C78" w:rsidRDefault="006A0D5F">
      <w:pPr>
        <w:pStyle w:val="Titre1"/>
        <w:rPr>
          <w:lang w:val="fr-FR"/>
        </w:rPr>
      </w:pPr>
      <w:r w:rsidRPr="00FB4C78">
        <w:rPr>
          <w:color w:val="003399"/>
          <w:lang w:val="fr-FR"/>
        </w:rPr>
        <w:lastRenderedPageBreak/>
        <w:t>3. Qualité des intervenants</w:t>
      </w:r>
    </w:p>
    <w:p w14:paraId="4EBD09FF" w14:textId="77777777" w:rsidR="000423DE" w:rsidRPr="00FB4C78" w:rsidRDefault="006A0D5F">
      <w:pPr>
        <w:rPr>
          <w:lang w:val="fr-FR"/>
        </w:rPr>
      </w:pPr>
      <w:r w:rsidRPr="00FB4C78">
        <w:rPr>
          <w:i/>
          <w:lang w:val="fr-FR"/>
        </w:rPr>
        <w:t>Indiquez les profils, expériences et moyens affectés.</w:t>
      </w:r>
    </w:p>
    <w:p w14:paraId="095B8ADD" w14:textId="77777777" w:rsidR="00852510" w:rsidRDefault="006A0D5F">
      <w:pPr>
        <w:shd w:val="clear" w:color="auto" w:fill="D9D9D9"/>
        <w:rPr>
          <w:lang w:val="fr-FR"/>
        </w:rPr>
      </w:pPr>
      <w:r w:rsidRPr="00FB4C78">
        <w:rPr>
          <w:lang w:val="fr-FR"/>
        </w:rPr>
        <w:br/>
      </w:r>
      <w:r w:rsidRPr="00FB4C78">
        <w:rPr>
          <w:lang w:val="fr-FR"/>
        </w:rPr>
        <w:br/>
      </w:r>
    </w:p>
    <w:p w14:paraId="2CA4855B" w14:textId="77777777" w:rsidR="00852510" w:rsidRDefault="00852510">
      <w:pPr>
        <w:shd w:val="clear" w:color="auto" w:fill="D9D9D9"/>
        <w:rPr>
          <w:lang w:val="fr-FR"/>
        </w:rPr>
      </w:pPr>
    </w:p>
    <w:p w14:paraId="1FF2C979" w14:textId="77777777" w:rsidR="00852510" w:rsidRDefault="00852510">
      <w:pPr>
        <w:shd w:val="clear" w:color="auto" w:fill="D9D9D9"/>
        <w:rPr>
          <w:lang w:val="fr-FR"/>
        </w:rPr>
      </w:pPr>
    </w:p>
    <w:p w14:paraId="53F965BD" w14:textId="77777777" w:rsidR="00852510" w:rsidRDefault="00852510">
      <w:pPr>
        <w:shd w:val="clear" w:color="auto" w:fill="D9D9D9"/>
        <w:rPr>
          <w:lang w:val="fr-FR"/>
        </w:rPr>
      </w:pPr>
    </w:p>
    <w:p w14:paraId="7DB0D82C" w14:textId="77777777" w:rsidR="00852510" w:rsidRDefault="00852510">
      <w:pPr>
        <w:shd w:val="clear" w:color="auto" w:fill="D9D9D9"/>
        <w:rPr>
          <w:lang w:val="fr-FR"/>
        </w:rPr>
      </w:pPr>
    </w:p>
    <w:p w14:paraId="3DE937A8" w14:textId="77777777" w:rsidR="00852510" w:rsidRDefault="00852510">
      <w:pPr>
        <w:shd w:val="clear" w:color="auto" w:fill="D9D9D9"/>
        <w:rPr>
          <w:lang w:val="fr-FR"/>
        </w:rPr>
      </w:pPr>
    </w:p>
    <w:p w14:paraId="6C831D3F" w14:textId="77777777" w:rsidR="00852510" w:rsidRDefault="00852510">
      <w:pPr>
        <w:shd w:val="clear" w:color="auto" w:fill="D9D9D9"/>
        <w:rPr>
          <w:lang w:val="fr-FR"/>
        </w:rPr>
      </w:pPr>
    </w:p>
    <w:p w14:paraId="45355986" w14:textId="3708ED44" w:rsidR="000423DE" w:rsidRPr="00FB4C78" w:rsidRDefault="006A0D5F">
      <w:pPr>
        <w:shd w:val="clear" w:color="auto" w:fill="D9D9D9"/>
        <w:rPr>
          <w:lang w:val="fr-FR"/>
        </w:rPr>
      </w:pPr>
      <w:r w:rsidRPr="00FB4C78">
        <w:rPr>
          <w:lang w:val="fr-FR"/>
        </w:rPr>
        <w:br/>
      </w:r>
    </w:p>
    <w:p w14:paraId="2AB83403" w14:textId="77777777" w:rsidR="000423DE" w:rsidRPr="00FB4C78" w:rsidRDefault="006A0D5F">
      <w:pPr>
        <w:pStyle w:val="Titre1"/>
        <w:rPr>
          <w:lang w:val="fr-FR"/>
        </w:rPr>
      </w:pPr>
      <w:r w:rsidRPr="00FB4C78">
        <w:rPr>
          <w:color w:val="003399"/>
          <w:lang w:val="fr-FR"/>
        </w:rPr>
        <w:t>4. Délais d’exécution</w:t>
      </w:r>
    </w:p>
    <w:p w14:paraId="77B011C1" w14:textId="77777777" w:rsidR="000423DE" w:rsidRPr="00FB4C78" w:rsidRDefault="006A0D5F">
      <w:pPr>
        <w:rPr>
          <w:lang w:val="fr-FR"/>
        </w:rPr>
      </w:pPr>
      <w:r w:rsidRPr="00FB4C78">
        <w:rPr>
          <w:i/>
          <w:lang w:val="fr-FR"/>
        </w:rPr>
        <w:t>Précisez votre planning, jalons et engagements de délais.</w:t>
      </w:r>
    </w:p>
    <w:p w14:paraId="66A35558" w14:textId="77777777" w:rsidR="00852510" w:rsidRDefault="006A0D5F">
      <w:pPr>
        <w:shd w:val="clear" w:color="auto" w:fill="D9D9D9"/>
        <w:rPr>
          <w:lang w:val="fr-FR"/>
        </w:rPr>
      </w:pPr>
      <w:r w:rsidRPr="00FB4C78">
        <w:rPr>
          <w:lang w:val="fr-FR"/>
        </w:rPr>
        <w:br/>
      </w:r>
      <w:r w:rsidRPr="00FB4C78">
        <w:rPr>
          <w:lang w:val="fr-FR"/>
        </w:rPr>
        <w:br/>
      </w:r>
    </w:p>
    <w:p w14:paraId="695A48D5" w14:textId="77777777" w:rsidR="00852510" w:rsidRDefault="00852510">
      <w:pPr>
        <w:shd w:val="clear" w:color="auto" w:fill="D9D9D9"/>
        <w:rPr>
          <w:lang w:val="fr-FR"/>
        </w:rPr>
      </w:pPr>
    </w:p>
    <w:p w14:paraId="3A7862C9" w14:textId="77777777" w:rsidR="00852510" w:rsidRDefault="00852510">
      <w:pPr>
        <w:shd w:val="clear" w:color="auto" w:fill="D9D9D9"/>
        <w:rPr>
          <w:lang w:val="fr-FR"/>
        </w:rPr>
      </w:pPr>
    </w:p>
    <w:p w14:paraId="42E8C30A" w14:textId="77777777" w:rsidR="00852510" w:rsidRDefault="00852510">
      <w:pPr>
        <w:shd w:val="clear" w:color="auto" w:fill="D9D9D9"/>
        <w:rPr>
          <w:lang w:val="fr-FR"/>
        </w:rPr>
      </w:pPr>
    </w:p>
    <w:p w14:paraId="6FA213D9" w14:textId="77777777" w:rsidR="00852510" w:rsidRDefault="00852510">
      <w:pPr>
        <w:shd w:val="clear" w:color="auto" w:fill="D9D9D9"/>
        <w:rPr>
          <w:lang w:val="fr-FR"/>
        </w:rPr>
      </w:pPr>
    </w:p>
    <w:p w14:paraId="36F0EEC7" w14:textId="77777777" w:rsidR="00852510" w:rsidRDefault="00852510">
      <w:pPr>
        <w:shd w:val="clear" w:color="auto" w:fill="D9D9D9"/>
        <w:rPr>
          <w:lang w:val="fr-FR"/>
        </w:rPr>
      </w:pPr>
    </w:p>
    <w:p w14:paraId="61C4FD80" w14:textId="77777777" w:rsidR="00852510" w:rsidRDefault="00852510">
      <w:pPr>
        <w:shd w:val="clear" w:color="auto" w:fill="D9D9D9"/>
        <w:rPr>
          <w:lang w:val="fr-FR"/>
        </w:rPr>
      </w:pPr>
    </w:p>
    <w:p w14:paraId="38A621EF" w14:textId="5405135F" w:rsidR="000423DE" w:rsidRPr="00FB4C78" w:rsidRDefault="006A0D5F">
      <w:pPr>
        <w:shd w:val="clear" w:color="auto" w:fill="D9D9D9"/>
        <w:rPr>
          <w:lang w:val="fr-FR"/>
        </w:rPr>
      </w:pPr>
      <w:r w:rsidRPr="00FB4C78">
        <w:rPr>
          <w:lang w:val="fr-FR"/>
        </w:rPr>
        <w:br/>
      </w:r>
    </w:p>
    <w:p w14:paraId="58709B60" w14:textId="77777777" w:rsidR="000423DE" w:rsidRPr="00FB4C78" w:rsidRDefault="006A0D5F">
      <w:pPr>
        <w:pStyle w:val="Titre1"/>
        <w:rPr>
          <w:lang w:val="fr-FR"/>
        </w:rPr>
      </w:pPr>
      <w:r w:rsidRPr="00FB4C78">
        <w:rPr>
          <w:color w:val="003399"/>
          <w:lang w:val="fr-FR"/>
        </w:rPr>
        <w:lastRenderedPageBreak/>
        <w:t>5. Responsabilité Sociétale (RSE)</w:t>
      </w:r>
    </w:p>
    <w:p w14:paraId="73058BA3" w14:textId="33DC19D0" w:rsidR="000423DE" w:rsidRDefault="006A0D5F">
      <w:pPr>
        <w:rPr>
          <w:i/>
          <w:lang w:val="fr-FR"/>
        </w:rPr>
      </w:pPr>
      <w:r w:rsidRPr="00FB4C78">
        <w:rPr>
          <w:i/>
          <w:lang w:val="fr-FR"/>
        </w:rPr>
        <w:t>Exposez vos engagements RSE</w:t>
      </w:r>
      <w:r w:rsidR="00C108C9">
        <w:rPr>
          <w:i/>
          <w:lang w:val="fr-FR"/>
        </w:rPr>
        <w:t xml:space="preserve"> en lien avec l’objet du marché : </w:t>
      </w:r>
    </w:p>
    <w:p w14:paraId="267C44D3" w14:textId="77777777" w:rsidR="00C108C9" w:rsidRPr="00C108C9" w:rsidRDefault="00C108C9" w:rsidP="00C108C9">
      <w:pPr>
        <w:pStyle w:val="Paragraphedeliste"/>
        <w:numPr>
          <w:ilvl w:val="0"/>
          <w:numId w:val="15"/>
        </w:numPr>
        <w:spacing w:after="0" w:line="240" w:lineRule="auto"/>
        <w:jc w:val="both"/>
        <w:rPr>
          <w:rFonts w:eastAsia="Times New Roman" w:cstheme="minorHAnsi"/>
          <w:color w:val="000000"/>
          <w:sz w:val="24"/>
          <w:szCs w:val="24"/>
          <w:lang w:val="fr-FR"/>
        </w:rPr>
      </w:pPr>
      <w:r w:rsidRPr="00C108C9">
        <w:rPr>
          <w:rFonts w:eastAsia="Times New Roman" w:cstheme="minorHAnsi"/>
          <w:color w:val="000000"/>
          <w:sz w:val="24"/>
          <w:szCs w:val="24"/>
          <w:lang w:val="fr-FR"/>
        </w:rPr>
        <w:t xml:space="preserve">Recours à des ESAT </w:t>
      </w:r>
    </w:p>
    <w:p w14:paraId="08691C63" w14:textId="79BD83AB" w:rsidR="00C108C9" w:rsidRPr="00C108C9" w:rsidRDefault="00C108C9" w:rsidP="00C108C9">
      <w:pPr>
        <w:pStyle w:val="Paragraphedeliste"/>
        <w:numPr>
          <w:ilvl w:val="0"/>
          <w:numId w:val="15"/>
        </w:numPr>
        <w:spacing w:after="0" w:line="240" w:lineRule="auto"/>
        <w:jc w:val="both"/>
        <w:rPr>
          <w:rFonts w:eastAsia="Times New Roman" w:cstheme="minorHAnsi"/>
          <w:color w:val="000000"/>
          <w:sz w:val="24"/>
          <w:szCs w:val="24"/>
          <w:lang w:val="fr-FR"/>
        </w:rPr>
      </w:pPr>
      <w:r w:rsidRPr="00C108C9">
        <w:rPr>
          <w:rFonts w:eastAsia="Times New Roman" w:cstheme="minorHAnsi"/>
          <w:color w:val="000000"/>
          <w:sz w:val="24"/>
          <w:szCs w:val="24"/>
          <w:lang w:val="fr-FR"/>
        </w:rPr>
        <w:t xml:space="preserve">L’utilisation de papier recyclée, type d’encre, process écologique </w:t>
      </w:r>
    </w:p>
    <w:p w14:paraId="4D1B2C38" w14:textId="77777777" w:rsidR="00C108C9" w:rsidRPr="00FB4C78" w:rsidRDefault="00C108C9">
      <w:pPr>
        <w:rPr>
          <w:lang w:val="fr-FR"/>
        </w:rPr>
      </w:pPr>
    </w:p>
    <w:p w14:paraId="2D3DBE52" w14:textId="77777777" w:rsidR="00852510" w:rsidRDefault="006A0D5F">
      <w:pPr>
        <w:shd w:val="clear" w:color="auto" w:fill="D9D9D9"/>
        <w:rPr>
          <w:lang w:val="fr-FR"/>
        </w:rPr>
      </w:pPr>
      <w:r w:rsidRPr="00FB4C78">
        <w:rPr>
          <w:lang w:val="fr-FR"/>
        </w:rPr>
        <w:br/>
      </w:r>
      <w:r w:rsidRPr="00FB4C78">
        <w:rPr>
          <w:lang w:val="fr-FR"/>
        </w:rPr>
        <w:br/>
      </w:r>
    </w:p>
    <w:p w14:paraId="099809EB" w14:textId="77777777" w:rsidR="00852510" w:rsidRDefault="00852510">
      <w:pPr>
        <w:shd w:val="clear" w:color="auto" w:fill="D9D9D9"/>
        <w:rPr>
          <w:lang w:val="fr-FR"/>
        </w:rPr>
      </w:pPr>
    </w:p>
    <w:p w14:paraId="13D46659" w14:textId="77777777" w:rsidR="00852510" w:rsidRDefault="00852510">
      <w:pPr>
        <w:shd w:val="clear" w:color="auto" w:fill="D9D9D9"/>
        <w:rPr>
          <w:lang w:val="fr-FR"/>
        </w:rPr>
      </w:pPr>
    </w:p>
    <w:p w14:paraId="4BB5D59F" w14:textId="77777777" w:rsidR="00852510" w:rsidRDefault="00852510">
      <w:pPr>
        <w:shd w:val="clear" w:color="auto" w:fill="D9D9D9"/>
        <w:rPr>
          <w:lang w:val="fr-FR"/>
        </w:rPr>
      </w:pPr>
    </w:p>
    <w:p w14:paraId="04C254C4" w14:textId="77777777" w:rsidR="00852510" w:rsidRDefault="00852510">
      <w:pPr>
        <w:shd w:val="clear" w:color="auto" w:fill="D9D9D9"/>
        <w:rPr>
          <w:lang w:val="fr-FR"/>
        </w:rPr>
      </w:pPr>
    </w:p>
    <w:p w14:paraId="1A656F5B" w14:textId="77777777" w:rsidR="00852510" w:rsidRDefault="00852510">
      <w:pPr>
        <w:shd w:val="clear" w:color="auto" w:fill="D9D9D9"/>
        <w:rPr>
          <w:lang w:val="fr-FR"/>
        </w:rPr>
      </w:pPr>
    </w:p>
    <w:p w14:paraId="4E776B9E" w14:textId="77777777" w:rsidR="00852510" w:rsidRDefault="00852510">
      <w:pPr>
        <w:shd w:val="clear" w:color="auto" w:fill="D9D9D9"/>
        <w:rPr>
          <w:lang w:val="fr-FR"/>
        </w:rPr>
      </w:pPr>
    </w:p>
    <w:p w14:paraId="7CD6B2F6" w14:textId="77777777" w:rsidR="00852510" w:rsidRDefault="00852510">
      <w:pPr>
        <w:shd w:val="clear" w:color="auto" w:fill="D9D9D9"/>
        <w:rPr>
          <w:lang w:val="fr-FR"/>
        </w:rPr>
      </w:pPr>
    </w:p>
    <w:p w14:paraId="36CADD48" w14:textId="56685D78" w:rsidR="000423DE" w:rsidRPr="00FB4C78" w:rsidRDefault="006A0D5F">
      <w:pPr>
        <w:shd w:val="clear" w:color="auto" w:fill="D9D9D9"/>
        <w:rPr>
          <w:lang w:val="fr-FR"/>
        </w:rPr>
      </w:pPr>
      <w:r w:rsidRPr="00FB4C78">
        <w:rPr>
          <w:lang w:val="fr-FR"/>
        </w:rPr>
        <w:br/>
      </w:r>
    </w:p>
    <w:p w14:paraId="10C0E4E0" w14:textId="77777777" w:rsidR="000423DE" w:rsidRPr="00FB4C78" w:rsidRDefault="006A0D5F">
      <w:pPr>
        <w:pStyle w:val="Titre1"/>
        <w:rPr>
          <w:lang w:val="fr-FR"/>
        </w:rPr>
      </w:pPr>
      <w:r w:rsidRPr="00FB4C78">
        <w:rPr>
          <w:color w:val="003399"/>
          <w:lang w:val="fr-FR"/>
        </w:rPr>
        <w:t>Annexe : Barème et pondérations</w:t>
      </w:r>
    </w:p>
    <w:p w14:paraId="5319157A" w14:textId="6CACEE9E" w:rsidR="000423DE" w:rsidRPr="00FB4C78" w:rsidRDefault="006A0D5F">
      <w:pPr>
        <w:rPr>
          <w:lang w:val="fr-FR"/>
        </w:rPr>
      </w:pPr>
      <w:r w:rsidRPr="00FB4C78">
        <w:rPr>
          <w:lang w:val="fr-FR"/>
        </w:rPr>
        <w:t xml:space="preserve">Valeur technique : 55% (Qualité de l’offre </w:t>
      </w:r>
      <w:r w:rsidR="00C108C9">
        <w:rPr>
          <w:lang w:val="fr-FR"/>
        </w:rPr>
        <w:t>30</w:t>
      </w:r>
      <w:r w:rsidRPr="00FB4C78">
        <w:rPr>
          <w:lang w:val="fr-FR"/>
        </w:rPr>
        <w:t xml:space="preserve">%, Intervenants </w:t>
      </w:r>
      <w:r w:rsidR="006D3E14">
        <w:rPr>
          <w:lang w:val="fr-FR"/>
        </w:rPr>
        <w:t>30</w:t>
      </w:r>
      <w:r w:rsidRPr="00FB4C78">
        <w:rPr>
          <w:lang w:val="fr-FR"/>
        </w:rPr>
        <w:t xml:space="preserve">%, </w:t>
      </w:r>
      <w:r w:rsidR="00C108C9">
        <w:rPr>
          <w:lang w:val="fr-FR"/>
        </w:rPr>
        <w:t>Echantillons 25</w:t>
      </w:r>
      <w:r w:rsidR="006D3E14">
        <w:rPr>
          <w:lang w:val="fr-FR"/>
        </w:rPr>
        <w:t>%, Délais</w:t>
      </w:r>
      <w:r w:rsidRPr="00FB4C78">
        <w:rPr>
          <w:lang w:val="fr-FR"/>
        </w:rPr>
        <w:t xml:space="preserve"> 1</w:t>
      </w:r>
      <w:r w:rsidR="00C108C9">
        <w:rPr>
          <w:lang w:val="fr-FR"/>
        </w:rPr>
        <w:t>5</w:t>
      </w:r>
      <w:r w:rsidRPr="00FB4C78">
        <w:rPr>
          <w:lang w:val="fr-FR"/>
        </w:rPr>
        <w:t>%)</w:t>
      </w:r>
      <w:r w:rsidRPr="00FB4C78">
        <w:rPr>
          <w:lang w:val="fr-FR"/>
        </w:rPr>
        <w:br/>
        <w:t>RSE : 5%</w:t>
      </w:r>
      <w:r w:rsidRPr="00FB4C78">
        <w:rPr>
          <w:lang w:val="fr-FR"/>
        </w:rPr>
        <w:br/>
        <w:t>Prix : 40%</w:t>
      </w:r>
      <w:r w:rsidRPr="00FB4C78">
        <w:rPr>
          <w:lang w:val="fr-FR"/>
        </w:rPr>
        <w:br/>
      </w:r>
    </w:p>
    <w:sectPr w:rsidR="000423DE" w:rsidRPr="00FB4C78" w:rsidSect="00034616">
      <w:headerReference w:type="default" r:id="rId8"/>
      <w:footerReference w:type="default" r:id="rId9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13CE96" w14:textId="77777777" w:rsidR="006A0D5F" w:rsidRDefault="006A0D5F">
      <w:pPr>
        <w:spacing w:after="0" w:line="240" w:lineRule="auto"/>
      </w:pPr>
      <w:r>
        <w:separator/>
      </w:r>
    </w:p>
  </w:endnote>
  <w:endnote w:type="continuationSeparator" w:id="0">
    <w:p w14:paraId="1F40F0A0" w14:textId="77777777" w:rsidR="006A0D5F" w:rsidRDefault="006A0D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840197955"/>
      <w:docPartObj>
        <w:docPartGallery w:val="Page Numbers (Bottom of Page)"/>
        <w:docPartUnique/>
      </w:docPartObj>
    </w:sdtPr>
    <w:sdtEndPr/>
    <w:sdtContent>
      <w:p w14:paraId="0F359427" w14:textId="11E2CC75" w:rsidR="0091103D" w:rsidRDefault="0091103D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fr-FR"/>
          </w:rPr>
          <w:t>2</w:t>
        </w:r>
        <w:r>
          <w:fldChar w:fldCharType="end"/>
        </w:r>
      </w:p>
    </w:sdtContent>
  </w:sdt>
  <w:p w14:paraId="1E03C0FA" w14:textId="651ADB72" w:rsidR="000423DE" w:rsidRPr="00FB4C78" w:rsidRDefault="000423DE">
    <w:pPr>
      <w:pStyle w:val="Pieddepage"/>
      <w:jc w:val="center"/>
      <w:rPr>
        <w:lang w:val="fr-FR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2764F6" w14:textId="77777777" w:rsidR="006A0D5F" w:rsidRDefault="006A0D5F">
      <w:pPr>
        <w:spacing w:after="0" w:line="240" w:lineRule="auto"/>
      </w:pPr>
      <w:r>
        <w:separator/>
      </w:r>
    </w:p>
  </w:footnote>
  <w:footnote w:type="continuationSeparator" w:id="0">
    <w:p w14:paraId="5ECB7311" w14:textId="77777777" w:rsidR="006A0D5F" w:rsidRDefault="006A0D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EEC4F9" w14:textId="689D74EE" w:rsidR="000423DE" w:rsidRDefault="00852510">
    <w:pPr>
      <w:pStyle w:val="En-tte"/>
    </w:pPr>
    <w:r w:rsidRPr="002A5527">
      <w:rPr>
        <w:noProof/>
      </w:rPr>
      <w:drawing>
        <wp:inline distT="0" distB="0" distL="0" distR="0" wp14:anchorId="7B9BC1B3" wp14:editId="62D0B511">
          <wp:extent cx="5486400" cy="895652"/>
          <wp:effectExtent l="0" t="0" r="0" b="0"/>
          <wp:docPr id="1702430447" name="Image 1" descr="Une image contenant texte, capture d’écran, Police, blanc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02430447" name="Image 1" descr="Une image contenant texte, capture d’écran, Police, blanc&#10;&#10;Description générée automatiquement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486400" cy="89565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enumros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enumros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epuces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epuces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EB60A35"/>
    <w:multiLevelType w:val="hybridMultilevel"/>
    <w:tmpl w:val="95D0CB8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D541BA"/>
    <w:multiLevelType w:val="hybridMultilevel"/>
    <w:tmpl w:val="87DA3FFA"/>
    <w:lvl w:ilvl="0" w:tplc="040C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77F0AB9E">
      <w:numFmt w:val="bullet"/>
      <w:lvlText w:val="•"/>
      <w:lvlJc w:val="left"/>
      <w:pPr>
        <w:ind w:left="1437" w:hanging="360"/>
      </w:pPr>
      <w:rPr>
        <w:rFonts w:ascii="Calibri" w:eastAsia="Calibri" w:hAnsi="Calibri" w:cs="Calibri" w:hint="default"/>
      </w:rPr>
    </w:lvl>
    <w:lvl w:ilvl="2" w:tplc="040C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1" w15:restartNumberingAfterBreak="0">
    <w:nsid w:val="4F826210"/>
    <w:multiLevelType w:val="hybridMultilevel"/>
    <w:tmpl w:val="A7F2700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17B2CDD"/>
    <w:multiLevelType w:val="hybridMultilevel"/>
    <w:tmpl w:val="AFBC3DA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1FE3CBD"/>
    <w:multiLevelType w:val="hybridMultilevel"/>
    <w:tmpl w:val="C9A69D6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9706F85"/>
    <w:multiLevelType w:val="hybridMultilevel"/>
    <w:tmpl w:val="1E7E219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93580225">
    <w:abstractNumId w:val="8"/>
  </w:num>
  <w:num w:numId="2" w16cid:durableId="767888111">
    <w:abstractNumId w:val="6"/>
  </w:num>
  <w:num w:numId="3" w16cid:durableId="238560704">
    <w:abstractNumId w:val="5"/>
  </w:num>
  <w:num w:numId="4" w16cid:durableId="1456943881">
    <w:abstractNumId w:val="4"/>
  </w:num>
  <w:num w:numId="5" w16cid:durableId="500123950">
    <w:abstractNumId w:val="7"/>
  </w:num>
  <w:num w:numId="6" w16cid:durableId="2069454852">
    <w:abstractNumId w:val="3"/>
  </w:num>
  <w:num w:numId="7" w16cid:durableId="1851214890">
    <w:abstractNumId w:val="2"/>
  </w:num>
  <w:num w:numId="8" w16cid:durableId="1243679303">
    <w:abstractNumId w:val="1"/>
  </w:num>
  <w:num w:numId="9" w16cid:durableId="1223710422">
    <w:abstractNumId w:val="0"/>
  </w:num>
  <w:num w:numId="10" w16cid:durableId="37247861">
    <w:abstractNumId w:val="10"/>
  </w:num>
  <w:num w:numId="11" w16cid:durableId="2126538398">
    <w:abstractNumId w:val="9"/>
  </w:num>
  <w:num w:numId="12" w16cid:durableId="670989999">
    <w:abstractNumId w:val="12"/>
  </w:num>
  <w:num w:numId="13" w16cid:durableId="948852950">
    <w:abstractNumId w:val="11"/>
  </w:num>
  <w:num w:numId="14" w16cid:durableId="1467819519">
    <w:abstractNumId w:val="14"/>
  </w:num>
  <w:num w:numId="15" w16cid:durableId="168894506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730"/>
    <w:rsid w:val="00034616"/>
    <w:rsid w:val="000423DE"/>
    <w:rsid w:val="0006063C"/>
    <w:rsid w:val="0015074B"/>
    <w:rsid w:val="001B467C"/>
    <w:rsid w:val="0029639D"/>
    <w:rsid w:val="00326F90"/>
    <w:rsid w:val="003925F2"/>
    <w:rsid w:val="003A7ED8"/>
    <w:rsid w:val="005E5541"/>
    <w:rsid w:val="006A0D5F"/>
    <w:rsid w:val="006A4FBC"/>
    <w:rsid w:val="006D3E14"/>
    <w:rsid w:val="0083239E"/>
    <w:rsid w:val="00852510"/>
    <w:rsid w:val="00903C34"/>
    <w:rsid w:val="0091103D"/>
    <w:rsid w:val="00A00C2A"/>
    <w:rsid w:val="00A80339"/>
    <w:rsid w:val="00AA1D8D"/>
    <w:rsid w:val="00B47730"/>
    <w:rsid w:val="00C108C9"/>
    <w:rsid w:val="00CB0664"/>
    <w:rsid w:val="00F71824"/>
    <w:rsid w:val="00FB4C78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F3439A6"/>
  <w14:defaultImageDpi w14:val="300"/>
  <w15:docId w15:val="{077D02C3-BF4D-4665-B52F-2EEB8E5CF2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Titre1">
    <w:name w:val="heading 1"/>
    <w:basedOn w:val="Normal"/>
    <w:next w:val="Normal"/>
    <w:link w:val="Titre1C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618BF"/>
  </w:style>
  <w:style w:type="paragraph" w:styleId="Pieddepage">
    <w:name w:val="footer"/>
    <w:basedOn w:val="Normal"/>
    <w:link w:val="PieddepageC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618BF"/>
  </w:style>
  <w:style w:type="paragraph" w:styleId="Sansinterligne">
    <w:name w:val="No Spacing"/>
    <w:uiPriority w:val="1"/>
    <w:qFormat/>
    <w:rsid w:val="00FC693F"/>
    <w:pPr>
      <w:spacing w:after="0" w:line="240" w:lineRule="auto"/>
    </w:pPr>
  </w:style>
  <w:style w:type="character" w:customStyle="1" w:styleId="Titre1Car">
    <w:name w:val="Titre 1 Car"/>
    <w:basedOn w:val="Policepardfaut"/>
    <w:link w:val="Titre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itre2Car">
    <w:name w:val="Titre 2 Car"/>
    <w:basedOn w:val="Policepardfaut"/>
    <w:link w:val="Titre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re">
    <w:name w:val="Title"/>
    <w:basedOn w:val="Normal"/>
    <w:next w:val="Normal"/>
    <w:link w:val="TitreC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Corpsdetexte">
    <w:name w:val="Body Text"/>
    <w:basedOn w:val="Normal"/>
    <w:link w:val="CorpsdetexteCar"/>
    <w:uiPriority w:val="99"/>
    <w:unhideWhenUsed/>
    <w:rsid w:val="00AA1D8D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rsid w:val="00AA1D8D"/>
  </w:style>
  <w:style w:type="paragraph" w:styleId="Corpsdetexte2">
    <w:name w:val="Body Text 2"/>
    <w:basedOn w:val="Normal"/>
    <w:link w:val="Corpsdetexte2Car"/>
    <w:uiPriority w:val="99"/>
    <w:unhideWhenUsed/>
    <w:rsid w:val="00AA1D8D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rsid w:val="00AA1D8D"/>
  </w:style>
  <w:style w:type="paragraph" w:styleId="Corpsdetexte3">
    <w:name w:val="Body Text 3"/>
    <w:basedOn w:val="Normal"/>
    <w:link w:val="Corpsdetexte3C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uiPriority w:val="99"/>
    <w:rsid w:val="00AA1D8D"/>
    <w:rPr>
      <w:sz w:val="16"/>
      <w:szCs w:val="16"/>
    </w:rPr>
  </w:style>
  <w:style w:type="paragraph" w:styleId="Liste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e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e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epuces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epuces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epuces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enumros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enumros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enumros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e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e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e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Textedemacro">
    <w:name w:val="macro"/>
    <w:link w:val="TextedemacroC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TextedemacroCar">
    <w:name w:val="Texte de macro Car"/>
    <w:basedOn w:val="Policepardfaut"/>
    <w:link w:val="Textedemacro"/>
    <w:uiPriority w:val="99"/>
    <w:rsid w:val="0029639D"/>
    <w:rPr>
      <w:rFonts w:ascii="Courier" w:hAnsi="Courier"/>
      <w:sz w:val="20"/>
      <w:szCs w:val="20"/>
    </w:rPr>
  </w:style>
  <w:style w:type="paragraph" w:styleId="Citation">
    <w:name w:val="Quote"/>
    <w:basedOn w:val="Normal"/>
    <w:next w:val="Normal"/>
    <w:link w:val="CitationCar"/>
    <w:uiPriority w:val="29"/>
    <w:qFormat/>
    <w:rsid w:val="00FC693F"/>
    <w:rPr>
      <w:i/>
      <w:iCs/>
      <w:color w:val="000000" w:themeColor="text1"/>
    </w:rPr>
  </w:style>
  <w:style w:type="character" w:customStyle="1" w:styleId="CitationCar">
    <w:name w:val="Citation Car"/>
    <w:basedOn w:val="Policepardfaut"/>
    <w:link w:val="Citation"/>
    <w:uiPriority w:val="29"/>
    <w:rsid w:val="00FC693F"/>
    <w:rPr>
      <w:i/>
      <w:iCs/>
      <w:color w:val="000000" w:themeColor="text1"/>
    </w:rPr>
  </w:style>
  <w:style w:type="character" w:customStyle="1" w:styleId="Titre4Car">
    <w:name w:val="Titre 4 Car"/>
    <w:basedOn w:val="Policepardfaut"/>
    <w:link w:val="Titre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itre5Car">
    <w:name w:val="Titre 5 Car"/>
    <w:basedOn w:val="Policepardfaut"/>
    <w:link w:val="Titre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itre6Car">
    <w:name w:val="Titre 6 Car"/>
    <w:basedOn w:val="Policepardfaut"/>
    <w:link w:val="Titre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itre7Car">
    <w:name w:val="Titre 7 Car"/>
    <w:basedOn w:val="Policepardfaut"/>
    <w:link w:val="Titre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re8Car">
    <w:name w:val="Titre 8 Car"/>
    <w:basedOn w:val="Policepardfaut"/>
    <w:link w:val="Titre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lev">
    <w:name w:val="Strong"/>
    <w:basedOn w:val="Policepardfaut"/>
    <w:uiPriority w:val="22"/>
    <w:qFormat/>
    <w:rsid w:val="00FC693F"/>
    <w:rPr>
      <w:b/>
      <w:bCs/>
    </w:rPr>
  </w:style>
  <w:style w:type="character" w:styleId="Accentuation">
    <w:name w:val="Emphasis"/>
    <w:basedOn w:val="Policepardfaut"/>
    <w:uiPriority w:val="20"/>
    <w:qFormat/>
    <w:rsid w:val="00FC693F"/>
    <w:rPr>
      <w:i/>
      <w:iCs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FC693F"/>
    <w:rPr>
      <w:b/>
      <w:bCs/>
      <w:i/>
      <w:iCs/>
      <w:color w:val="4F81BD" w:themeColor="accent1"/>
    </w:rPr>
  </w:style>
  <w:style w:type="character" w:styleId="Accentuationlgre">
    <w:name w:val="Subtle Emphasis"/>
    <w:basedOn w:val="Policepardfaut"/>
    <w:uiPriority w:val="19"/>
    <w:qFormat/>
    <w:rsid w:val="00FC693F"/>
    <w:rPr>
      <w:i/>
      <w:iCs/>
      <w:color w:val="808080" w:themeColor="text1" w:themeTint="7F"/>
    </w:rPr>
  </w:style>
  <w:style w:type="character" w:styleId="Accentuationintense">
    <w:name w:val="Intense Emphasis"/>
    <w:basedOn w:val="Policepardfaut"/>
    <w:uiPriority w:val="21"/>
    <w:qFormat/>
    <w:rsid w:val="00FC693F"/>
    <w:rPr>
      <w:b/>
      <w:bCs/>
      <w:i/>
      <w:iCs/>
      <w:color w:val="4F81BD" w:themeColor="accent1"/>
    </w:rPr>
  </w:style>
  <w:style w:type="character" w:styleId="Rfrencelgre">
    <w:name w:val="Subtle Reference"/>
    <w:basedOn w:val="Policepardfaut"/>
    <w:uiPriority w:val="31"/>
    <w:qFormat/>
    <w:rsid w:val="00FC693F"/>
    <w:rPr>
      <w:smallCaps/>
      <w:color w:val="C0504D" w:themeColor="accent2"/>
      <w:u w:val="single"/>
    </w:rPr>
  </w:style>
  <w:style w:type="character" w:styleId="Rfrenceintense">
    <w:name w:val="Intense Reference"/>
    <w:basedOn w:val="Policepardfau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Titredulivre">
    <w:name w:val="Book Title"/>
    <w:basedOn w:val="Policepardfaut"/>
    <w:uiPriority w:val="33"/>
    <w:qFormat/>
    <w:rsid w:val="00FC693F"/>
    <w:rPr>
      <w:b/>
      <w:bCs/>
      <w:smallCaps/>
      <w:spacing w:val="5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FC693F"/>
    <w:pPr>
      <w:outlineLvl w:val="9"/>
    </w:pPr>
  </w:style>
  <w:style w:type="table" w:styleId="Grilledutableau">
    <w:name w:val="Table Grid"/>
    <w:basedOn w:val="Tableau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Ombrageclair">
    <w:name w:val="Light Shading"/>
    <w:basedOn w:val="Tableau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Trameclaire-Accent1">
    <w:name w:val="Light Shading Accent 1"/>
    <w:basedOn w:val="Tableau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Trameclaire-Accent2">
    <w:name w:val="Light Shading Accent 2"/>
    <w:basedOn w:val="Tableau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Trameclaire-Accent3">
    <w:name w:val="Light Shading Accent 3"/>
    <w:basedOn w:val="Tableau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Trameclaire-Accent4">
    <w:name w:val="Light Shading Accent 4"/>
    <w:basedOn w:val="Tableau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Trameclaire-Accent5">
    <w:name w:val="Light Shading Accent 5"/>
    <w:basedOn w:val="Tableau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Trameclaire-Accent6">
    <w:name w:val="Light Shading Accent 6"/>
    <w:basedOn w:val="Tableau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steclaire">
    <w:name w:val="Light List"/>
    <w:basedOn w:val="Tableau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steclaire-Accent1">
    <w:name w:val="Light List Accent 1"/>
    <w:basedOn w:val="Tableau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steclaire-Accent2">
    <w:name w:val="Light List Accent 2"/>
    <w:basedOn w:val="Tableau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steclaire-Accent3">
    <w:name w:val="Light List Accent 3"/>
    <w:basedOn w:val="Tableau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steclaire-Accent4">
    <w:name w:val="Light List Accent 4"/>
    <w:basedOn w:val="Tableau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steclaire-Accent5">
    <w:name w:val="Light List Accent 5"/>
    <w:basedOn w:val="Tableau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steclaire-Accent6">
    <w:name w:val="Light List Accent 6"/>
    <w:basedOn w:val="Tableau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Grilleclaire">
    <w:name w:val="Light Grid"/>
    <w:basedOn w:val="Tableau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Grilleclaire-Accent1">
    <w:name w:val="Light Grid Accent 1"/>
    <w:basedOn w:val="Tableau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Grilleclaire-Accent2">
    <w:name w:val="Light Grid Accent 2"/>
    <w:basedOn w:val="Tableau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Grilleclaire-Accent3">
    <w:name w:val="Light Grid Accent 3"/>
    <w:basedOn w:val="Tableau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Grilleclaire-Accent4">
    <w:name w:val="Light Grid Accent 4"/>
    <w:basedOn w:val="Tableau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Grilleclaire-Accent5">
    <w:name w:val="Light Grid Accent 5"/>
    <w:basedOn w:val="Tableau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Grilleclaire-Accent6">
    <w:name w:val="Light Grid Accent 6"/>
    <w:basedOn w:val="Tableau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Tramemoyenne1">
    <w:name w:val="Medium Shading 1"/>
    <w:basedOn w:val="Tableau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1">
    <w:name w:val="Medium Shading 1 Accent 1"/>
    <w:basedOn w:val="Tableau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2">
    <w:name w:val="Medium Shading 1 Accent 2"/>
    <w:basedOn w:val="Tableau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3">
    <w:name w:val="Medium Shading 1 Accent 3"/>
    <w:basedOn w:val="Tableau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4">
    <w:name w:val="Medium Shading 1 Accent 4"/>
    <w:basedOn w:val="Tableau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5">
    <w:name w:val="Medium Shading 1 Accent 5"/>
    <w:basedOn w:val="Tableau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6">
    <w:name w:val="Medium Shading 1 Accent 6"/>
    <w:basedOn w:val="Tableau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2">
    <w:name w:val="Medium Shading 2"/>
    <w:basedOn w:val="Tableau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1">
    <w:name w:val="Medium Shading 2 Accent 1"/>
    <w:basedOn w:val="Tableau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2">
    <w:name w:val="Medium Shading 2 Accent 2"/>
    <w:basedOn w:val="Tableau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3">
    <w:name w:val="Medium Shading 2 Accent 3"/>
    <w:basedOn w:val="Tableau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4">
    <w:name w:val="Medium Shading 2 Accent 4"/>
    <w:basedOn w:val="Tableau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5">
    <w:name w:val="Medium Shading 2 Accent 5"/>
    <w:basedOn w:val="Tableau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6">
    <w:name w:val="Medium Shading 2 Accent 6"/>
    <w:basedOn w:val="Tableau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Listemoyenne1">
    <w:name w:val="Medium List 1"/>
    <w:basedOn w:val="Tableau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Listemoyenne1-Accent1">
    <w:name w:val="Medium List 1 Accent 1"/>
    <w:basedOn w:val="Tableau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Listemoyenne1-Accent2">
    <w:name w:val="Medium List 1 Accent 2"/>
    <w:basedOn w:val="Tableau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Listemoyenne1-Accent3">
    <w:name w:val="Medium List 1 Accent 3"/>
    <w:basedOn w:val="Tableau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Listemoyenne1-Accent4">
    <w:name w:val="Medium List 1 Accent 4"/>
    <w:basedOn w:val="Tableau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Listemoyenne1-Accent5">
    <w:name w:val="Medium List 1 Accent 5"/>
    <w:basedOn w:val="Tableau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Listemoyenne1-Accent6">
    <w:name w:val="Medium List 1 Accent 6"/>
    <w:basedOn w:val="Tableau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Listemoyenne2">
    <w:name w:val="Medium List 2"/>
    <w:basedOn w:val="Tableau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1">
    <w:name w:val="Medium List 2 Accent 1"/>
    <w:basedOn w:val="Tableau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2">
    <w:name w:val="Medium List 2 Accent 2"/>
    <w:basedOn w:val="Tableau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3">
    <w:name w:val="Medium List 2 Accent 3"/>
    <w:basedOn w:val="Tableau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4">
    <w:name w:val="Medium List 2 Accent 4"/>
    <w:basedOn w:val="Tableau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5">
    <w:name w:val="Medium List 2 Accent 5"/>
    <w:basedOn w:val="Tableau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6">
    <w:name w:val="Medium List 2 Accent 6"/>
    <w:basedOn w:val="Tableau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Grillemoyenne1">
    <w:name w:val="Medium Grid 1"/>
    <w:basedOn w:val="Tableau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Grillemoyenne1-Accent1">
    <w:name w:val="Medium Grid 1 Accent 1"/>
    <w:basedOn w:val="Tableau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Grillemoyenne1-Accent2">
    <w:name w:val="Medium Grid 1 Accent 2"/>
    <w:basedOn w:val="Tableau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Grillemoyenne1-Accent3">
    <w:name w:val="Medium Grid 1 Accent 3"/>
    <w:basedOn w:val="Tableau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Grillemoyenne1-Accent4">
    <w:name w:val="Medium Grid 1 Accent 4"/>
    <w:basedOn w:val="Tableau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Grillemoyenne1-Accent5">
    <w:name w:val="Medium Grid 1 Accent 5"/>
    <w:basedOn w:val="Tableau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Grillemoyenne1-Accent6">
    <w:name w:val="Medium Grid 1 Accent 6"/>
    <w:basedOn w:val="Tableau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Grillemoyenne2">
    <w:name w:val="Medium Grid 2"/>
    <w:basedOn w:val="Tableau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1">
    <w:name w:val="Medium Grid 2 Accent 1"/>
    <w:basedOn w:val="Tableau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2">
    <w:name w:val="Medium Grid 2 Accent 2"/>
    <w:basedOn w:val="Tableau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3">
    <w:name w:val="Medium Grid 2 Accent 3"/>
    <w:basedOn w:val="Tableau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4">
    <w:name w:val="Medium Grid 2 Accent 4"/>
    <w:basedOn w:val="Tableau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5">
    <w:name w:val="Medium Grid 2 Accent 5"/>
    <w:basedOn w:val="Tableau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6">
    <w:name w:val="Medium Grid 2 Accent 6"/>
    <w:basedOn w:val="Tableau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3">
    <w:name w:val="Medium Grid 3"/>
    <w:basedOn w:val="Tableau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Grillemoyenne3-Accent1">
    <w:name w:val="Medium Grid 3 Accent 1"/>
    <w:basedOn w:val="Tableau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Grillemoyenne3-Accent2">
    <w:name w:val="Medium Grid 3 Accent 2"/>
    <w:basedOn w:val="Tableau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Grillemoyenne3-Accent3">
    <w:name w:val="Medium Grid 3 Accent 3"/>
    <w:basedOn w:val="Tableau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Grillemoyenne3-Accent4">
    <w:name w:val="Medium Grid 3 Accent 4"/>
    <w:basedOn w:val="Tableau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Grillemoyenne3-Accent5">
    <w:name w:val="Medium Grid 3 Accent 5"/>
    <w:basedOn w:val="Tableau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Grillemoyenne3-Accent6">
    <w:name w:val="Medium Grid 3 Accent 6"/>
    <w:basedOn w:val="Tableau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Listefonce">
    <w:name w:val="Dark List"/>
    <w:basedOn w:val="Tableau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Listefonce-Accent1">
    <w:name w:val="Dark List Accent 1"/>
    <w:basedOn w:val="Tableau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Listefonce-Accent2">
    <w:name w:val="Dark List Accent 2"/>
    <w:basedOn w:val="Tableau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Listefonce-Accent3">
    <w:name w:val="Dark List Accent 3"/>
    <w:basedOn w:val="Tableau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Listefonce-Accent4">
    <w:name w:val="Dark List Accent 4"/>
    <w:basedOn w:val="Tableau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Listefonce-Accent5">
    <w:name w:val="Dark List Accent 5"/>
    <w:basedOn w:val="Tableau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Listefonce-Accent6">
    <w:name w:val="Dark List Accent 6"/>
    <w:basedOn w:val="Tableau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Tramecouleur">
    <w:name w:val="Colorful Shading"/>
    <w:basedOn w:val="Tableau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ramecouleur-Accent1">
    <w:name w:val="Colorful Shading Accent 1"/>
    <w:basedOn w:val="Tableau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ramecouleur-Accent2">
    <w:name w:val="Colorful Shading Accent 2"/>
    <w:basedOn w:val="Tableau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ramecouleur-Accent3">
    <w:name w:val="Colorful Shading Accent 3"/>
    <w:basedOn w:val="Tableau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Tramecouleur-Accent4">
    <w:name w:val="Colorful Shading Accent 4"/>
    <w:basedOn w:val="Tableau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ramecouleur-Accent5">
    <w:name w:val="Colorful Shading Accent 5"/>
    <w:basedOn w:val="Tableau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ramecouleur-Accent6">
    <w:name w:val="Colorful Shading Accent 6"/>
    <w:basedOn w:val="Tableau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Listecouleur">
    <w:name w:val="Colorful List"/>
    <w:basedOn w:val="Tableau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ecouleur-Accent1">
    <w:name w:val="Colorful List Accent 1"/>
    <w:basedOn w:val="Tableau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ecouleur-Accent2">
    <w:name w:val="Colorful List Accent 2"/>
    <w:basedOn w:val="Tableau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ecouleur-Accent3">
    <w:name w:val="Colorful List Accent 3"/>
    <w:basedOn w:val="Tableau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ecouleur-Accent4">
    <w:name w:val="Colorful List Accent 4"/>
    <w:basedOn w:val="Tableau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ecouleur-Accent5">
    <w:name w:val="Colorful List Accent 5"/>
    <w:basedOn w:val="Tableau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ecouleur-Accent6">
    <w:name w:val="Colorful List Accent 6"/>
    <w:basedOn w:val="Tableau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Grillecouleur">
    <w:name w:val="Colorful Grid"/>
    <w:basedOn w:val="Tableau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Grillecouleur-Accent1">
    <w:name w:val="Colorful Grid Accent 1"/>
    <w:basedOn w:val="Tableau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Grillecouleur-Accent2">
    <w:name w:val="Colorful Grid Accent 2"/>
    <w:basedOn w:val="Tableau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Grillecouleur-Accent3">
    <w:name w:val="Colorful Grid Accent 3"/>
    <w:basedOn w:val="Tableau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Grillecouleur-Accent4">
    <w:name w:val="Colorful Grid Accent 4"/>
    <w:basedOn w:val="Tableau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Grillecouleur-Accent5">
    <w:name w:val="Colorful Grid Accent 5"/>
    <w:basedOn w:val="Tableau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Grillecouleur-Accent6">
    <w:name w:val="Colorful Grid Accent 6"/>
    <w:basedOn w:val="Tableau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19faaa4b-57ae-4394-85b4-956436d58cd6}" enabled="1" method="Privileged" siteId="{3550cb80-eb2c-4098-8900-aa1b522bf97b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153</Words>
  <Characters>913</Characters>
  <Application>Microsoft Office Word</Application>
  <DocSecurity>0</DocSecurity>
  <Lines>100</Lines>
  <Paragraphs>20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1076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/>
  <cp:lastModifiedBy>CAMARA,Mouhamadou</cp:lastModifiedBy>
  <cp:revision>3</cp:revision>
  <dcterms:created xsi:type="dcterms:W3CDTF">2025-10-15T14:57:00Z</dcterms:created>
  <dcterms:modified xsi:type="dcterms:W3CDTF">2025-10-27T16:40:00Z</dcterms:modified>
  <cp:category/>
</cp:coreProperties>
</file>