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9E" w:rsidRDefault="00C1296B" w:rsidP="00DA5C84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fr-FR"/>
        </w:rPr>
      </w:pPr>
      <w:r w:rsidRPr="00D03C82">
        <w:rPr>
          <w:lang w:val="fr-FR"/>
        </w:rPr>
        <w:t>Évaluation de la performance environnem</w:t>
      </w:r>
      <w:r w:rsidR="00DA5C84">
        <w:rPr>
          <w:lang w:val="fr-FR"/>
        </w:rPr>
        <w:t>entale et sociale</w:t>
      </w:r>
    </w:p>
    <w:p w:rsidR="00D03C82" w:rsidRPr="00D03C82" w:rsidRDefault="00D03C82" w:rsidP="00D03C82">
      <w:pPr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bookmarkStart w:id="0" w:name="_GoBack"/>
      <w:r w:rsidRPr="00D03C82">
        <w:rPr>
          <w:lang w:val="fr-FR"/>
        </w:rPr>
        <w:t>1. Engagements généraux</w:t>
      </w:r>
    </w:p>
    <w:bookmarkEnd w:id="0"/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 w:rsidP="00DA5C84">
      <w:pPr>
        <w:ind w:right="-7"/>
        <w:rPr>
          <w:lang w:val="fr-FR"/>
        </w:rPr>
      </w:pPr>
      <w:r w:rsidRPr="00D03C82">
        <w:rPr>
          <w:lang w:val="fr-FR"/>
        </w:rPr>
        <w:t>1. Votre entreprise est-elle signataire d’un engagement en matière de RSE ou développement durable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Non Si oui, précisez : …………………………………………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2. Disposez-vous d’une certification environnementale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ISO 14001 ☐ EMAS ☐ Autre : ……………………… ☐ Aucune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3. Avez-vous publié un rapport RSE ou une déclaration de performance extra-financière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</w:t>
      </w:r>
    </w:p>
    <w:p w:rsidR="00D03C82" w:rsidRDefault="00D03C82">
      <w:pPr>
        <w:pStyle w:val="Titre2"/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r w:rsidRPr="00D03C82">
        <w:rPr>
          <w:lang w:val="fr-FR"/>
        </w:rPr>
        <w:t>2. Politique environnementale</w:t>
      </w:r>
    </w:p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4. Votre entreprise a-t-elle une politique environnementale formalisée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5. Cette politique couvre-t-elle les domaines suivants ? (</w:t>
      </w:r>
      <w:proofErr w:type="gramStart"/>
      <w:r w:rsidRPr="00D03C82">
        <w:rPr>
          <w:lang w:val="fr-FR"/>
        </w:rPr>
        <w:t>cochez</w:t>
      </w:r>
      <w:proofErr w:type="gramEnd"/>
      <w:r w:rsidRPr="00D03C82">
        <w:rPr>
          <w:lang w:val="fr-FR"/>
        </w:rPr>
        <w:t xml:space="preserve"> tout ce qui s’applique)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Réduction des déchets ☐ Économie d’énergie ☐ Réduction des emballages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Transport durable ☐ Produits bio ou locaux ☐ Autres : ……………………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6. Disposez-vous d’un plan d’action environnemental avec des objectifs chiffrés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</w:t>
      </w:r>
    </w:p>
    <w:p w:rsidR="00D03C82" w:rsidRDefault="00D03C82">
      <w:pPr>
        <w:pStyle w:val="Titre2"/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r w:rsidRPr="00D03C82">
        <w:rPr>
          <w:lang w:val="fr-FR"/>
        </w:rPr>
        <w:t>3. Suivi et indicateurs</w:t>
      </w:r>
    </w:p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7. Suivez-vous des indicateurs de performance environnementale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Non Si oui, lesquels ? …………………………………………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8. Avez-vous été évalué par un organisme tiers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 xml:space="preserve">☐ Oui ☐ Non Si oui, lequel ? ☐ </w:t>
      </w:r>
      <w:proofErr w:type="spellStart"/>
      <w:r w:rsidRPr="00D03C82">
        <w:rPr>
          <w:lang w:val="fr-FR"/>
        </w:rPr>
        <w:t>Ecovadis</w:t>
      </w:r>
      <w:proofErr w:type="spellEnd"/>
      <w:r w:rsidRPr="00D03C82">
        <w:rPr>
          <w:lang w:val="fr-FR"/>
        </w:rPr>
        <w:t xml:space="preserve"> ☐ Lucie ☐ </w:t>
      </w:r>
      <w:proofErr w:type="spellStart"/>
      <w:r w:rsidRPr="00D03C82">
        <w:rPr>
          <w:lang w:val="fr-FR"/>
        </w:rPr>
        <w:t>BCorp</w:t>
      </w:r>
      <w:proofErr w:type="spellEnd"/>
      <w:r w:rsidRPr="00D03C82">
        <w:rPr>
          <w:lang w:val="fr-FR"/>
        </w:rPr>
        <w:t xml:space="preserve"> ☐ Autre : ………</w:t>
      </w:r>
    </w:p>
    <w:p w:rsidR="00D03C82" w:rsidRDefault="00D03C82">
      <w:pPr>
        <w:pStyle w:val="Titre2"/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r w:rsidRPr="00D03C82">
        <w:rPr>
          <w:lang w:val="fr-FR"/>
        </w:rPr>
        <w:t>4. Produits et logistique</w:t>
      </w:r>
    </w:p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9. Quelle part de vos produits est issue de l’agriculture biologique ou locale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Moins de 25 % ☐ 25–50 % ☐ 50–75 % ☐ Plus de 75 %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10. Vos produits sont-ils livrés avec des emballages recyclables ou consignés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Partiellement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11. Vos livraisons sont-elles mutualisées ou optimisées pour réduire les émissions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En cours de mise en place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12. Disposez-vous de moyens logistiques propres (véhicules, entrepôts)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Partiellement Précisez : …………………………………………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13. Vos véhicules de livraison sont-ils à faibles émissions (électriques, GNV, etc.)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En cours de transition</w:t>
      </w:r>
    </w:p>
    <w:p w:rsidR="00D03C82" w:rsidRDefault="00D03C82">
      <w:pPr>
        <w:pStyle w:val="Titre2"/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r w:rsidRPr="00D03C82">
        <w:rPr>
          <w:lang w:val="fr-FR"/>
        </w:rPr>
        <w:t>5. Sources d'approvisionnement</w:t>
      </w:r>
    </w:p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14. Vos produits proviennent-ils majoritairement de fournisseurs locaux ou régionaux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Partiellement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15. Avez-vous mis en place une traçabilité complète de vos produits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En cours de mise en place</w:t>
      </w:r>
    </w:p>
    <w:p w:rsidR="00D03C82" w:rsidRDefault="00D03C82">
      <w:pPr>
        <w:pStyle w:val="Titre2"/>
        <w:rPr>
          <w:lang w:val="fr-FR"/>
        </w:rPr>
      </w:pPr>
    </w:p>
    <w:p w:rsidR="00E6279E" w:rsidRPr="00D03C82" w:rsidRDefault="00C1296B">
      <w:pPr>
        <w:pStyle w:val="Titre2"/>
        <w:rPr>
          <w:lang w:val="fr-FR"/>
        </w:rPr>
      </w:pPr>
      <w:r w:rsidRPr="00D03C82">
        <w:rPr>
          <w:lang w:val="fr-FR"/>
        </w:rPr>
        <w:t>6. Engagements sociaux</w:t>
      </w:r>
    </w:p>
    <w:p w:rsidR="00D03C82" w:rsidRDefault="00D03C82" w:rsidP="00D03C82">
      <w:pPr>
        <w:spacing w:after="0" w:line="240" w:lineRule="auto"/>
        <w:rPr>
          <w:lang w:val="fr-FR"/>
        </w:rPr>
      </w:pP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16. Votre entreprise est-elle engagée dans une politique de lutte contre les discriminations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Non Si oui, précisez les actions mises en œuvre : …………………………………………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17. Avez-vous mis en place des actions en faveur de la parité hommes-femmes ?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☐ Oui ☐ Non ☐ En cours de mise en place</w:t>
      </w:r>
    </w:p>
    <w:p w:rsidR="00E6279E" w:rsidRPr="00D03C82" w:rsidRDefault="00C1296B">
      <w:pPr>
        <w:rPr>
          <w:lang w:val="fr-FR"/>
        </w:rPr>
      </w:pPr>
      <w:r w:rsidRPr="00D03C82">
        <w:rPr>
          <w:lang w:val="fr-FR"/>
        </w:rPr>
        <w:t>18. Disposez-vous d’un référent égalité ou diversité dans votre structure ?</w:t>
      </w:r>
    </w:p>
    <w:p w:rsidR="00E6279E" w:rsidRDefault="00C1296B">
      <w:r>
        <w:t xml:space="preserve">☐ </w:t>
      </w:r>
      <w:proofErr w:type="spellStart"/>
      <w:r>
        <w:t>Oui</w:t>
      </w:r>
      <w:proofErr w:type="spellEnd"/>
      <w:r>
        <w:t> ☐ Non</w:t>
      </w:r>
    </w:p>
    <w:sectPr w:rsidR="00E6279E" w:rsidSect="00DA5C84">
      <w:headerReference w:type="default" r:id="rId8"/>
      <w:pgSz w:w="12240" w:h="15840"/>
      <w:pgMar w:top="709" w:right="1041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BB" w:rsidRDefault="000473BB" w:rsidP="000473BB">
      <w:pPr>
        <w:spacing w:after="0" w:line="240" w:lineRule="auto"/>
      </w:pPr>
      <w:r>
        <w:separator/>
      </w:r>
    </w:p>
  </w:endnote>
  <w:endnote w:type="continuationSeparator" w:id="0">
    <w:p w:rsidR="000473BB" w:rsidRDefault="000473BB" w:rsidP="0004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BB" w:rsidRDefault="000473BB" w:rsidP="000473BB">
      <w:pPr>
        <w:spacing w:after="0" w:line="240" w:lineRule="auto"/>
      </w:pPr>
      <w:r>
        <w:separator/>
      </w:r>
    </w:p>
  </w:footnote>
  <w:footnote w:type="continuationSeparator" w:id="0">
    <w:p w:rsidR="000473BB" w:rsidRDefault="000473BB" w:rsidP="00047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BB" w:rsidRDefault="000473BB">
    <w:pPr>
      <w:pStyle w:val="En-tte"/>
    </w:pPr>
    <w:proofErr w:type="gramStart"/>
    <w:r>
      <w:t>CANDIDAT :</w:t>
    </w:r>
    <w:proofErr w:type="gramEnd"/>
    <w:r>
      <w:t xml:space="preserve"> 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473BB"/>
    <w:rsid w:val="0006063C"/>
    <w:rsid w:val="0015074B"/>
    <w:rsid w:val="0029639D"/>
    <w:rsid w:val="00326F90"/>
    <w:rsid w:val="003F5336"/>
    <w:rsid w:val="00AA1D8D"/>
    <w:rsid w:val="00B47730"/>
    <w:rsid w:val="00C1296B"/>
    <w:rsid w:val="00CB0664"/>
    <w:rsid w:val="00D03C82"/>
    <w:rsid w:val="00DA5C84"/>
    <w:rsid w:val="00E6279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7286F"/>
  <w14:defaultImageDpi w14:val="300"/>
  <w15:docId w15:val="{D1B16D33-9B20-4A8F-95CE-5C37648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F5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F225E4-99CC-491F-9DF3-7250D3F7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Moriot Valerie</cp:lastModifiedBy>
  <cp:revision>6</cp:revision>
  <cp:lastPrinted>2025-07-09T09:01:00Z</cp:lastPrinted>
  <dcterms:created xsi:type="dcterms:W3CDTF">2025-07-08T14:15:00Z</dcterms:created>
  <dcterms:modified xsi:type="dcterms:W3CDTF">2025-07-09T09:09:00Z</dcterms:modified>
  <cp:category/>
</cp:coreProperties>
</file>