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C05F7" w14:textId="77777777" w:rsidR="00B464F0" w:rsidRPr="00B464F0" w:rsidRDefault="00B464F0" w:rsidP="00921D7A">
      <w:pPr>
        <w:rPr>
          <w:rFonts w:ascii="Montserrat" w:hAnsi="Montserrat" w:cs="Segoe UI Semilight"/>
          <w:b/>
          <w:sz w:val="36"/>
          <w:szCs w:val="22"/>
        </w:rPr>
      </w:pPr>
      <w:permStart w:id="164648505" w:edGrp="everyone"/>
      <w:permEnd w:id="164648505"/>
    </w:p>
    <w:p w14:paraId="31EDA14F" w14:textId="77777777" w:rsidR="00695A54" w:rsidRPr="00695A54" w:rsidRDefault="00B464F0" w:rsidP="00B464F0">
      <w:pPr>
        <w:rPr>
          <w:rFonts w:ascii="Montserrat" w:hAnsi="Montserrat" w:cs="Segoe UI Semilight"/>
          <w:b/>
          <w:sz w:val="72"/>
          <w:szCs w:val="22"/>
        </w:rPr>
      </w:pPr>
      <w:r>
        <w:rPr>
          <w:rFonts w:ascii="Montserrat" w:hAnsi="Montserrat" w:cs="Segoe UI Semilight"/>
          <w:b/>
          <w:sz w:val="72"/>
          <w:szCs w:val="22"/>
        </w:rPr>
        <w:t>ACTE D’ENGAGEMENT</w:t>
      </w:r>
    </w:p>
    <w:p w14:paraId="04521F9B" w14:textId="77777777" w:rsidR="00695A54" w:rsidRDefault="00695A54" w:rsidP="00B464F0">
      <w:pPr>
        <w:rPr>
          <w:rFonts w:ascii="Segoe UI Semilight" w:hAnsi="Segoe UI Semilight" w:cs="Segoe UI Semilight"/>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2289"/>
        <w:gridCol w:w="425"/>
        <w:gridCol w:w="425"/>
        <w:gridCol w:w="425"/>
        <w:gridCol w:w="425"/>
        <w:gridCol w:w="425"/>
        <w:gridCol w:w="425"/>
        <w:gridCol w:w="425"/>
        <w:gridCol w:w="425"/>
        <w:gridCol w:w="425"/>
        <w:gridCol w:w="426"/>
        <w:gridCol w:w="425"/>
        <w:gridCol w:w="425"/>
        <w:gridCol w:w="425"/>
        <w:gridCol w:w="466"/>
      </w:tblGrid>
      <w:tr w:rsidR="00B464F0" w:rsidRPr="009C3FF5" w14:paraId="708092EE" w14:textId="77777777" w:rsidTr="00B464F0">
        <w:trPr>
          <w:cantSplit/>
          <w:trHeight w:val="693"/>
          <w:jc w:val="center"/>
        </w:trPr>
        <w:tc>
          <w:tcPr>
            <w:tcW w:w="2289" w:type="dxa"/>
            <w:tcBorders>
              <w:top w:val="dotted" w:sz="4" w:space="0" w:color="auto"/>
              <w:left w:val="dotted" w:sz="4" w:space="0" w:color="auto"/>
              <w:bottom w:val="dotted" w:sz="4" w:space="0" w:color="auto"/>
              <w:right w:val="dotted" w:sz="4" w:space="0" w:color="auto"/>
            </w:tcBorders>
            <w:vAlign w:val="center"/>
          </w:tcPr>
          <w:p w14:paraId="5D9330DC" w14:textId="77777777" w:rsidR="00B464F0" w:rsidRPr="009C3FF5" w:rsidRDefault="00B464F0" w:rsidP="00B464F0">
            <w:pPr>
              <w:spacing w:before="60" w:after="60"/>
              <w:ind w:left="-70"/>
              <w:jc w:val="center"/>
              <w:rPr>
                <w:b/>
                <w:sz w:val="28"/>
                <w:szCs w:val="28"/>
              </w:rPr>
            </w:pPr>
            <w:r w:rsidRPr="00B464F0">
              <w:rPr>
                <w:rFonts w:ascii="Segoe UI Semilight" w:hAnsi="Segoe UI Semilight" w:cs="Segoe UI Semilight"/>
                <w:sz w:val="28"/>
                <w:szCs w:val="22"/>
              </w:rPr>
              <w:t>N° accord cadre</w:t>
            </w:r>
          </w:p>
        </w:tc>
        <w:tc>
          <w:tcPr>
            <w:tcW w:w="425" w:type="dxa"/>
            <w:tcBorders>
              <w:top w:val="dotted" w:sz="4" w:space="0" w:color="auto"/>
              <w:left w:val="dotted" w:sz="4" w:space="0" w:color="auto"/>
              <w:bottom w:val="dotted" w:sz="4" w:space="0" w:color="auto"/>
              <w:right w:val="dotted" w:sz="4" w:space="0" w:color="auto"/>
            </w:tcBorders>
            <w:vAlign w:val="center"/>
          </w:tcPr>
          <w:p w14:paraId="72C6408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AA7A995"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D2187E1"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1A6698E9"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D04D1C6"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CF07C6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0E2908E"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6ED07684"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4E5FAB7A" w14:textId="77777777" w:rsidR="00B464F0" w:rsidRPr="00960951" w:rsidRDefault="00B464F0" w:rsidP="00B464F0">
            <w:pPr>
              <w:spacing w:before="60" w:after="60" w:line="240" w:lineRule="exact"/>
              <w:ind w:right="-1"/>
              <w:jc w:val="center"/>
              <w:rPr>
                <w:sz w:val="28"/>
                <w:szCs w:val="28"/>
              </w:rPr>
            </w:pPr>
          </w:p>
        </w:tc>
        <w:tc>
          <w:tcPr>
            <w:tcW w:w="426" w:type="dxa"/>
            <w:tcBorders>
              <w:top w:val="dotted" w:sz="4" w:space="0" w:color="auto"/>
              <w:left w:val="dotted" w:sz="4" w:space="0" w:color="auto"/>
              <w:bottom w:val="dotted" w:sz="4" w:space="0" w:color="auto"/>
              <w:right w:val="dotted" w:sz="4" w:space="0" w:color="auto"/>
            </w:tcBorders>
            <w:vAlign w:val="center"/>
          </w:tcPr>
          <w:p w14:paraId="4742352C"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51FEA842"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3189CC8F" w14:textId="77777777" w:rsidR="00B464F0" w:rsidRPr="00960951" w:rsidRDefault="00B464F0" w:rsidP="00B464F0">
            <w:pPr>
              <w:spacing w:before="60" w:after="60" w:line="240" w:lineRule="exact"/>
              <w:ind w:right="-1"/>
              <w:jc w:val="center"/>
              <w:rPr>
                <w:sz w:val="28"/>
                <w:szCs w:val="28"/>
              </w:rPr>
            </w:pPr>
          </w:p>
        </w:tc>
        <w:tc>
          <w:tcPr>
            <w:tcW w:w="425" w:type="dxa"/>
            <w:tcBorders>
              <w:top w:val="dotted" w:sz="4" w:space="0" w:color="auto"/>
              <w:left w:val="dotted" w:sz="4" w:space="0" w:color="auto"/>
              <w:bottom w:val="dotted" w:sz="4" w:space="0" w:color="auto"/>
              <w:right w:val="dotted" w:sz="4" w:space="0" w:color="auto"/>
            </w:tcBorders>
            <w:vAlign w:val="center"/>
          </w:tcPr>
          <w:p w14:paraId="0E7968F6" w14:textId="77777777" w:rsidR="00B464F0" w:rsidRPr="00960951" w:rsidRDefault="00B464F0" w:rsidP="00B464F0">
            <w:pPr>
              <w:spacing w:before="60" w:after="60" w:line="240" w:lineRule="exact"/>
              <w:ind w:right="-1"/>
              <w:jc w:val="center"/>
              <w:rPr>
                <w:sz w:val="28"/>
                <w:szCs w:val="28"/>
              </w:rPr>
            </w:pPr>
          </w:p>
        </w:tc>
        <w:tc>
          <w:tcPr>
            <w:tcW w:w="466" w:type="dxa"/>
            <w:tcBorders>
              <w:top w:val="dotted" w:sz="4" w:space="0" w:color="auto"/>
              <w:left w:val="dotted" w:sz="4" w:space="0" w:color="auto"/>
              <w:bottom w:val="dotted" w:sz="4" w:space="0" w:color="auto"/>
              <w:right w:val="dotted" w:sz="4" w:space="0" w:color="auto"/>
            </w:tcBorders>
            <w:vAlign w:val="center"/>
          </w:tcPr>
          <w:p w14:paraId="62BC6521" w14:textId="77777777" w:rsidR="00B464F0" w:rsidRPr="00960951" w:rsidRDefault="00B464F0" w:rsidP="00B464F0">
            <w:pPr>
              <w:spacing w:before="60" w:after="60" w:line="240" w:lineRule="exact"/>
              <w:ind w:right="-1"/>
              <w:jc w:val="center"/>
              <w:rPr>
                <w:sz w:val="28"/>
                <w:szCs w:val="28"/>
              </w:rPr>
            </w:pPr>
          </w:p>
        </w:tc>
      </w:tr>
    </w:tbl>
    <w:p w14:paraId="0F919C8A" w14:textId="77777777" w:rsidR="00B464F0" w:rsidRPr="00695A54" w:rsidRDefault="00B464F0" w:rsidP="00921D7A">
      <w:pPr>
        <w:spacing w:before="240"/>
        <w:rPr>
          <w:rFonts w:ascii="Segoe UI Semilight" w:hAnsi="Segoe UI Semilight" w:cs="Segoe UI Semilight"/>
          <w:sz w:val="14"/>
          <w:szCs w:val="14"/>
        </w:rPr>
      </w:pPr>
    </w:p>
    <w:tbl>
      <w:tblPr>
        <w:tblW w:w="9214" w:type="dxa"/>
        <w:tblInd w:w="108" w:type="dxa"/>
        <w:tblBorders>
          <w:insideH w:val="single" w:sz="4" w:space="0" w:color="auto"/>
          <w:insideV w:val="single" w:sz="4" w:space="0" w:color="auto"/>
        </w:tblBorders>
        <w:shd w:val="clear" w:color="auto" w:fill="E7E6E6"/>
        <w:tblLook w:val="04A0" w:firstRow="1" w:lastRow="0" w:firstColumn="1" w:lastColumn="0" w:noHBand="0" w:noVBand="1"/>
      </w:tblPr>
      <w:tblGrid>
        <w:gridCol w:w="1746"/>
        <w:gridCol w:w="7468"/>
      </w:tblGrid>
      <w:tr w:rsidR="006B6A63" w:rsidRPr="005A1D20" w14:paraId="21921B86" w14:textId="77777777" w:rsidTr="00616D7F">
        <w:tc>
          <w:tcPr>
            <w:tcW w:w="1746" w:type="dxa"/>
            <w:tcBorders>
              <w:top w:val="single" w:sz="4" w:space="0" w:color="auto"/>
              <w:bottom w:val="single" w:sz="4" w:space="0" w:color="auto"/>
              <w:right w:val="nil"/>
            </w:tcBorders>
            <w:shd w:val="clear" w:color="auto" w:fill="auto"/>
          </w:tcPr>
          <w:p w14:paraId="602F1925" w14:textId="77777777" w:rsidR="006B6A63" w:rsidRPr="0094567D" w:rsidRDefault="006B6A63" w:rsidP="006B6A63">
            <w:pPr>
              <w:spacing w:before="60" w:after="60"/>
              <w:rPr>
                <w:rFonts w:ascii="Segoe UI Semilight" w:hAnsi="Segoe UI Semilight" w:cs="Segoe UI Semilight"/>
                <w:szCs w:val="22"/>
              </w:rPr>
            </w:pPr>
            <w:r w:rsidRPr="0094567D">
              <w:rPr>
                <w:rFonts w:ascii="Segoe UI Semilight" w:hAnsi="Segoe UI Semilight" w:cs="Segoe UI Semilight"/>
                <w:szCs w:val="22"/>
              </w:rPr>
              <w:t>CONSULTATION :</w:t>
            </w:r>
          </w:p>
        </w:tc>
        <w:tc>
          <w:tcPr>
            <w:tcW w:w="7468" w:type="dxa"/>
            <w:tcBorders>
              <w:top w:val="single" w:sz="4" w:space="0" w:color="auto"/>
              <w:left w:val="nil"/>
              <w:bottom w:val="single" w:sz="4" w:space="0" w:color="auto"/>
            </w:tcBorders>
            <w:shd w:val="clear" w:color="auto" w:fill="auto"/>
          </w:tcPr>
          <w:p w14:paraId="09E4976E" w14:textId="27282C65" w:rsidR="006B6A63" w:rsidRPr="0094567D" w:rsidRDefault="002C79B6" w:rsidP="006B6A63">
            <w:pPr>
              <w:spacing w:before="60" w:after="60"/>
              <w:rPr>
                <w:rFonts w:ascii="Segoe UI Semilight" w:hAnsi="Segoe UI Semilight" w:cs="Segoe UI Semilight"/>
                <w:szCs w:val="22"/>
              </w:rPr>
            </w:pPr>
            <w:r>
              <w:rPr>
                <w:rFonts w:ascii="Segoe UI Semilight" w:hAnsi="Segoe UI Semilight" w:cs="Segoe UI Semilight"/>
                <w:szCs w:val="22"/>
              </w:rPr>
              <w:t>25 GH93 15 ECO</w:t>
            </w:r>
          </w:p>
        </w:tc>
      </w:tr>
      <w:tr w:rsidR="006B6A63" w:rsidRPr="005A1D20" w14:paraId="38049423" w14:textId="77777777" w:rsidTr="00616D7F">
        <w:tc>
          <w:tcPr>
            <w:tcW w:w="1746" w:type="dxa"/>
            <w:tcBorders>
              <w:top w:val="single" w:sz="4" w:space="0" w:color="auto"/>
              <w:right w:val="nil"/>
            </w:tcBorders>
            <w:shd w:val="clear" w:color="auto" w:fill="auto"/>
          </w:tcPr>
          <w:p w14:paraId="7D369EDF" w14:textId="77777777" w:rsidR="006B6A63" w:rsidRPr="0094567D" w:rsidRDefault="006B6A63" w:rsidP="006B6A63">
            <w:pPr>
              <w:spacing w:before="60" w:after="60"/>
              <w:rPr>
                <w:rFonts w:ascii="Segoe UI Semilight" w:hAnsi="Segoe UI Semilight" w:cs="Segoe UI Semilight"/>
                <w:szCs w:val="22"/>
              </w:rPr>
            </w:pPr>
            <w:r w:rsidRPr="0094567D">
              <w:rPr>
                <w:rFonts w:ascii="Segoe UI Semilight" w:hAnsi="Segoe UI Semilight" w:cs="Segoe UI Semilight"/>
                <w:szCs w:val="22"/>
              </w:rPr>
              <w:t>OBJET :</w:t>
            </w:r>
          </w:p>
        </w:tc>
        <w:tc>
          <w:tcPr>
            <w:tcW w:w="7468" w:type="dxa"/>
            <w:tcBorders>
              <w:top w:val="single" w:sz="4" w:space="0" w:color="auto"/>
              <w:left w:val="nil"/>
              <w:bottom w:val="single" w:sz="4" w:space="0" w:color="auto"/>
            </w:tcBorders>
            <w:shd w:val="clear" w:color="auto" w:fill="auto"/>
          </w:tcPr>
          <w:p w14:paraId="60765E17" w14:textId="5609AF8B" w:rsidR="006B6A63" w:rsidRPr="00DF7CDE" w:rsidRDefault="002C79B6" w:rsidP="006B6A63">
            <w:pPr>
              <w:spacing w:before="60" w:after="60"/>
              <w:jc w:val="both"/>
              <w:rPr>
                <w:rFonts w:ascii="Segoe UI Semilight" w:hAnsi="Segoe UI Semilight" w:cs="Segoe UI Semilight"/>
                <w:color w:val="FF0000"/>
                <w:szCs w:val="22"/>
              </w:rPr>
            </w:pPr>
            <w:r w:rsidRPr="00336BB2">
              <w:rPr>
                <w:rFonts w:ascii="Segoe UI Semilight" w:hAnsi="Segoe UI Semilight" w:cs="Segoe UI Semilight"/>
                <w:b/>
                <w:szCs w:val="22"/>
              </w:rPr>
              <w:t>Prestation de collecte et d’affranchissement du courrier des Hôpitaux Universitaires Paris Seine-Saint-Denis</w:t>
            </w:r>
          </w:p>
        </w:tc>
      </w:tr>
      <w:tr w:rsidR="006B6A63" w:rsidRPr="005A1D20" w14:paraId="6A46C9E9" w14:textId="77777777" w:rsidTr="00616D7F">
        <w:tc>
          <w:tcPr>
            <w:tcW w:w="1746" w:type="dxa"/>
            <w:tcBorders>
              <w:bottom w:val="single" w:sz="4" w:space="0" w:color="auto"/>
              <w:right w:val="nil"/>
            </w:tcBorders>
            <w:shd w:val="clear" w:color="auto" w:fill="auto"/>
          </w:tcPr>
          <w:p w14:paraId="22B3DF41" w14:textId="77777777" w:rsidR="006B6A63" w:rsidRPr="0094567D" w:rsidRDefault="006B6A63" w:rsidP="006B6A63">
            <w:pPr>
              <w:spacing w:before="60" w:after="60"/>
              <w:ind w:left="1276" w:hanging="1276"/>
              <w:rPr>
                <w:rFonts w:ascii="Segoe UI Semilight" w:hAnsi="Segoe UI Semilight" w:cs="Segoe UI Semilight"/>
                <w:szCs w:val="22"/>
              </w:rPr>
            </w:pPr>
            <w:r w:rsidRPr="0094567D">
              <w:rPr>
                <w:rFonts w:ascii="Segoe UI Semilight" w:hAnsi="Segoe UI Semilight" w:cs="Segoe UI Semilight"/>
                <w:szCs w:val="22"/>
              </w:rPr>
              <w:t xml:space="preserve">PROCEDURE : </w:t>
            </w:r>
          </w:p>
          <w:p w14:paraId="6988809A" w14:textId="77777777" w:rsidR="006B6A63" w:rsidRPr="0094567D" w:rsidRDefault="006B6A63" w:rsidP="006B6A63">
            <w:pPr>
              <w:spacing w:before="60" w:after="60"/>
              <w:rPr>
                <w:rFonts w:ascii="Segoe UI Semilight" w:hAnsi="Segoe UI Semilight" w:cs="Segoe UI Semilight"/>
                <w:szCs w:val="22"/>
              </w:rPr>
            </w:pPr>
          </w:p>
        </w:tc>
        <w:tc>
          <w:tcPr>
            <w:tcW w:w="7468" w:type="dxa"/>
            <w:tcBorders>
              <w:top w:val="single" w:sz="4" w:space="0" w:color="auto"/>
              <w:left w:val="nil"/>
              <w:bottom w:val="single" w:sz="4" w:space="0" w:color="auto"/>
            </w:tcBorders>
            <w:shd w:val="clear" w:color="auto" w:fill="auto"/>
          </w:tcPr>
          <w:p w14:paraId="4BAE7C2B" w14:textId="77777777" w:rsidR="006B6A63" w:rsidRDefault="006B6A63" w:rsidP="006B6A63">
            <w:pPr>
              <w:spacing w:before="60" w:after="60"/>
              <w:rPr>
                <w:rFonts w:ascii="Segoe UI Semilight" w:hAnsi="Segoe UI Semilight" w:cs="Segoe UI Semilight"/>
                <w:szCs w:val="22"/>
              </w:rPr>
            </w:pPr>
            <w:r>
              <w:rPr>
                <w:rFonts w:ascii="Segoe UI Semilight" w:hAnsi="Segoe UI Semilight" w:cs="Segoe UI Semilight"/>
                <w:szCs w:val="22"/>
              </w:rPr>
              <w:t>Accord-cadre sur appel d’offres ouvert soumis aux dispositions de l’article R.2124-1 du Code de la Commande Publique.</w:t>
            </w:r>
          </w:p>
          <w:p w14:paraId="6FC4C1AC" w14:textId="7FDE495F" w:rsidR="006B6A63" w:rsidRPr="0094567D" w:rsidRDefault="006B6A63" w:rsidP="006B6A63">
            <w:pPr>
              <w:spacing w:before="60" w:after="60"/>
              <w:rPr>
                <w:rFonts w:ascii="Segoe UI Semilight" w:hAnsi="Segoe UI Semilight" w:cs="Segoe UI Semilight"/>
                <w:szCs w:val="22"/>
              </w:rPr>
            </w:pPr>
            <w:r>
              <w:rPr>
                <w:rFonts w:ascii="Segoe UI Semilight" w:hAnsi="Segoe UI Semilight" w:cs="Segoe UI Semilight"/>
                <w:szCs w:val="22"/>
              </w:rPr>
              <w:t>Il suit les dispositions des articles R.2162-1 à R.2162-6 et R.2162-13 à R.2162-14 du code de la commande publique relatives aux accords-cadres à bons de commande</w:t>
            </w:r>
          </w:p>
        </w:tc>
      </w:tr>
    </w:tbl>
    <w:p w14:paraId="38BCD52C" w14:textId="77777777" w:rsidR="00E85B9A" w:rsidRDefault="00E85B9A"/>
    <w:p w14:paraId="3F4AD78B" w14:textId="77777777" w:rsidR="007E0D93" w:rsidRDefault="007E0D93" w:rsidP="007E0D93">
      <w:pPr>
        <w:jc w:val="center"/>
        <w:rPr>
          <w:rFonts w:ascii="Segoe UI Semilight" w:hAnsi="Segoe UI Semilight" w:cs="Segoe UI Semilight"/>
          <w:szCs w:val="22"/>
        </w:rPr>
      </w:pPr>
      <w:r>
        <w:rPr>
          <w:rFonts w:ascii="Segoe UI Semilight" w:hAnsi="Segoe UI Semilight" w:cs="Segoe UI Semilight"/>
          <w:b/>
          <w:szCs w:val="22"/>
        </w:rPr>
        <w:t>Pouvoir Adjudicateur</w:t>
      </w:r>
    </w:p>
    <w:p w14:paraId="353BD22D" w14:textId="77777777" w:rsidR="007E0D93" w:rsidRDefault="007E0D93" w:rsidP="007E0D93">
      <w:pPr>
        <w:jc w:val="center"/>
        <w:rPr>
          <w:rFonts w:ascii="Segoe UI Semilight" w:hAnsi="Segoe UI Semilight" w:cs="Segoe UI Semilight"/>
          <w:szCs w:val="22"/>
        </w:rPr>
      </w:pPr>
      <w:r>
        <w:rPr>
          <w:rFonts w:ascii="Segoe UI Semilight" w:hAnsi="Segoe UI Semilight" w:cs="Segoe UI Semilight"/>
          <w:szCs w:val="22"/>
        </w:rPr>
        <w:t>Assistance Publique – Hôpitaux de Paris :</w:t>
      </w:r>
    </w:p>
    <w:p w14:paraId="52FAEAA7" w14:textId="77777777" w:rsidR="007E0D93" w:rsidRDefault="007E0D93" w:rsidP="007E0D93">
      <w:pPr>
        <w:jc w:val="center"/>
        <w:rPr>
          <w:rFonts w:ascii="Segoe UI Semilight" w:hAnsi="Segoe UI Semilight" w:cs="Segoe UI Semilight"/>
          <w:b/>
          <w:szCs w:val="22"/>
        </w:rPr>
      </w:pPr>
      <w:r>
        <w:rPr>
          <w:rFonts w:ascii="Segoe UI Semilight" w:hAnsi="Segoe UI Semilight" w:cs="Segoe UI Semilight"/>
          <w:b/>
          <w:szCs w:val="22"/>
        </w:rPr>
        <w:t>Groupe Hospitalier</w:t>
      </w:r>
    </w:p>
    <w:p w14:paraId="7F08EE7E" w14:textId="77777777" w:rsidR="007E0D93" w:rsidRDefault="007E0D93" w:rsidP="007E0D93">
      <w:pPr>
        <w:jc w:val="center"/>
        <w:rPr>
          <w:rFonts w:ascii="Segoe UI Semilight" w:hAnsi="Segoe UI Semilight" w:cs="Segoe UI Semilight"/>
          <w:szCs w:val="22"/>
        </w:rPr>
      </w:pPr>
      <w:r>
        <w:rPr>
          <w:rFonts w:ascii="Segoe UI Semilight" w:hAnsi="Segoe UI Semilight" w:cs="Segoe UI Semilight"/>
          <w:szCs w:val="22"/>
        </w:rPr>
        <w:t>Hôpitaux Universitaires Paris Seine Saint Denis</w:t>
      </w:r>
    </w:p>
    <w:p w14:paraId="14B25236" w14:textId="77777777" w:rsidR="007E0D93" w:rsidRDefault="007E0D93" w:rsidP="007E0D93">
      <w:pPr>
        <w:jc w:val="center"/>
        <w:rPr>
          <w:rFonts w:ascii="Segoe UI Semilight" w:hAnsi="Segoe UI Semilight" w:cs="Segoe UI Semilight"/>
          <w:b/>
          <w:szCs w:val="22"/>
        </w:rPr>
      </w:pPr>
      <w:r>
        <w:rPr>
          <w:rFonts w:ascii="Segoe UI Semilight" w:hAnsi="Segoe UI Semilight" w:cs="Segoe UI Semilight"/>
          <w:b/>
          <w:szCs w:val="22"/>
        </w:rPr>
        <w:t xml:space="preserve">Signataires du marché </w:t>
      </w:r>
    </w:p>
    <w:p w14:paraId="18088D9A" w14:textId="771EB32B" w:rsidR="007E0D93" w:rsidRDefault="006B6A63" w:rsidP="007E0D93">
      <w:pPr>
        <w:jc w:val="center"/>
        <w:rPr>
          <w:rFonts w:ascii="Segoe UI Semilight" w:hAnsi="Segoe UI Semilight" w:cs="Segoe UI Semilight"/>
          <w:szCs w:val="22"/>
        </w:rPr>
      </w:pPr>
      <w:r>
        <w:rPr>
          <w:rFonts w:ascii="Segoe UI Semilight" w:hAnsi="Segoe UI Semilight" w:cs="Segoe UI Semilight"/>
          <w:szCs w:val="22"/>
        </w:rPr>
        <w:t>Madame Bénédicte ISABEY</w:t>
      </w:r>
      <w:r w:rsidR="007E0D93">
        <w:rPr>
          <w:rFonts w:ascii="Segoe UI Semilight" w:hAnsi="Segoe UI Semilight" w:cs="Segoe UI Semilight"/>
          <w:szCs w:val="22"/>
        </w:rPr>
        <w:t>, Direct</w:t>
      </w:r>
      <w:r>
        <w:rPr>
          <w:rFonts w:ascii="Segoe UI Semilight" w:hAnsi="Segoe UI Semilight" w:cs="Segoe UI Semilight"/>
          <w:szCs w:val="22"/>
        </w:rPr>
        <w:t>rice</w:t>
      </w:r>
      <w:r w:rsidR="007E0D93">
        <w:rPr>
          <w:rFonts w:ascii="Segoe UI Semilight" w:hAnsi="Segoe UI Semilight" w:cs="Segoe UI Semilight"/>
          <w:szCs w:val="22"/>
        </w:rPr>
        <w:t xml:space="preserve"> des HUPSSD ayant reçu délégation de compétence du Directeur Général, par arrêté directorial n°75-2022-07-05-00014 du 05 juillet 2022</w:t>
      </w:r>
    </w:p>
    <w:p w14:paraId="1B2D1853" w14:textId="77777777" w:rsidR="007E0D93" w:rsidRDefault="007E0D93" w:rsidP="007E0D93">
      <w:pPr>
        <w:jc w:val="center"/>
        <w:rPr>
          <w:rFonts w:ascii="Segoe UI Semilight" w:hAnsi="Segoe UI Semilight" w:cs="Segoe UI Semilight"/>
          <w:b/>
          <w:szCs w:val="22"/>
        </w:rPr>
      </w:pPr>
      <w:r>
        <w:rPr>
          <w:rFonts w:ascii="Segoe UI Semilight" w:hAnsi="Segoe UI Semilight" w:cs="Segoe UI Semilight"/>
          <w:b/>
          <w:szCs w:val="22"/>
        </w:rPr>
        <w:t>Comptable public assignataire des paiements</w:t>
      </w:r>
    </w:p>
    <w:p w14:paraId="2C0AF7A7" w14:textId="77777777" w:rsidR="007E0D93" w:rsidRDefault="007E0D93" w:rsidP="007E0D93">
      <w:pPr>
        <w:jc w:val="center"/>
        <w:rPr>
          <w:rFonts w:ascii="Segoe UI Semilight" w:hAnsi="Segoe UI Semilight" w:cs="Segoe UI Semilight"/>
          <w:szCs w:val="22"/>
        </w:rPr>
      </w:pPr>
      <w:r>
        <w:rPr>
          <w:rFonts w:ascii="Segoe UI Semilight" w:hAnsi="Segoe UI Semilight" w:cs="Segoe UI Semilight"/>
          <w:szCs w:val="22"/>
        </w:rPr>
        <w:t>Directeur Spécialisé des Finances Publiques pour l’Assistance Publique – Hôpitaux de Paris</w:t>
      </w:r>
    </w:p>
    <w:p w14:paraId="3BCB90CB" w14:textId="77777777" w:rsidR="007E0D93" w:rsidRDefault="007E0D93" w:rsidP="007E0D93">
      <w:pPr>
        <w:jc w:val="center"/>
        <w:rPr>
          <w:rFonts w:ascii="Segoe UI Semilight" w:hAnsi="Segoe UI Semilight" w:cs="Segoe UI Semilight"/>
          <w:szCs w:val="22"/>
        </w:rPr>
      </w:pPr>
      <w:r>
        <w:rPr>
          <w:rFonts w:ascii="Segoe UI Semilight" w:hAnsi="Segoe UI Semilight" w:cs="Segoe UI Semilight"/>
          <w:szCs w:val="22"/>
        </w:rPr>
        <w:t>55 Boulevard Diderot, CS 22305, 75610 Paris CEDEX 12</w:t>
      </w:r>
    </w:p>
    <w:p w14:paraId="0B7E8E65" w14:textId="77777777" w:rsidR="007E0D93" w:rsidRDefault="007E0D93" w:rsidP="007E0D93">
      <w:pPr>
        <w:jc w:val="center"/>
        <w:rPr>
          <w:rFonts w:ascii="Segoe UI Semilight" w:hAnsi="Segoe UI Semilight" w:cs="Segoe UI Semilight"/>
          <w:b/>
          <w:szCs w:val="22"/>
        </w:rPr>
      </w:pPr>
      <w:r>
        <w:rPr>
          <w:rFonts w:ascii="Segoe UI Semilight" w:hAnsi="Segoe UI Semilight" w:cs="Segoe UI Semilight"/>
          <w:b/>
          <w:szCs w:val="22"/>
        </w:rPr>
        <w:t>Personne habilitée à donner les renseignements prévus aux articles R2191-45 à R2191-63 du code de la commande publique</w:t>
      </w:r>
    </w:p>
    <w:p w14:paraId="11297995" w14:textId="737B90D7" w:rsidR="0094567D" w:rsidRDefault="009C00A2" w:rsidP="007E0D93">
      <w:pPr>
        <w:jc w:val="center"/>
        <w:rPr>
          <w:rFonts w:ascii="Segoe UI Semilight" w:hAnsi="Segoe UI Semilight" w:cs="Segoe UI Semilight"/>
          <w:szCs w:val="22"/>
        </w:rPr>
      </w:pPr>
      <w:r>
        <w:rPr>
          <w:rFonts w:ascii="Segoe UI Semilight" w:hAnsi="Segoe UI Semilight" w:cs="Segoe UI Semilight"/>
          <w:szCs w:val="22"/>
        </w:rPr>
        <w:t>Madame</w:t>
      </w:r>
      <w:r w:rsidR="007E0D93">
        <w:rPr>
          <w:rFonts w:ascii="Segoe UI Semilight" w:hAnsi="Segoe UI Semilight" w:cs="Segoe UI Semilight"/>
          <w:szCs w:val="22"/>
        </w:rPr>
        <w:t xml:space="preserve"> l</w:t>
      </w:r>
      <w:r>
        <w:rPr>
          <w:rFonts w:ascii="Segoe UI Semilight" w:hAnsi="Segoe UI Semilight" w:cs="Segoe UI Semilight"/>
          <w:szCs w:val="22"/>
        </w:rPr>
        <w:t>a</w:t>
      </w:r>
      <w:r w:rsidR="007E0D93">
        <w:rPr>
          <w:rFonts w:ascii="Segoe UI Semilight" w:hAnsi="Segoe UI Semilight" w:cs="Segoe UI Semilight"/>
          <w:szCs w:val="22"/>
        </w:rPr>
        <w:t xml:space="preserve"> Direct</w:t>
      </w:r>
      <w:r>
        <w:rPr>
          <w:rFonts w:ascii="Segoe UI Semilight" w:hAnsi="Segoe UI Semilight" w:cs="Segoe UI Semilight"/>
          <w:szCs w:val="22"/>
        </w:rPr>
        <w:t>rice</w:t>
      </w:r>
      <w:r w:rsidR="007E0D93">
        <w:rPr>
          <w:rFonts w:ascii="Segoe UI Semilight" w:hAnsi="Segoe UI Semilight" w:cs="Segoe UI Semilight"/>
          <w:szCs w:val="22"/>
        </w:rPr>
        <w:t xml:space="preserve"> des H.U.P.S.S.D</w:t>
      </w:r>
    </w:p>
    <w:p w14:paraId="7F2A0824" w14:textId="77777777" w:rsidR="00B464F0" w:rsidRPr="00B464F0" w:rsidRDefault="00B464F0" w:rsidP="00B464F0">
      <w:pPr>
        <w:rPr>
          <w:rFonts w:ascii="Segoe UI Semilight" w:hAnsi="Segoe UI Semilight" w:cs="Segoe UI Semilight"/>
          <w:szCs w:val="22"/>
        </w:rPr>
      </w:pPr>
    </w:p>
    <w:tbl>
      <w:tblPr>
        <w:tblW w:w="9179" w:type="dxa"/>
        <w:tblInd w:w="108" w:type="dxa"/>
        <w:tblLook w:val="04A0" w:firstRow="1" w:lastRow="0" w:firstColumn="1" w:lastColumn="0" w:noHBand="0" w:noVBand="1"/>
      </w:tblPr>
      <w:tblGrid>
        <w:gridCol w:w="2509"/>
        <w:gridCol w:w="537"/>
        <w:gridCol w:w="2556"/>
        <w:gridCol w:w="548"/>
        <w:gridCol w:w="3029"/>
      </w:tblGrid>
      <w:tr w:rsidR="00E85B9A" w:rsidRPr="003E7C66" w14:paraId="029FB378" w14:textId="77777777" w:rsidTr="008812F2">
        <w:tc>
          <w:tcPr>
            <w:tcW w:w="2509" w:type="dxa"/>
            <w:shd w:val="clear" w:color="auto" w:fill="479CC9"/>
            <w:vAlign w:val="center"/>
          </w:tcPr>
          <w:p w14:paraId="0A874411"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AVICENNE</w:t>
            </w:r>
          </w:p>
        </w:tc>
        <w:tc>
          <w:tcPr>
            <w:tcW w:w="537" w:type="dxa"/>
            <w:shd w:val="clear" w:color="auto" w:fill="auto"/>
          </w:tcPr>
          <w:p w14:paraId="024B04BD"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2556" w:type="dxa"/>
            <w:shd w:val="clear" w:color="auto" w:fill="8F3580"/>
            <w:vAlign w:val="center"/>
          </w:tcPr>
          <w:p w14:paraId="130181DB"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JEAN VERDIER</w:t>
            </w:r>
          </w:p>
        </w:tc>
        <w:tc>
          <w:tcPr>
            <w:tcW w:w="548" w:type="dxa"/>
            <w:shd w:val="clear" w:color="auto" w:fill="auto"/>
          </w:tcPr>
          <w:p w14:paraId="3BDF7512" w14:textId="77777777" w:rsidR="00E85B9A" w:rsidRPr="003E7C66" w:rsidRDefault="00E85B9A" w:rsidP="00771914">
            <w:pPr>
              <w:widowControl w:val="0"/>
              <w:tabs>
                <w:tab w:val="left" w:pos="6520"/>
              </w:tabs>
              <w:jc w:val="center"/>
              <w:rPr>
                <w:rFonts w:ascii="Segoe UI Semilight" w:hAnsi="Segoe UI Semilight" w:cs="Segoe UI Semilight"/>
                <w:b/>
                <w:color w:val="FFFFFF"/>
              </w:rPr>
            </w:pPr>
          </w:p>
        </w:tc>
        <w:tc>
          <w:tcPr>
            <w:tcW w:w="3029" w:type="dxa"/>
            <w:shd w:val="clear" w:color="auto" w:fill="46A951"/>
            <w:vAlign w:val="center"/>
          </w:tcPr>
          <w:p w14:paraId="069AFB19" w14:textId="77777777" w:rsidR="00E85B9A" w:rsidRPr="003E7C66" w:rsidRDefault="00E85B9A" w:rsidP="00771914">
            <w:pPr>
              <w:widowControl w:val="0"/>
              <w:tabs>
                <w:tab w:val="left" w:pos="6520"/>
              </w:tabs>
              <w:jc w:val="center"/>
              <w:rPr>
                <w:rFonts w:ascii="Segoe UI Semilight" w:hAnsi="Segoe UI Semilight" w:cs="Segoe UI Semilight"/>
                <w:color w:val="FFFFFF"/>
                <w:u w:val="single"/>
              </w:rPr>
            </w:pPr>
            <w:r w:rsidRPr="003E7C66">
              <w:rPr>
                <w:rFonts w:ascii="Segoe UI Semilight" w:hAnsi="Segoe UI Semilight" w:cs="Segoe UI Semilight"/>
                <w:b/>
                <w:color w:val="FFFFFF"/>
              </w:rPr>
              <w:t>RENE MURET</w:t>
            </w:r>
          </w:p>
        </w:tc>
      </w:tr>
      <w:tr w:rsidR="00E85B9A" w:rsidRPr="003E7C66" w14:paraId="60DC9260" w14:textId="77777777" w:rsidTr="0094567D">
        <w:tc>
          <w:tcPr>
            <w:tcW w:w="2509" w:type="dxa"/>
            <w:shd w:val="clear" w:color="auto" w:fill="auto"/>
            <w:vAlign w:val="center"/>
          </w:tcPr>
          <w:p w14:paraId="43B4BDB6"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37" w:type="dxa"/>
            <w:shd w:val="clear" w:color="auto" w:fill="auto"/>
          </w:tcPr>
          <w:p w14:paraId="07DED507"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2556" w:type="dxa"/>
            <w:shd w:val="clear" w:color="auto" w:fill="auto"/>
            <w:vAlign w:val="center"/>
          </w:tcPr>
          <w:p w14:paraId="0A9F12DC"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548" w:type="dxa"/>
            <w:shd w:val="clear" w:color="auto" w:fill="auto"/>
          </w:tcPr>
          <w:p w14:paraId="13A346EF"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c>
          <w:tcPr>
            <w:tcW w:w="3029" w:type="dxa"/>
            <w:shd w:val="clear" w:color="auto" w:fill="auto"/>
            <w:vAlign w:val="center"/>
          </w:tcPr>
          <w:p w14:paraId="79E4FD76" w14:textId="77777777" w:rsidR="00E85B9A" w:rsidRPr="003E7C66" w:rsidRDefault="00E85B9A" w:rsidP="00771914">
            <w:pPr>
              <w:widowControl w:val="0"/>
              <w:tabs>
                <w:tab w:val="left" w:pos="6520"/>
              </w:tabs>
              <w:jc w:val="center"/>
              <w:rPr>
                <w:rFonts w:ascii="Segoe UI Semilight" w:hAnsi="Segoe UI Semilight" w:cs="Segoe UI Semilight"/>
                <w:b/>
                <w:color w:val="FFFFFF"/>
                <w:sz w:val="10"/>
                <w:szCs w:val="10"/>
              </w:rPr>
            </w:pPr>
          </w:p>
        </w:tc>
      </w:tr>
      <w:tr w:rsidR="00E85B9A" w:rsidRPr="005A1D20" w14:paraId="7483B92B" w14:textId="77777777" w:rsidTr="0094567D">
        <w:tc>
          <w:tcPr>
            <w:tcW w:w="2509" w:type="dxa"/>
            <w:shd w:val="clear" w:color="auto" w:fill="auto"/>
            <w:vAlign w:val="center"/>
          </w:tcPr>
          <w:p w14:paraId="08E8461E" w14:textId="77777777" w:rsidR="00E85B9A" w:rsidRPr="005A1D20" w:rsidRDefault="00E76851" w:rsidP="005A1D20">
            <w:pPr>
              <w:widowControl w:val="0"/>
              <w:tabs>
                <w:tab w:val="left" w:pos="6520"/>
              </w:tabs>
              <w:jc w:val="center"/>
              <w:rPr>
                <w:rFonts w:ascii="Segoe UI Semilight" w:hAnsi="Segoe UI Semilight" w:cs="Segoe UI Semilight"/>
                <w:u w:val="single"/>
              </w:rPr>
            </w:pPr>
            <w:r w:rsidRPr="005A1D20">
              <w:rPr>
                <w:rFonts w:ascii="Segoe UI Semilight" w:hAnsi="Segoe UI Semilight" w:cs="Segoe UI Semilight"/>
                <w:noProof/>
              </w:rPr>
              <w:drawing>
                <wp:inline distT="0" distB="0" distL="0" distR="0" wp14:anchorId="21416B0C" wp14:editId="65B481AD">
                  <wp:extent cx="1447800" cy="1082040"/>
                  <wp:effectExtent l="0" t="0" r="0" b="0"/>
                  <wp:docPr id="7" name="Image 1" descr="A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082040"/>
                          </a:xfrm>
                          <a:prstGeom prst="rect">
                            <a:avLst/>
                          </a:prstGeom>
                          <a:noFill/>
                          <a:ln>
                            <a:noFill/>
                          </a:ln>
                        </pic:spPr>
                      </pic:pic>
                    </a:graphicData>
                  </a:graphic>
                </wp:inline>
              </w:drawing>
            </w:r>
          </w:p>
        </w:tc>
        <w:tc>
          <w:tcPr>
            <w:tcW w:w="537" w:type="dxa"/>
            <w:shd w:val="clear" w:color="auto" w:fill="auto"/>
          </w:tcPr>
          <w:p w14:paraId="51D6AD30"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33BEDE6F" w14:textId="77777777" w:rsidR="00E85B9A" w:rsidRPr="00771914" w:rsidRDefault="00E76851"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58DFAD47" wp14:editId="1807580F">
                  <wp:extent cx="1485900" cy="1120140"/>
                  <wp:effectExtent l="0" t="0" r="0" b="0"/>
                  <wp:docPr id="5" name="Image 2" descr="JV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V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5900" cy="1120140"/>
                          </a:xfrm>
                          <a:prstGeom prst="rect">
                            <a:avLst/>
                          </a:prstGeom>
                          <a:noFill/>
                          <a:ln>
                            <a:noFill/>
                          </a:ln>
                        </pic:spPr>
                      </pic:pic>
                    </a:graphicData>
                  </a:graphic>
                </wp:inline>
              </w:drawing>
            </w:r>
          </w:p>
        </w:tc>
        <w:tc>
          <w:tcPr>
            <w:tcW w:w="548" w:type="dxa"/>
            <w:shd w:val="clear" w:color="auto" w:fill="auto"/>
          </w:tcPr>
          <w:p w14:paraId="3C68138E" w14:textId="77777777" w:rsidR="00E85B9A" w:rsidRPr="00771914" w:rsidRDefault="00E85B9A" w:rsidP="005A1D20">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7FC2F025" w14:textId="77777777" w:rsidR="00E85B9A" w:rsidRPr="00771914" w:rsidRDefault="00E76851" w:rsidP="005A1D20">
            <w:pPr>
              <w:widowControl w:val="0"/>
              <w:tabs>
                <w:tab w:val="left" w:pos="6520"/>
              </w:tabs>
              <w:jc w:val="center"/>
              <w:rPr>
                <w:rFonts w:ascii="Segoe UI Semilight" w:hAnsi="Segoe UI Semilight" w:cs="Segoe UI Semilight"/>
              </w:rPr>
            </w:pPr>
            <w:r w:rsidRPr="00771914">
              <w:rPr>
                <w:rFonts w:ascii="Segoe UI Semilight" w:hAnsi="Segoe UI Semilight" w:cs="Segoe UI Semilight"/>
                <w:noProof/>
              </w:rPr>
              <w:drawing>
                <wp:inline distT="0" distB="0" distL="0" distR="0" wp14:anchorId="6CC9F410" wp14:editId="1AA507FF">
                  <wp:extent cx="1630680" cy="1066800"/>
                  <wp:effectExtent l="0" t="0" r="0" b="0"/>
                  <wp:docPr id="4" name="Image 3" descr="R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M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30680" cy="1066800"/>
                          </a:xfrm>
                          <a:prstGeom prst="rect">
                            <a:avLst/>
                          </a:prstGeom>
                          <a:noFill/>
                          <a:ln>
                            <a:noFill/>
                          </a:ln>
                        </pic:spPr>
                      </pic:pic>
                    </a:graphicData>
                  </a:graphic>
                </wp:inline>
              </w:drawing>
            </w:r>
          </w:p>
        </w:tc>
      </w:tr>
      <w:tr w:rsidR="00E85B9A" w:rsidRPr="005A1D20" w14:paraId="2A3AC93B" w14:textId="77777777" w:rsidTr="0094567D">
        <w:tc>
          <w:tcPr>
            <w:tcW w:w="2509" w:type="dxa"/>
            <w:shd w:val="clear" w:color="auto" w:fill="auto"/>
            <w:vAlign w:val="center"/>
          </w:tcPr>
          <w:p w14:paraId="7C639F07" w14:textId="77777777" w:rsidR="00E85B9A" w:rsidRPr="008812F2" w:rsidRDefault="00E85B9A" w:rsidP="00771914">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125, route de Stalingrad</w:t>
            </w:r>
          </w:p>
          <w:p w14:paraId="14D8CBDA" w14:textId="77777777" w:rsidR="00E85B9A" w:rsidRPr="008812F2" w:rsidRDefault="00E85B9A" w:rsidP="00771914">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93009 Bobigny</w:t>
            </w:r>
          </w:p>
        </w:tc>
        <w:tc>
          <w:tcPr>
            <w:tcW w:w="537" w:type="dxa"/>
            <w:shd w:val="clear" w:color="auto" w:fill="auto"/>
          </w:tcPr>
          <w:p w14:paraId="5C112ADB" w14:textId="77777777" w:rsidR="00E85B9A" w:rsidRPr="008812F2" w:rsidRDefault="00E85B9A" w:rsidP="00CC5EC3">
            <w:pPr>
              <w:widowControl w:val="0"/>
              <w:tabs>
                <w:tab w:val="left" w:pos="6520"/>
              </w:tabs>
              <w:jc w:val="center"/>
              <w:rPr>
                <w:rFonts w:ascii="Segoe UI Semilight" w:hAnsi="Segoe UI Semilight" w:cs="Segoe UI Semilight"/>
              </w:rPr>
            </w:pPr>
          </w:p>
        </w:tc>
        <w:tc>
          <w:tcPr>
            <w:tcW w:w="2556" w:type="dxa"/>
            <w:shd w:val="clear" w:color="auto" w:fill="auto"/>
            <w:vAlign w:val="center"/>
          </w:tcPr>
          <w:p w14:paraId="19A60A66" w14:textId="77777777" w:rsidR="00E85B9A" w:rsidRPr="008812F2" w:rsidRDefault="00E85B9A" w:rsidP="00CC5EC3">
            <w:pPr>
              <w:widowControl w:val="0"/>
              <w:tabs>
                <w:tab w:val="left" w:pos="6520"/>
              </w:tabs>
              <w:jc w:val="center"/>
              <w:rPr>
                <w:rFonts w:ascii="Segoe UI Semilight" w:hAnsi="Segoe UI Semilight" w:cs="Segoe UI Semilight"/>
              </w:rPr>
            </w:pPr>
            <w:r w:rsidRPr="008812F2">
              <w:rPr>
                <w:rFonts w:ascii="Segoe UI Semilight" w:hAnsi="Segoe UI Semilight" w:cs="Segoe UI Semilight"/>
              </w:rPr>
              <w:t>Avenue du 14 juillet,</w:t>
            </w:r>
          </w:p>
          <w:p w14:paraId="11E9A1AE" w14:textId="77777777" w:rsidR="00E85B9A" w:rsidRPr="008812F2" w:rsidRDefault="00E85B9A" w:rsidP="00CC5EC3">
            <w:pPr>
              <w:widowControl w:val="0"/>
              <w:tabs>
                <w:tab w:val="left" w:pos="6520"/>
              </w:tabs>
              <w:jc w:val="center"/>
              <w:rPr>
                <w:rFonts w:ascii="Segoe UI Semilight" w:hAnsi="Segoe UI Semilight" w:cs="Segoe UI Semilight"/>
                <w:u w:val="single"/>
              </w:rPr>
            </w:pPr>
            <w:r w:rsidRPr="008812F2">
              <w:rPr>
                <w:rFonts w:ascii="Segoe UI Semilight" w:hAnsi="Segoe UI Semilight" w:cs="Segoe UI Semilight"/>
              </w:rPr>
              <w:t>93140 BONDY</w:t>
            </w:r>
          </w:p>
        </w:tc>
        <w:tc>
          <w:tcPr>
            <w:tcW w:w="548" w:type="dxa"/>
            <w:shd w:val="clear" w:color="auto" w:fill="auto"/>
          </w:tcPr>
          <w:p w14:paraId="4AEC53A5" w14:textId="77777777" w:rsidR="00E85B9A" w:rsidRPr="00020D47" w:rsidRDefault="00E85B9A" w:rsidP="00771914">
            <w:pPr>
              <w:widowControl w:val="0"/>
              <w:tabs>
                <w:tab w:val="left" w:pos="6520"/>
              </w:tabs>
              <w:jc w:val="center"/>
              <w:rPr>
                <w:rFonts w:ascii="Segoe UI Semilight" w:hAnsi="Segoe UI Semilight" w:cs="Segoe UI Semilight"/>
              </w:rPr>
            </w:pPr>
          </w:p>
        </w:tc>
        <w:tc>
          <w:tcPr>
            <w:tcW w:w="3029" w:type="dxa"/>
            <w:shd w:val="clear" w:color="auto" w:fill="auto"/>
            <w:vAlign w:val="center"/>
          </w:tcPr>
          <w:p w14:paraId="6751CD10" w14:textId="77777777" w:rsidR="00E85B9A" w:rsidRPr="00020D47" w:rsidRDefault="00E85B9A" w:rsidP="00771914">
            <w:pPr>
              <w:widowControl w:val="0"/>
              <w:tabs>
                <w:tab w:val="left" w:pos="6520"/>
              </w:tabs>
              <w:jc w:val="center"/>
              <w:rPr>
                <w:rFonts w:ascii="Segoe UI Semilight" w:hAnsi="Segoe UI Semilight" w:cs="Segoe UI Semilight"/>
              </w:rPr>
            </w:pPr>
            <w:r w:rsidRPr="00020D47">
              <w:rPr>
                <w:rFonts w:ascii="Segoe UI Semilight" w:hAnsi="Segoe UI Semilight" w:cs="Segoe UI Semilight"/>
              </w:rPr>
              <w:t>Avenue du Dr Schaeffner</w:t>
            </w:r>
          </w:p>
          <w:p w14:paraId="4834BCC6" w14:textId="77777777" w:rsidR="00E85B9A" w:rsidRPr="00020D47" w:rsidRDefault="00E85B9A" w:rsidP="00771914">
            <w:pPr>
              <w:widowControl w:val="0"/>
              <w:tabs>
                <w:tab w:val="left" w:pos="6520"/>
              </w:tabs>
              <w:jc w:val="center"/>
              <w:rPr>
                <w:rFonts w:ascii="Segoe UI Semilight" w:hAnsi="Segoe UI Semilight" w:cs="Segoe UI Semilight"/>
                <w:u w:val="single"/>
              </w:rPr>
            </w:pPr>
            <w:r w:rsidRPr="00020D47">
              <w:rPr>
                <w:rFonts w:ascii="Segoe UI Semilight" w:hAnsi="Segoe UI Semilight" w:cs="Segoe UI Semilight"/>
              </w:rPr>
              <w:t>93 270 SEVRAN</w:t>
            </w:r>
          </w:p>
        </w:tc>
      </w:tr>
      <w:tr w:rsidR="006321CC" w:rsidRPr="005A1D20" w14:paraId="2A818A04" w14:textId="77777777" w:rsidTr="004A13BA">
        <w:tc>
          <w:tcPr>
            <w:tcW w:w="9179" w:type="dxa"/>
            <w:gridSpan w:val="5"/>
            <w:shd w:val="clear" w:color="auto" w:fill="auto"/>
            <w:vAlign w:val="center"/>
          </w:tcPr>
          <w:p w14:paraId="2C4692FC" w14:textId="77777777" w:rsidR="006321CC" w:rsidRPr="00945848" w:rsidRDefault="006321CC" w:rsidP="00A90D4A">
            <w:pPr>
              <w:widowControl w:val="0"/>
              <w:tabs>
                <w:tab w:val="left" w:pos="6520"/>
              </w:tabs>
              <w:rPr>
                <w:rFonts w:ascii="Segoe UI Semilight" w:hAnsi="Segoe UI Semilight" w:cs="Segoe UI Semilight"/>
                <w:i/>
              </w:rPr>
            </w:pPr>
          </w:p>
        </w:tc>
      </w:tr>
    </w:tbl>
    <w:p w14:paraId="46988555" w14:textId="77777777" w:rsidR="00DE4D3A" w:rsidRDefault="007B2AAE">
      <w:pPr>
        <w:rPr>
          <w:rFonts w:ascii="Segoe UI Semilight" w:hAnsi="Segoe UI Semilight" w:cs="Segoe UI Semilight"/>
          <w:szCs w:val="22"/>
        </w:rPr>
      </w:pPr>
      <w:r w:rsidRPr="00426994">
        <w:rPr>
          <w:rFonts w:ascii="Segoe UI Semilight" w:hAnsi="Segoe UI Semilight" w:cs="Segoe UI Semilight"/>
          <w:szCs w:val="22"/>
        </w:rPr>
        <w:br w:type="page"/>
      </w:r>
      <w:r w:rsidR="00DE4D3A">
        <w:rPr>
          <w:rFonts w:ascii="Montserrat" w:hAnsi="Montserrat" w:cs="Segoe UI Semilight"/>
          <w:b/>
          <w:sz w:val="56"/>
          <w:szCs w:val="22"/>
        </w:rPr>
        <w:lastRenderedPageBreak/>
        <w:t>ACTE D’ENGAGEMENT</w:t>
      </w:r>
      <w:permStart w:id="2082740008" w:edGrp="everyone"/>
      <w:permEnd w:id="2082740008"/>
    </w:p>
    <w:p w14:paraId="643FEB76" w14:textId="77777777" w:rsidR="003E7C66" w:rsidRPr="008812F2" w:rsidRDefault="00A72C14" w:rsidP="00115A11">
      <w:pPr>
        <w:pStyle w:val="Titre1"/>
        <w:spacing w:before="400"/>
        <w:rPr>
          <w:rStyle w:val="Titredulivre"/>
          <w:bCs w:val="0"/>
          <w:spacing w:val="0"/>
        </w:rPr>
      </w:pPr>
      <w:r w:rsidRPr="008812F2">
        <w:rPr>
          <w:rStyle w:val="Titredulivre"/>
          <w:bCs w:val="0"/>
          <w:spacing w:val="0"/>
        </w:rPr>
        <w:t>Contractant (S)</w:t>
      </w:r>
    </w:p>
    <w:p w14:paraId="0339090E" w14:textId="77777777" w:rsidR="00616D7F" w:rsidRDefault="00616D7F"/>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1949B1" w14:paraId="3BCAB5EB" w14:textId="77777777" w:rsidTr="0041735A">
        <w:tc>
          <w:tcPr>
            <w:tcW w:w="9347" w:type="dxa"/>
            <w:shd w:val="clear" w:color="auto" w:fill="auto"/>
          </w:tcPr>
          <w:p w14:paraId="3E1D02E0" w14:textId="77777777" w:rsidR="001949B1" w:rsidRDefault="001949B1" w:rsidP="0041735A">
            <w:permStart w:id="1876246324" w:edGrp="everyone"/>
          </w:p>
          <w:p w14:paraId="7A042C55" w14:textId="77777777" w:rsidR="001949B1" w:rsidRDefault="001949B1" w:rsidP="0041735A">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9484E">
              <w:rPr>
                <w:rFonts w:ascii="Calibri" w:hAnsi="Calibri"/>
              </w:rPr>
            </w:r>
            <w:r w:rsidR="0039484E">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(Candidat individuel),</w:t>
            </w:r>
          </w:p>
          <w:p w14:paraId="0D25AB5F"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92C23F7"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2D6CAD5F" w14:textId="77777777" w:rsidR="001949B1" w:rsidRDefault="001949B1" w:rsidP="0041735A">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1"/>
            </w:r>
            <w:r>
              <w:tab/>
            </w:r>
          </w:p>
          <w:p w14:paraId="3D43EC0E" w14:textId="77777777" w:rsidR="001949B1" w:rsidRPr="001949B1" w:rsidRDefault="001949B1" w:rsidP="0041735A">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71C3A70E" w14:textId="77777777" w:rsidR="001949B1" w:rsidRDefault="001949B1" w:rsidP="0041735A">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2"/>
            </w:r>
            <w:r>
              <w:tab/>
            </w:r>
          </w:p>
          <w:p w14:paraId="79ECB958"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098F6F84" w14:textId="77777777" w:rsidR="001949B1" w:rsidRDefault="001949B1" w:rsidP="0041735A">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5EB5C8E2" w14:textId="77777777" w:rsidR="001949B1" w:rsidRPr="001949B1" w:rsidRDefault="001949B1" w:rsidP="0041735A">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7EE86D33" w14:textId="77777777" w:rsidR="001949B1" w:rsidRPr="001949B1" w:rsidRDefault="001949B1" w:rsidP="0041735A">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35B23B55"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119B04D2" w14:textId="77777777" w:rsidR="001949B1" w:rsidRDefault="001949B1"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0314B712" w14:textId="77777777" w:rsidR="008A2255" w:rsidRDefault="008A2255" w:rsidP="008A2255">
            <w:pPr>
              <w:tabs>
                <w:tab w:val="left" w:leader="dot" w:pos="8505"/>
              </w:tabs>
              <w:spacing w:line="480" w:lineRule="auto"/>
              <w:ind w:left="709"/>
            </w:pPr>
          </w:p>
          <w:p w14:paraId="4CBFEBA7" w14:textId="77777777" w:rsidR="001949B1" w:rsidRDefault="001949B1" w:rsidP="0041735A">
            <w:pPr>
              <w:spacing w:line="480" w:lineRule="auto"/>
            </w:pPr>
            <w:r w:rsidRPr="001949B1">
              <w:rPr>
                <w:rFonts w:ascii="Segoe UI Semilight" w:hAnsi="Segoe UI Semilight" w:cs="Segoe UI Semilight"/>
              </w:rPr>
              <w:t xml:space="preserve">Numéro d'inscription </w:t>
            </w:r>
            <w:r>
              <w:rPr>
                <w:rStyle w:val="Appelnotedebasdep"/>
              </w:rPr>
              <w:footnoteReference w:id="3"/>
            </w:r>
          </w:p>
          <w:p w14:paraId="79C055C3"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62A7007D" w14:textId="77777777" w:rsidR="001949B1" w:rsidRDefault="001949B1" w:rsidP="0041735A">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876246324"/>
          </w:p>
        </w:tc>
      </w:tr>
    </w:tbl>
    <w:p w14:paraId="6AB1D189" w14:textId="77777777" w:rsidR="001949B1" w:rsidRDefault="001949B1"/>
    <w:p w14:paraId="42C05474" w14:textId="77777777" w:rsidR="001949B1" w:rsidRDefault="001949B1"/>
    <w:p w14:paraId="6774BE41" w14:textId="77777777" w:rsidR="00616D7F" w:rsidRDefault="00616D7F"/>
    <w:p w14:paraId="04B3B4D5" w14:textId="77777777" w:rsidR="00DE4D3A" w:rsidRDefault="00DE4D3A" w:rsidP="00616D7F">
      <w:pPr>
        <w:tabs>
          <w:tab w:val="left" w:leader="dot" w:pos="8505"/>
        </w:tabs>
      </w:pPr>
    </w:p>
    <w:p w14:paraId="7D2D1476" w14:textId="77777777" w:rsidR="00DE4D3A" w:rsidRDefault="00DE4D3A" w:rsidP="00616D7F">
      <w:pPr>
        <w:tabs>
          <w:tab w:val="left" w:leader="dot" w:pos="8505"/>
        </w:tabs>
      </w:pPr>
    </w:p>
    <w:p w14:paraId="4576DED7" w14:textId="77777777" w:rsidR="00DE4D3A" w:rsidRDefault="00DE4D3A" w:rsidP="00616D7F">
      <w:pPr>
        <w:tabs>
          <w:tab w:val="left" w:leader="dot" w:pos="8505"/>
        </w:tabs>
      </w:pPr>
    </w:p>
    <w:p w14:paraId="7C4FAE33" w14:textId="77777777" w:rsidR="00DE4D3A" w:rsidRDefault="00DE4D3A" w:rsidP="00616D7F">
      <w:pPr>
        <w:tabs>
          <w:tab w:val="left" w:leader="dot" w:pos="8505"/>
        </w:tabs>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7"/>
      </w:tblGrid>
      <w:tr w:rsidR="00DE4D3A" w14:paraId="1CC6BA23" w14:textId="77777777" w:rsidTr="007F524B">
        <w:tc>
          <w:tcPr>
            <w:tcW w:w="9347" w:type="dxa"/>
            <w:shd w:val="clear" w:color="auto" w:fill="auto"/>
          </w:tcPr>
          <w:p w14:paraId="17DAE167" w14:textId="77777777" w:rsidR="00DE4D3A" w:rsidRDefault="00DE4D3A" w:rsidP="00DE4D3A">
            <w:permStart w:id="1266226892" w:edGrp="everyone"/>
          </w:p>
          <w:p w14:paraId="4305DE18" w14:textId="77777777" w:rsidR="00DE4D3A" w:rsidRDefault="00DE4D3A" w:rsidP="007F524B">
            <w:pPr>
              <w:spacing w:line="480" w:lineRule="auto"/>
            </w:pPr>
            <w:r w:rsidRPr="007F524B">
              <w:rPr>
                <w:rFonts w:ascii="Calibri" w:hAnsi="Calibri"/>
              </w:rPr>
              <w:fldChar w:fldCharType="begin">
                <w:ffData>
                  <w:name w:val="Texte2"/>
                  <w:enabled w:val="0"/>
                  <w:calcOnExit w:val="0"/>
                  <w:checkBox>
                    <w:sizeAuto/>
                    <w:default w:val="0"/>
                  </w:checkBox>
                </w:ffData>
              </w:fldChar>
            </w:r>
            <w:r w:rsidRPr="007F524B">
              <w:rPr>
                <w:rFonts w:ascii="Calibri" w:hAnsi="Calibri"/>
              </w:rPr>
              <w:instrText xml:space="preserve"> FORMCHECKBOX </w:instrText>
            </w:r>
            <w:r w:rsidR="0039484E">
              <w:rPr>
                <w:rFonts w:ascii="Calibri" w:hAnsi="Calibri"/>
              </w:rPr>
            </w:r>
            <w:r w:rsidR="0039484E">
              <w:rPr>
                <w:rFonts w:ascii="Calibri" w:hAnsi="Calibri"/>
              </w:rPr>
              <w:fldChar w:fldCharType="separate"/>
            </w:r>
            <w:r w:rsidRPr="007F524B">
              <w:rPr>
                <w:rFonts w:ascii="Calibri" w:hAnsi="Calibri"/>
              </w:rPr>
              <w:fldChar w:fldCharType="end"/>
            </w:r>
            <w:r>
              <w:t xml:space="preserve"> </w:t>
            </w:r>
            <w:r w:rsidRPr="001949B1">
              <w:rPr>
                <w:rFonts w:ascii="Segoe UI Semilight" w:hAnsi="Segoe UI Semilight" w:cs="Segoe UI Semilight"/>
              </w:rPr>
              <w:t>Le signataire (</w:t>
            </w:r>
            <w:r w:rsidR="007E0D93">
              <w:rPr>
                <w:rFonts w:ascii="Segoe UI Semilight" w:hAnsi="Segoe UI Semilight" w:cs="Segoe UI Semilight"/>
              </w:rPr>
              <w:t>Cotraitant</w:t>
            </w:r>
            <w:r w:rsidRPr="001949B1">
              <w:rPr>
                <w:rFonts w:ascii="Segoe UI Semilight" w:hAnsi="Segoe UI Semilight" w:cs="Segoe UI Semilight"/>
              </w:rPr>
              <w:t>),</w:t>
            </w:r>
          </w:p>
          <w:p w14:paraId="532628F7"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M </w:t>
            </w:r>
            <w:r w:rsidRPr="001949B1">
              <w:rPr>
                <w:rFonts w:ascii="Segoe UI Semilight" w:hAnsi="Segoe UI Semilight" w:cs="Segoe UI Semilight"/>
              </w:rPr>
              <w:tab/>
            </w:r>
          </w:p>
          <w:p w14:paraId="79FE7B4C"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Agissant en qualité </w:t>
            </w:r>
            <w:r w:rsidRPr="001949B1">
              <w:rPr>
                <w:rFonts w:ascii="Segoe UI Semilight" w:hAnsi="Segoe UI Semilight" w:cs="Segoe UI Semilight"/>
              </w:rPr>
              <w:tab/>
            </w:r>
          </w:p>
          <w:p w14:paraId="32CCFE35" w14:textId="77777777" w:rsidR="00DE4D3A" w:rsidRDefault="00DE4D3A" w:rsidP="007F524B">
            <w:pPr>
              <w:tabs>
                <w:tab w:val="left" w:leader="dot" w:pos="8505"/>
              </w:tabs>
              <w:spacing w:line="480" w:lineRule="auto"/>
            </w:pPr>
            <w:r w:rsidRPr="001949B1">
              <w:rPr>
                <w:rFonts w:ascii="Segoe UI Semilight" w:hAnsi="Segoe UI Semilight" w:cs="Segoe UI Semilight"/>
              </w:rPr>
              <w:t xml:space="preserve">Agissant au nom et pour le compte de la société </w:t>
            </w:r>
            <w:r>
              <w:rPr>
                <w:rStyle w:val="Appelnotedebasdep"/>
              </w:rPr>
              <w:footnoteReference w:id="4"/>
            </w:r>
            <w:r>
              <w:tab/>
            </w:r>
          </w:p>
          <w:p w14:paraId="7D410ACC" w14:textId="77777777" w:rsidR="00DE4D3A" w:rsidRPr="001949B1" w:rsidRDefault="00DE4D3A" w:rsidP="007F524B">
            <w:pPr>
              <w:tabs>
                <w:tab w:val="left" w:leader="dot" w:pos="8505"/>
              </w:tabs>
              <w:spacing w:line="480" w:lineRule="auto"/>
              <w:rPr>
                <w:rFonts w:ascii="Segoe UI Semilight" w:hAnsi="Segoe UI Semilight" w:cs="Segoe UI Semilight"/>
              </w:rPr>
            </w:pPr>
            <w:r w:rsidRPr="001949B1">
              <w:rPr>
                <w:rFonts w:ascii="Segoe UI Semilight" w:hAnsi="Segoe UI Semilight" w:cs="Segoe UI Semilight"/>
              </w:rPr>
              <w:t xml:space="preserve">Au capital de </w:t>
            </w:r>
            <w:r w:rsidRPr="001949B1">
              <w:rPr>
                <w:rFonts w:ascii="Segoe UI Semilight" w:hAnsi="Segoe UI Semilight" w:cs="Segoe UI Semilight"/>
              </w:rPr>
              <w:tab/>
            </w:r>
          </w:p>
          <w:p w14:paraId="43482241" w14:textId="77777777" w:rsidR="00DE4D3A" w:rsidRDefault="00DE4D3A" w:rsidP="007F524B">
            <w:pPr>
              <w:tabs>
                <w:tab w:val="left" w:leader="dot" w:pos="8505"/>
              </w:tabs>
              <w:spacing w:line="480" w:lineRule="auto"/>
            </w:pPr>
            <w:r w:rsidRPr="001949B1">
              <w:rPr>
                <w:rFonts w:ascii="Segoe UI Semilight" w:hAnsi="Segoe UI Semilight" w:cs="Segoe UI Semilight"/>
              </w:rPr>
              <w:t>Ayant son siège social à</w:t>
            </w:r>
            <w:r>
              <w:rPr>
                <w:rStyle w:val="Appelnotedebasdep"/>
              </w:rPr>
              <w:footnoteReference w:id="5"/>
            </w:r>
            <w:r>
              <w:tab/>
            </w:r>
          </w:p>
          <w:p w14:paraId="4156F20D"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 xml:space="preserve">Téléphone </w:t>
            </w:r>
            <w:r>
              <w:t>:</w:t>
            </w:r>
            <w:r>
              <w:tab/>
            </w:r>
          </w:p>
          <w:p w14:paraId="3F90BFC7" w14:textId="77777777" w:rsidR="00DE4D3A" w:rsidRDefault="00DE4D3A" w:rsidP="007F524B">
            <w:pPr>
              <w:tabs>
                <w:tab w:val="left" w:leader="dot" w:pos="8505"/>
              </w:tabs>
              <w:spacing w:line="480" w:lineRule="auto"/>
              <w:ind w:left="1418"/>
            </w:pPr>
            <w:r w:rsidRPr="001949B1">
              <w:rPr>
                <w:rFonts w:ascii="Segoe UI Semilight" w:hAnsi="Segoe UI Semilight" w:cs="Segoe UI Semilight"/>
              </w:rPr>
              <w:t>Télécopie </w:t>
            </w:r>
            <w:r>
              <w:t xml:space="preserve">: </w:t>
            </w:r>
            <w:r>
              <w:tab/>
            </w:r>
          </w:p>
          <w:p w14:paraId="2F1A1414" w14:textId="77777777" w:rsidR="00DE4D3A" w:rsidRPr="001949B1" w:rsidRDefault="00DE4D3A" w:rsidP="007F524B">
            <w:pPr>
              <w:tabs>
                <w:tab w:val="left" w:leader="dot" w:pos="8505"/>
              </w:tabs>
              <w:spacing w:line="480" w:lineRule="auto"/>
              <w:ind w:left="1418"/>
              <w:rPr>
                <w:rFonts w:ascii="Segoe UI Semilight" w:hAnsi="Segoe UI Semilight" w:cs="Segoe UI Semilight"/>
              </w:rPr>
            </w:pPr>
            <w:r w:rsidRPr="001949B1">
              <w:rPr>
                <w:rFonts w:ascii="Segoe UI Semilight" w:hAnsi="Segoe UI Semilight" w:cs="Segoe UI Semilight"/>
              </w:rPr>
              <w:t>Courriel :</w:t>
            </w:r>
            <w:r w:rsidRPr="001949B1">
              <w:rPr>
                <w:rFonts w:ascii="Segoe UI Semilight" w:hAnsi="Segoe UI Semilight" w:cs="Segoe UI Semilight"/>
              </w:rPr>
              <w:tab/>
            </w:r>
          </w:p>
          <w:p w14:paraId="1681147E" w14:textId="77777777" w:rsidR="00DE4D3A" w:rsidRPr="001949B1" w:rsidRDefault="00DE4D3A" w:rsidP="007F524B">
            <w:pPr>
              <w:spacing w:line="480" w:lineRule="auto"/>
              <w:rPr>
                <w:rFonts w:ascii="Segoe UI Semilight" w:hAnsi="Segoe UI Semilight" w:cs="Segoe UI Semilight"/>
              </w:rPr>
            </w:pPr>
            <w:r w:rsidRPr="001949B1">
              <w:rPr>
                <w:rFonts w:ascii="Segoe UI Semilight" w:hAnsi="Segoe UI Semilight" w:cs="Segoe UI Semilight"/>
              </w:rPr>
              <w:t>Immatriculé à l'INSEE :</w:t>
            </w:r>
          </w:p>
          <w:p w14:paraId="70FBD55A"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Numéro d'identité d'établissement (SIRET) </w:t>
            </w:r>
            <w:r>
              <w:t xml:space="preserve">: </w:t>
            </w:r>
            <w:r>
              <w:tab/>
            </w:r>
          </w:p>
          <w:p w14:paraId="0834C4A7" w14:textId="77777777" w:rsidR="008A2255" w:rsidRDefault="008A2255" w:rsidP="008A2255">
            <w:pPr>
              <w:tabs>
                <w:tab w:val="left" w:leader="dot" w:pos="8505"/>
              </w:tabs>
              <w:spacing w:line="480" w:lineRule="auto"/>
              <w:ind w:left="709"/>
            </w:pPr>
            <w:r w:rsidRPr="001949B1">
              <w:rPr>
                <w:rFonts w:ascii="Segoe UI Semilight" w:hAnsi="Segoe UI Semilight" w:cs="Segoe UI Semilight"/>
              </w:rPr>
              <w:t>Code d'activité économique principale (APE) </w:t>
            </w:r>
            <w:r>
              <w:t xml:space="preserve">: </w:t>
            </w:r>
            <w:r>
              <w:tab/>
            </w:r>
          </w:p>
          <w:p w14:paraId="6B68DDF5" w14:textId="77777777" w:rsidR="008A2255" w:rsidRDefault="008A2255" w:rsidP="007F524B">
            <w:pPr>
              <w:spacing w:line="480" w:lineRule="auto"/>
              <w:rPr>
                <w:rFonts w:ascii="Segoe UI Semilight" w:hAnsi="Segoe UI Semilight" w:cs="Segoe UI Semilight"/>
              </w:rPr>
            </w:pPr>
          </w:p>
          <w:p w14:paraId="3117EF0D" w14:textId="77777777" w:rsidR="00DE4D3A" w:rsidRDefault="00DE4D3A" w:rsidP="007F524B">
            <w:pPr>
              <w:spacing w:line="480" w:lineRule="auto"/>
            </w:pPr>
            <w:r w:rsidRPr="001949B1">
              <w:rPr>
                <w:rFonts w:ascii="Segoe UI Semilight" w:hAnsi="Segoe UI Semilight" w:cs="Segoe UI Semilight"/>
              </w:rPr>
              <w:t xml:space="preserve">Numéro d'inscription </w:t>
            </w:r>
            <w:r>
              <w:rPr>
                <w:rStyle w:val="Appelnotedebasdep"/>
              </w:rPr>
              <w:footnoteReference w:id="6"/>
            </w:r>
          </w:p>
          <w:p w14:paraId="7E3A80B0"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registre de commerce des sociétés</w:t>
            </w:r>
            <w:r>
              <w:t xml:space="preserve"> :</w:t>
            </w:r>
            <w:r>
              <w:tab/>
            </w:r>
          </w:p>
          <w:p w14:paraId="2567DE45" w14:textId="77777777" w:rsidR="00DE4D3A" w:rsidRDefault="00DE4D3A" w:rsidP="007F524B">
            <w:pPr>
              <w:tabs>
                <w:tab w:val="left" w:leader="dot" w:pos="8505"/>
              </w:tabs>
              <w:spacing w:line="480" w:lineRule="auto"/>
              <w:ind w:left="709"/>
            </w:pPr>
            <w:r w:rsidRPr="001949B1">
              <w:rPr>
                <w:rFonts w:ascii="Segoe UI Semilight" w:hAnsi="Segoe UI Semilight" w:cs="Segoe UI Semilight"/>
              </w:rPr>
              <w:t>Au répertoire des métiers</w:t>
            </w:r>
            <w:r>
              <w:t>:</w:t>
            </w:r>
            <w:r>
              <w:tab/>
            </w:r>
            <w:permEnd w:id="1266226892"/>
          </w:p>
        </w:tc>
      </w:tr>
    </w:tbl>
    <w:p w14:paraId="0EDF859E" w14:textId="77777777" w:rsidR="00616D7F" w:rsidRPr="000A1908" w:rsidRDefault="00616D7F" w:rsidP="000A1908">
      <w:pPr>
        <w:pStyle w:val="Normal1"/>
        <w:ind w:firstLine="0"/>
        <w:rPr>
          <w:rFonts w:ascii="Segoe UI Semilight" w:hAnsi="Segoe UI Semilight" w:cs="Segoe UI Semilight"/>
          <w:szCs w:val="22"/>
        </w:rPr>
      </w:pPr>
    </w:p>
    <w:p w14:paraId="3015BB04"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Après avoir pris connaissance du Cahier des Clauses </w:t>
      </w:r>
      <w:r w:rsidR="00DF4F29">
        <w:rPr>
          <w:rFonts w:ascii="Segoe UI Semilight" w:hAnsi="Segoe UI Semilight" w:cs="Segoe UI Semilight"/>
          <w:szCs w:val="22"/>
        </w:rPr>
        <w:t>Administratives et techniques</w:t>
      </w:r>
      <w:r w:rsidRPr="000A1908">
        <w:rPr>
          <w:rFonts w:ascii="Segoe UI Semilight" w:hAnsi="Segoe UI Semilight" w:cs="Segoe UI Semilight"/>
          <w:szCs w:val="22"/>
        </w:rPr>
        <w:t xml:space="preserve"> et des documents qui y sont mentionnés, y compris ses annexes.</w:t>
      </w:r>
    </w:p>
    <w:p w14:paraId="4CB46045" w14:textId="77777777" w:rsidR="00DE4D3A" w:rsidRPr="000A1908" w:rsidRDefault="00DE4D3A" w:rsidP="000A1908">
      <w:pPr>
        <w:pStyle w:val="Normal1"/>
        <w:ind w:firstLine="0"/>
        <w:rPr>
          <w:rFonts w:ascii="Segoe UI Semilight" w:hAnsi="Segoe UI Semilight" w:cs="Segoe UI Semilight"/>
          <w:szCs w:val="22"/>
        </w:rPr>
      </w:pPr>
    </w:p>
    <w:p w14:paraId="3EDE0C69"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Affirme sous peine </w:t>
      </w:r>
      <w:r w:rsidR="00BA6DEC">
        <w:rPr>
          <w:rFonts w:ascii="Segoe UI Semilight" w:hAnsi="Segoe UI Semilight" w:cs="Segoe UI Semilight"/>
          <w:szCs w:val="22"/>
        </w:rPr>
        <w:t>de résiliation de plein droit de l’accord cadre</w:t>
      </w:r>
      <w:r w:rsidRPr="000A1908">
        <w:rPr>
          <w:rFonts w:ascii="Segoe UI Semilight" w:hAnsi="Segoe UI Semilight" w:cs="Segoe UI Semilight"/>
          <w:szCs w:val="22"/>
        </w:rPr>
        <w:t xml:space="preserve"> ou de sa mise en régie aux torts exclusifs de la société ou association pour laquelle j’interviens, que ladite société ou association ne tombe pas sous le coup de l’interdiction découlant des articles </w:t>
      </w:r>
      <w:r w:rsidR="00F10DC4">
        <w:rPr>
          <w:rFonts w:ascii="Segoe UI Semilight" w:hAnsi="Segoe UI Semilight" w:cs="Segoe UI Semilight"/>
          <w:szCs w:val="22"/>
        </w:rPr>
        <w:t xml:space="preserve">R2143-3 et R2143-5 du code de la commande publique. </w:t>
      </w:r>
    </w:p>
    <w:p w14:paraId="678EEDB6" w14:textId="77777777" w:rsidR="00F10DC4" w:rsidRPr="000A1908" w:rsidRDefault="00F10DC4" w:rsidP="000A1908">
      <w:pPr>
        <w:pStyle w:val="Normal1"/>
        <w:ind w:firstLine="0"/>
        <w:rPr>
          <w:rFonts w:ascii="Segoe UI Semilight" w:hAnsi="Segoe UI Semilight" w:cs="Segoe UI Semilight"/>
          <w:szCs w:val="22"/>
        </w:rPr>
      </w:pPr>
    </w:p>
    <w:p w14:paraId="71424996"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M'ENGAGE sans réserves, conformément aux stipulations des documents visés ci-dessus, à exécuter dans les conditions ci-après définies, le lot désigné au préambule du présent acte d'engagement.</w:t>
      </w:r>
    </w:p>
    <w:p w14:paraId="170E03F8" w14:textId="77777777" w:rsidR="00DE4D3A" w:rsidRPr="000A1908" w:rsidRDefault="00DE4D3A" w:rsidP="000A1908">
      <w:pPr>
        <w:pStyle w:val="Normal1"/>
        <w:ind w:firstLine="0"/>
        <w:rPr>
          <w:rFonts w:ascii="Segoe UI Semilight" w:hAnsi="Segoe UI Semilight" w:cs="Segoe UI Semilight"/>
          <w:szCs w:val="22"/>
        </w:rPr>
      </w:pPr>
    </w:p>
    <w:p w14:paraId="0FBAF9F8"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L'offre, ainsi présentée, ne me lie toutefois que si son acceptation m'est notifiée dans le délai de 180 jours (6 mois) à compter de la date limite de remise des offres fixée par le règlement de Consultation.</w:t>
      </w:r>
    </w:p>
    <w:p w14:paraId="13144D67"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lastRenderedPageBreak/>
        <w:t>Prix</w:t>
      </w:r>
    </w:p>
    <w:p w14:paraId="0CEA25A3" w14:textId="77777777" w:rsidR="00DE4D3A" w:rsidRPr="009C00A2" w:rsidRDefault="00020D47" w:rsidP="00115A11">
      <w:pPr>
        <w:pStyle w:val="Titre2"/>
        <w:numPr>
          <w:ilvl w:val="1"/>
          <w:numId w:val="2"/>
        </w:numPr>
        <w:tabs>
          <w:tab w:val="left" w:pos="1843"/>
        </w:tabs>
        <w:spacing w:before="400"/>
        <w:rPr>
          <w:color w:val="8F357E"/>
        </w:rPr>
      </w:pPr>
      <w:r w:rsidRPr="009C00A2">
        <w:rPr>
          <w:color w:val="8F357E"/>
        </w:rPr>
        <w:t xml:space="preserve">Accord </w:t>
      </w:r>
      <w:r w:rsidR="00D751D9" w:rsidRPr="009C00A2">
        <w:rPr>
          <w:color w:val="8F357E"/>
        </w:rPr>
        <w:t xml:space="preserve">cadre à </w:t>
      </w:r>
      <w:r w:rsidR="00DF6791" w:rsidRPr="009C00A2">
        <w:rPr>
          <w:color w:val="8F357E"/>
        </w:rPr>
        <w:t>bon de commande</w:t>
      </w:r>
    </w:p>
    <w:p w14:paraId="44261B30" w14:textId="3ED854FA" w:rsidR="006B6A63" w:rsidRDefault="002C79B6" w:rsidP="000A1908">
      <w:pPr>
        <w:pStyle w:val="Normal1"/>
        <w:ind w:firstLine="0"/>
        <w:rPr>
          <w:rFonts w:ascii="Segoe UI Semilight" w:hAnsi="Segoe UI Semilight" w:cs="Segoe UI Semilight"/>
          <w:szCs w:val="22"/>
        </w:rPr>
      </w:pPr>
      <w:r w:rsidRPr="002C79B6">
        <w:rPr>
          <w:rFonts w:ascii="Segoe UI Semilight" w:hAnsi="Segoe UI Semilight" w:cs="Segoe UI Semilight"/>
          <w:szCs w:val="22"/>
        </w:rPr>
        <w:t>Les prestations objet de l’accord cadre seront réglées par application des prix unitaires selon les stipulations de l’acte d’engagement.</w:t>
      </w:r>
    </w:p>
    <w:p w14:paraId="0C40C767" w14:textId="2C2E5FF5" w:rsidR="002C79B6" w:rsidRDefault="002C79B6" w:rsidP="000A1908">
      <w:pPr>
        <w:pStyle w:val="Normal1"/>
        <w:ind w:firstLine="0"/>
        <w:rPr>
          <w:rFonts w:ascii="Segoe UI Semilight" w:hAnsi="Segoe UI Semilight" w:cs="Segoe UI Semilight"/>
          <w:szCs w:val="22"/>
        </w:rPr>
      </w:pPr>
    </w:p>
    <w:p w14:paraId="251CF703" w14:textId="77777777" w:rsidR="002C79B6" w:rsidRPr="00CC05AD" w:rsidRDefault="002C79B6" w:rsidP="002C79B6">
      <w:pPr>
        <w:rPr>
          <w:rFonts w:ascii="Segoe UI Semilight" w:hAnsi="Segoe UI Semilight" w:cs="Segoe UI Semilight"/>
          <w:szCs w:val="22"/>
        </w:rPr>
      </w:pPr>
      <w:r w:rsidRPr="00CC05AD">
        <w:rPr>
          <w:rFonts w:ascii="Segoe UI Semilight" w:hAnsi="Segoe UI Semilight" w:cs="Segoe UI Semilight"/>
          <w:szCs w:val="22"/>
        </w:rPr>
        <w:t xml:space="preserve">Le montant des prestations à bon de commande pour </w:t>
      </w:r>
      <w:r>
        <w:rPr>
          <w:rFonts w:ascii="Segoe UI Semilight" w:hAnsi="Segoe UI Semilight" w:cs="Segoe UI Semilight"/>
          <w:szCs w:val="22"/>
        </w:rPr>
        <w:t xml:space="preserve">chaque année </w:t>
      </w:r>
      <w:r w:rsidRPr="00CC05AD">
        <w:rPr>
          <w:rFonts w:ascii="Segoe UI Semilight" w:hAnsi="Segoe UI Semilight" w:cs="Segoe UI Semilight"/>
          <w:szCs w:val="22"/>
        </w:rPr>
        <w:t>est défini(e) comme suit :</w:t>
      </w:r>
    </w:p>
    <w:p w14:paraId="633D035B" w14:textId="77777777" w:rsidR="002C79B6" w:rsidRDefault="002C79B6" w:rsidP="002C79B6">
      <w:pPr>
        <w:pStyle w:val="Normal2"/>
        <w:ind w:left="0" w:firstLine="0"/>
        <w:rPr>
          <w:rFonts w:ascii="Segoe UI Semilight" w:hAnsi="Segoe UI Semilight" w:cs="Segoe UI Semilight"/>
          <w:b/>
          <w:szCs w:val="22"/>
        </w:rPr>
      </w:pPr>
    </w:p>
    <w:tbl>
      <w:tblPr>
        <w:tblW w:w="7662"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2"/>
        <w:gridCol w:w="2382"/>
        <w:gridCol w:w="1770"/>
        <w:gridCol w:w="1128"/>
      </w:tblGrid>
      <w:tr w:rsidR="002C79B6" w14:paraId="2015230D" w14:textId="77777777" w:rsidTr="00051256">
        <w:trPr>
          <w:cantSplit/>
          <w:tblHeader/>
          <w:jc w:val="center"/>
        </w:trPr>
        <w:tc>
          <w:tcPr>
            <w:tcW w:w="2382" w:type="dxa"/>
            <w:tcBorders>
              <w:top w:val="single" w:sz="4" w:space="0" w:color="auto"/>
              <w:left w:val="single" w:sz="4" w:space="0" w:color="auto"/>
              <w:bottom w:val="single" w:sz="4" w:space="0" w:color="auto"/>
              <w:right w:val="single" w:sz="4" w:space="0" w:color="auto"/>
            </w:tcBorders>
          </w:tcPr>
          <w:p w14:paraId="36B6AF06" w14:textId="77777777" w:rsidR="002C79B6" w:rsidRPr="001A1C4A" w:rsidRDefault="002C79B6" w:rsidP="00051256">
            <w:pPr>
              <w:pStyle w:val="Normal1"/>
              <w:tabs>
                <w:tab w:val="clear" w:pos="284"/>
                <w:tab w:val="clear" w:pos="567"/>
                <w:tab w:val="left" w:pos="708"/>
              </w:tabs>
              <w:ind w:firstLine="0"/>
              <w:rPr>
                <w:rFonts w:ascii="Segoe UI Semilight" w:hAnsi="Segoe UI Semilight" w:cs="Segoe UI Semilight"/>
                <w:b/>
                <w:bCs/>
              </w:rPr>
            </w:pPr>
          </w:p>
        </w:tc>
        <w:tc>
          <w:tcPr>
            <w:tcW w:w="2382" w:type="dxa"/>
            <w:tcBorders>
              <w:top w:val="single" w:sz="4" w:space="0" w:color="auto"/>
              <w:left w:val="single" w:sz="4" w:space="0" w:color="auto"/>
              <w:bottom w:val="single" w:sz="4" w:space="0" w:color="auto"/>
              <w:right w:val="single" w:sz="4" w:space="0" w:color="auto"/>
            </w:tcBorders>
            <w:hideMark/>
          </w:tcPr>
          <w:p w14:paraId="1965416A" w14:textId="77777777" w:rsidR="002C79B6" w:rsidRPr="001A1C4A" w:rsidRDefault="002C79B6" w:rsidP="00051256">
            <w:pPr>
              <w:pStyle w:val="Normal1"/>
              <w:tabs>
                <w:tab w:val="clear" w:pos="284"/>
                <w:tab w:val="clear" w:pos="567"/>
                <w:tab w:val="left" w:pos="708"/>
              </w:tabs>
              <w:ind w:firstLine="0"/>
              <w:rPr>
                <w:rFonts w:ascii="Segoe UI Semilight" w:hAnsi="Segoe UI Semilight" w:cs="Segoe UI Semilight"/>
                <w:b/>
                <w:bCs/>
              </w:rPr>
            </w:pPr>
            <w:r w:rsidRPr="001A1C4A">
              <w:rPr>
                <w:rFonts w:ascii="Segoe UI Semilight" w:hAnsi="Segoe UI Semilight" w:cs="Segoe UI Semilight"/>
                <w:b/>
                <w:bCs/>
              </w:rPr>
              <w:t>Seuil minimum HT</w:t>
            </w:r>
          </w:p>
        </w:tc>
        <w:tc>
          <w:tcPr>
            <w:tcW w:w="1770" w:type="dxa"/>
            <w:tcBorders>
              <w:top w:val="single" w:sz="4" w:space="0" w:color="auto"/>
              <w:left w:val="single" w:sz="4" w:space="0" w:color="auto"/>
              <w:bottom w:val="single" w:sz="4" w:space="0" w:color="auto"/>
              <w:right w:val="single" w:sz="4" w:space="0" w:color="auto"/>
            </w:tcBorders>
            <w:hideMark/>
          </w:tcPr>
          <w:p w14:paraId="5C8B36E1" w14:textId="77777777" w:rsidR="002C79B6" w:rsidRPr="001A1C4A" w:rsidRDefault="002C79B6" w:rsidP="00051256">
            <w:pPr>
              <w:pStyle w:val="Normal1"/>
              <w:tabs>
                <w:tab w:val="clear" w:pos="284"/>
                <w:tab w:val="clear" w:pos="567"/>
                <w:tab w:val="left" w:pos="708"/>
              </w:tabs>
              <w:ind w:firstLine="0"/>
              <w:rPr>
                <w:rFonts w:ascii="Segoe UI Semilight" w:hAnsi="Segoe UI Semilight" w:cs="Segoe UI Semilight"/>
                <w:b/>
                <w:bCs/>
                <w:highlight w:val="yellow"/>
              </w:rPr>
            </w:pPr>
            <w:r w:rsidRPr="001A1C4A">
              <w:rPr>
                <w:rFonts w:ascii="Segoe UI Semilight" w:hAnsi="Segoe UI Semilight" w:cs="Segoe UI Semilight"/>
                <w:b/>
                <w:bCs/>
              </w:rPr>
              <w:t>Sans objet</w:t>
            </w:r>
          </w:p>
        </w:tc>
        <w:tc>
          <w:tcPr>
            <w:tcW w:w="1128" w:type="dxa"/>
            <w:tcBorders>
              <w:top w:val="single" w:sz="4" w:space="0" w:color="auto"/>
              <w:left w:val="single" w:sz="4" w:space="0" w:color="auto"/>
              <w:bottom w:val="single" w:sz="4" w:space="0" w:color="auto"/>
              <w:right w:val="single" w:sz="4" w:space="0" w:color="auto"/>
            </w:tcBorders>
            <w:hideMark/>
          </w:tcPr>
          <w:p w14:paraId="63C5387E" w14:textId="77777777" w:rsidR="002C79B6" w:rsidRPr="001A1C4A" w:rsidRDefault="002C79B6" w:rsidP="00051256">
            <w:pPr>
              <w:pStyle w:val="Normal1"/>
              <w:tabs>
                <w:tab w:val="clear" w:pos="284"/>
                <w:tab w:val="clear" w:pos="567"/>
                <w:tab w:val="left" w:pos="708"/>
              </w:tabs>
              <w:ind w:firstLine="0"/>
              <w:rPr>
                <w:rFonts w:ascii="Segoe UI Semilight" w:hAnsi="Segoe UI Semilight" w:cs="Segoe UI Semilight"/>
                <w:b/>
                <w:bCs/>
              </w:rPr>
            </w:pPr>
            <w:r w:rsidRPr="001A1C4A">
              <w:rPr>
                <w:rFonts w:ascii="Segoe UI Semilight" w:hAnsi="Segoe UI Semilight" w:cs="Segoe UI Semilight"/>
                <w:b/>
                <w:bCs/>
              </w:rPr>
              <w:t xml:space="preserve">Euros </w:t>
            </w:r>
          </w:p>
        </w:tc>
      </w:tr>
      <w:tr w:rsidR="002C79B6" w14:paraId="7F464013"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65EE6510"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 xml:space="preserve">1ere année </w:t>
            </w:r>
          </w:p>
        </w:tc>
        <w:tc>
          <w:tcPr>
            <w:tcW w:w="2382" w:type="dxa"/>
            <w:tcBorders>
              <w:top w:val="single" w:sz="4" w:space="0" w:color="auto"/>
              <w:left w:val="single" w:sz="4" w:space="0" w:color="auto"/>
              <w:bottom w:val="single" w:sz="4" w:space="0" w:color="auto"/>
              <w:right w:val="single" w:sz="4" w:space="0" w:color="auto"/>
            </w:tcBorders>
            <w:hideMark/>
          </w:tcPr>
          <w:p w14:paraId="05A811A0"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Seuil maximum HT</w:t>
            </w:r>
          </w:p>
        </w:tc>
        <w:tc>
          <w:tcPr>
            <w:tcW w:w="1770" w:type="dxa"/>
            <w:tcBorders>
              <w:top w:val="single" w:sz="4" w:space="0" w:color="auto"/>
              <w:left w:val="single" w:sz="4" w:space="0" w:color="auto"/>
              <w:bottom w:val="single" w:sz="4" w:space="0" w:color="auto"/>
              <w:right w:val="single" w:sz="4" w:space="0" w:color="auto"/>
            </w:tcBorders>
            <w:hideMark/>
          </w:tcPr>
          <w:p w14:paraId="1BB8CF70"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380 000</w:t>
            </w:r>
          </w:p>
        </w:tc>
        <w:tc>
          <w:tcPr>
            <w:tcW w:w="1128" w:type="dxa"/>
            <w:tcBorders>
              <w:top w:val="single" w:sz="4" w:space="0" w:color="auto"/>
              <w:left w:val="single" w:sz="4" w:space="0" w:color="auto"/>
              <w:bottom w:val="single" w:sz="4" w:space="0" w:color="auto"/>
              <w:right w:val="single" w:sz="4" w:space="0" w:color="auto"/>
            </w:tcBorders>
            <w:hideMark/>
          </w:tcPr>
          <w:p w14:paraId="1BFACAE4"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Euros</w:t>
            </w:r>
          </w:p>
        </w:tc>
      </w:tr>
      <w:tr w:rsidR="002C79B6" w14:paraId="75BC4CB2"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45152265"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2eme année</w:t>
            </w:r>
          </w:p>
        </w:tc>
        <w:tc>
          <w:tcPr>
            <w:tcW w:w="2382" w:type="dxa"/>
            <w:tcBorders>
              <w:top w:val="single" w:sz="4" w:space="0" w:color="auto"/>
              <w:left w:val="single" w:sz="4" w:space="0" w:color="auto"/>
              <w:bottom w:val="single" w:sz="4" w:space="0" w:color="auto"/>
              <w:right w:val="single" w:sz="4" w:space="0" w:color="auto"/>
            </w:tcBorders>
          </w:tcPr>
          <w:p w14:paraId="56D56285"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Seuil maximum HT</w:t>
            </w:r>
          </w:p>
        </w:tc>
        <w:tc>
          <w:tcPr>
            <w:tcW w:w="1770" w:type="dxa"/>
            <w:tcBorders>
              <w:top w:val="single" w:sz="4" w:space="0" w:color="auto"/>
              <w:left w:val="single" w:sz="4" w:space="0" w:color="auto"/>
              <w:bottom w:val="single" w:sz="4" w:space="0" w:color="auto"/>
              <w:right w:val="single" w:sz="4" w:space="0" w:color="auto"/>
            </w:tcBorders>
          </w:tcPr>
          <w:p w14:paraId="53315C63"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380 000</w:t>
            </w:r>
          </w:p>
        </w:tc>
        <w:tc>
          <w:tcPr>
            <w:tcW w:w="1128" w:type="dxa"/>
            <w:tcBorders>
              <w:top w:val="single" w:sz="4" w:space="0" w:color="auto"/>
              <w:left w:val="single" w:sz="4" w:space="0" w:color="auto"/>
              <w:bottom w:val="single" w:sz="4" w:space="0" w:color="auto"/>
              <w:right w:val="single" w:sz="4" w:space="0" w:color="auto"/>
            </w:tcBorders>
          </w:tcPr>
          <w:p w14:paraId="27B2142A"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Euros</w:t>
            </w:r>
          </w:p>
        </w:tc>
      </w:tr>
      <w:tr w:rsidR="002C79B6" w14:paraId="55DCDFCF"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53D746C4"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 xml:space="preserve">3eme année </w:t>
            </w:r>
          </w:p>
        </w:tc>
        <w:tc>
          <w:tcPr>
            <w:tcW w:w="2382" w:type="dxa"/>
            <w:tcBorders>
              <w:top w:val="single" w:sz="4" w:space="0" w:color="auto"/>
              <w:left w:val="single" w:sz="4" w:space="0" w:color="auto"/>
              <w:bottom w:val="single" w:sz="4" w:space="0" w:color="auto"/>
              <w:right w:val="single" w:sz="4" w:space="0" w:color="auto"/>
            </w:tcBorders>
          </w:tcPr>
          <w:p w14:paraId="04C2C205"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Seuil maximum HT</w:t>
            </w:r>
          </w:p>
        </w:tc>
        <w:tc>
          <w:tcPr>
            <w:tcW w:w="1770" w:type="dxa"/>
            <w:tcBorders>
              <w:top w:val="single" w:sz="4" w:space="0" w:color="auto"/>
              <w:left w:val="single" w:sz="4" w:space="0" w:color="auto"/>
              <w:bottom w:val="single" w:sz="4" w:space="0" w:color="auto"/>
              <w:right w:val="single" w:sz="4" w:space="0" w:color="auto"/>
            </w:tcBorders>
          </w:tcPr>
          <w:p w14:paraId="3E99F41C"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380 000</w:t>
            </w:r>
          </w:p>
        </w:tc>
        <w:tc>
          <w:tcPr>
            <w:tcW w:w="1128" w:type="dxa"/>
            <w:tcBorders>
              <w:top w:val="single" w:sz="4" w:space="0" w:color="auto"/>
              <w:left w:val="single" w:sz="4" w:space="0" w:color="auto"/>
              <w:bottom w:val="single" w:sz="4" w:space="0" w:color="auto"/>
              <w:right w:val="single" w:sz="4" w:space="0" w:color="auto"/>
            </w:tcBorders>
          </w:tcPr>
          <w:p w14:paraId="3336BC26"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Euros</w:t>
            </w:r>
          </w:p>
        </w:tc>
      </w:tr>
      <w:tr w:rsidR="002C79B6" w14:paraId="53DD418F"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1582F885"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4eme année</w:t>
            </w:r>
          </w:p>
        </w:tc>
        <w:tc>
          <w:tcPr>
            <w:tcW w:w="2382" w:type="dxa"/>
            <w:tcBorders>
              <w:top w:val="single" w:sz="4" w:space="0" w:color="auto"/>
              <w:left w:val="single" w:sz="4" w:space="0" w:color="auto"/>
              <w:bottom w:val="single" w:sz="4" w:space="0" w:color="auto"/>
              <w:right w:val="single" w:sz="4" w:space="0" w:color="auto"/>
            </w:tcBorders>
          </w:tcPr>
          <w:p w14:paraId="5C84C481"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Seuil maximum HT</w:t>
            </w:r>
          </w:p>
        </w:tc>
        <w:tc>
          <w:tcPr>
            <w:tcW w:w="1770" w:type="dxa"/>
            <w:tcBorders>
              <w:top w:val="single" w:sz="4" w:space="0" w:color="auto"/>
              <w:left w:val="single" w:sz="4" w:space="0" w:color="auto"/>
              <w:bottom w:val="single" w:sz="4" w:space="0" w:color="auto"/>
              <w:right w:val="single" w:sz="4" w:space="0" w:color="auto"/>
            </w:tcBorders>
          </w:tcPr>
          <w:p w14:paraId="6C737FEC"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380 000</w:t>
            </w:r>
          </w:p>
        </w:tc>
        <w:tc>
          <w:tcPr>
            <w:tcW w:w="1128" w:type="dxa"/>
            <w:tcBorders>
              <w:top w:val="single" w:sz="4" w:space="0" w:color="auto"/>
              <w:left w:val="single" w:sz="4" w:space="0" w:color="auto"/>
              <w:bottom w:val="single" w:sz="4" w:space="0" w:color="auto"/>
              <w:right w:val="single" w:sz="4" w:space="0" w:color="auto"/>
            </w:tcBorders>
          </w:tcPr>
          <w:p w14:paraId="25FF72A1" w14:textId="77777777" w:rsidR="002C79B6" w:rsidRPr="00526823" w:rsidRDefault="002C79B6" w:rsidP="00051256">
            <w:pPr>
              <w:pStyle w:val="Normal1"/>
              <w:tabs>
                <w:tab w:val="clear" w:pos="284"/>
                <w:tab w:val="clear" w:pos="567"/>
                <w:tab w:val="left" w:pos="708"/>
              </w:tabs>
              <w:ind w:firstLine="0"/>
              <w:rPr>
                <w:rFonts w:ascii="Segoe UI Semilight" w:hAnsi="Segoe UI Semilight" w:cs="Segoe UI Semilight"/>
              </w:rPr>
            </w:pPr>
            <w:r w:rsidRPr="00526823">
              <w:rPr>
                <w:rFonts w:ascii="Segoe UI Semilight" w:hAnsi="Segoe UI Semilight" w:cs="Segoe UI Semilight"/>
              </w:rPr>
              <w:t>Euros</w:t>
            </w:r>
          </w:p>
        </w:tc>
      </w:tr>
    </w:tbl>
    <w:p w14:paraId="427E52F9" w14:textId="77777777" w:rsidR="00DE4D3A" w:rsidRPr="009C00A2" w:rsidRDefault="00115A11" w:rsidP="00115A11">
      <w:pPr>
        <w:pStyle w:val="Titre2"/>
        <w:numPr>
          <w:ilvl w:val="1"/>
          <w:numId w:val="2"/>
        </w:numPr>
        <w:tabs>
          <w:tab w:val="left" w:pos="1843"/>
        </w:tabs>
        <w:spacing w:before="400"/>
        <w:rPr>
          <w:color w:val="8F357E"/>
        </w:rPr>
      </w:pPr>
      <w:r w:rsidRPr="009C00A2">
        <w:rPr>
          <w:color w:val="8F357E"/>
        </w:rPr>
        <w:t>M</w:t>
      </w:r>
      <w:r w:rsidR="00DF6791" w:rsidRPr="009C00A2">
        <w:rPr>
          <w:color w:val="8F357E"/>
        </w:rPr>
        <w:t>ois d'</w:t>
      </w:r>
      <w:r w:rsidR="00FB451D" w:rsidRPr="009C00A2">
        <w:rPr>
          <w:color w:val="8F357E"/>
        </w:rPr>
        <w:t>établissement</w:t>
      </w:r>
      <w:r w:rsidR="00631FFF" w:rsidRPr="009C00A2">
        <w:rPr>
          <w:color w:val="8F357E"/>
        </w:rPr>
        <w:t xml:space="preserve"> du prix de l’accord cadre</w:t>
      </w:r>
    </w:p>
    <w:p w14:paraId="0341F4F9" w14:textId="21BCA1BD"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L’offre a été établie aux conditions économiques en vigueur au mois de l’année (Mo) </w:t>
      </w:r>
      <w:r w:rsidR="00452002">
        <w:rPr>
          <w:rFonts w:ascii="Segoe UI Semilight" w:hAnsi="Segoe UI Semilight" w:cs="Segoe UI Semilight"/>
          <w:b/>
          <w:szCs w:val="22"/>
        </w:rPr>
        <w:t>AVRIL</w:t>
      </w:r>
      <w:r w:rsidR="002C79B6">
        <w:rPr>
          <w:rFonts w:ascii="Segoe UI Semilight" w:hAnsi="Segoe UI Semilight" w:cs="Segoe UI Semilight"/>
          <w:b/>
          <w:szCs w:val="22"/>
        </w:rPr>
        <w:t xml:space="preserve"> 2025</w:t>
      </w:r>
    </w:p>
    <w:p w14:paraId="145FB81F" w14:textId="27685C5B" w:rsidR="00DE4D3A" w:rsidRDefault="00A72C14" w:rsidP="00115A11">
      <w:pPr>
        <w:pStyle w:val="Titre1"/>
        <w:spacing w:before="400"/>
        <w:rPr>
          <w:rStyle w:val="Titredulivre"/>
          <w:bCs w:val="0"/>
          <w:spacing w:val="0"/>
        </w:rPr>
      </w:pPr>
      <w:r w:rsidRPr="008812F2">
        <w:rPr>
          <w:rStyle w:val="Titredulivre"/>
          <w:bCs w:val="0"/>
          <w:spacing w:val="0"/>
        </w:rPr>
        <w:t>Durée de l’accord cadre</w:t>
      </w:r>
    </w:p>
    <w:p w14:paraId="02FB9244" w14:textId="77777777" w:rsidR="002C79B6" w:rsidRDefault="002C79B6" w:rsidP="002C79B6">
      <w:pPr>
        <w:pStyle w:val="Normal2"/>
        <w:ind w:left="0" w:firstLine="0"/>
        <w:rPr>
          <w:rFonts w:ascii="Segoe UI Semilight" w:hAnsi="Segoe UI Semilight" w:cs="Segoe UI Semilight"/>
          <w:szCs w:val="22"/>
        </w:rPr>
      </w:pPr>
      <w:r w:rsidRPr="00F72C5D">
        <w:rPr>
          <w:rFonts w:ascii="Segoe UI Semilight" w:hAnsi="Segoe UI Semilight" w:cs="Segoe UI Semilight"/>
          <w:szCs w:val="22"/>
        </w:rPr>
        <w:t>L’accord cadre est conclu pour une période de deux (2) ans, renouvelables deux fois pour une durée d’un an à compter de la date de notification.</w:t>
      </w:r>
    </w:p>
    <w:p w14:paraId="0826E857" w14:textId="77777777" w:rsidR="002C79B6" w:rsidRDefault="002C79B6" w:rsidP="002C79B6">
      <w:pPr>
        <w:pStyle w:val="Normal2"/>
        <w:ind w:left="0" w:firstLine="0"/>
        <w:rPr>
          <w:rFonts w:ascii="Segoe UI Semilight" w:hAnsi="Segoe UI Semilight" w:cs="Segoe UI Semilight"/>
          <w:szCs w:val="22"/>
        </w:rPr>
      </w:pPr>
    </w:p>
    <w:p w14:paraId="57ABF679" w14:textId="77777777" w:rsidR="002C79B6" w:rsidRDefault="002C79B6" w:rsidP="002C79B6">
      <w:pPr>
        <w:pStyle w:val="Normal2"/>
        <w:ind w:left="0" w:firstLine="0"/>
        <w:rPr>
          <w:rFonts w:ascii="Segoe UI Semilight" w:hAnsi="Segoe UI Semilight" w:cs="Segoe UI Semilight"/>
          <w:szCs w:val="22"/>
        </w:rPr>
      </w:pPr>
      <w:bookmarkStart w:id="0" w:name="_Hlk193462779"/>
      <w:bookmarkStart w:id="1" w:name="_Toc508266749"/>
      <w:bookmarkStart w:id="2" w:name="_Toc498100501"/>
      <w:r w:rsidRPr="00A418FB">
        <w:rPr>
          <w:rFonts w:ascii="Segoe UI Semilight" w:hAnsi="Segoe UI Semilight" w:cs="Segoe UI Semilight"/>
          <w:szCs w:val="22"/>
        </w:rPr>
        <w:t>Toutefois, l’accord cadre pourra être résilié chaque année à date anniversaire moyennant un préavis de 2 mois notifié au titulaire</w:t>
      </w:r>
      <w:bookmarkEnd w:id="0"/>
      <w:r w:rsidRPr="00A418FB">
        <w:rPr>
          <w:rFonts w:ascii="Segoe UI Semilight" w:hAnsi="Segoe UI Semilight" w:cs="Segoe UI Semilight"/>
          <w:szCs w:val="22"/>
        </w:rPr>
        <w:t>.</w:t>
      </w:r>
      <w:bookmarkEnd w:id="1"/>
      <w:bookmarkEnd w:id="2"/>
    </w:p>
    <w:p w14:paraId="75A549E9"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Sous-Traitance</w:t>
      </w:r>
    </w:p>
    <w:p w14:paraId="61115F5C"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total HT des prestations que j'envisage de sous-traiter conformément à ces annexes est de : (En lettres)</w:t>
      </w:r>
      <w:permStart w:id="98251171" w:edGrp="everyone"/>
      <w:r w:rsidRPr="000A1908">
        <w:rPr>
          <w:rFonts w:ascii="Segoe UI Semilight" w:hAnsi="Segoe UI Semilight" w:cs="Segoe UI Semilight"/>
          <w:szCs w:val="22"/>
        </w:rPr>
        <w:tab/>
        <w:t>…………………………</w:t>
      </w:r>
      <w:r w:rsidR="00D6311C" w:rsidRPr="000A1908">
        <w:rPr>
          <w:rFonts w:ascii="Segoe UI Semilight" w:hAnsi="Segoe UI Semilight" w:cs="Segoe UI Semilight"/>
          <w:szCs w:val="22"/>
        </w:rPr>
        <w:t>……</w:t>
      </w:r>
      <w:r w:rsidRPr="000A1908">
        <w:rPr>
          <w:rFonts w:ascii="Segoe UI Semilight" w:hAnsi="Segoe UI Semilight" w:cs="Segoe UI Semilight"/>
          <w:szCs w:val="22"/>
        </w:rPr>
        <w:t>……   Euro (</w:t>
      </w:r>
      <w:r w:rsidRPr="000A1908">
        <w:rPr>
          <w:rFonts w:ascii="Segoe UI Semilight" w:hAnsi="Segoe UI Semilight" w:cs="Segoe UI Semilight"/>
          <w:szCs w:val="22"/>
        </w:rPr>
        <w:tab/>
        <w:t xml:space="preserve">                   €)</w:t>
      </w:r>
      <w:permEnd w:id="98251171"/>
    </w:p>
    <w:p w14:paraId="72844607" w14:textId="77777777" w:rsidR="00DE4D3A" w:rsidRPr="000A1908" w:rsidRDefault="00DE4D3A" w:rsidP="000A1908">
      <w:pPr>
        <w:pStyle w:val="Normal1"/>
        <w:ind w:firstLine="0"/>
        <w:rPr>
          <w:rFonts w:ascii="Segoe UI Semilight" w:hAnsi="Segoe UI Semilight" w:cs="Segoe UI Semilight"/>
          <w:szCs w:val="22"/>
        </w:rPr>
      </w:pPr>
    </w:p>
    <w:p w14:paraId="577F732D"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tableau ci-après indique la nature et le montant des prestations que j'envisage de faire exécuter par des sous-traitants payés directement après avoir demandé dès la conclusion d</w:t>
      </w:r>
      <w:r w:rsidR="00BA6DEC">
        <w:rPr>
          <w:rFonts w:ascii="Segoe UI Semilight" w:hAnsi="Segoe UI Semilight" w:cs="Segoe UI Semilight"/>
          <w:szCs w:val="22"/>
        </w:rPr>
        <w:t>e l’accord cadre</w:t>
      </w:r>
      <w:r w:rsidRPr="000A1908">
        <w:rPr>
          <w:rFonts w:ascii="Segoe UI Semilight" w:hAnsi="Segoe UI Semilight" w:cs="Segoe UI Semilight"/>
          <w:szCs w:val="22"/>
        </w:rPr>
        <w:t xml:space="preserve"> ou en cours de travaux, leur acceptation à la personne responsable du marché.</w:t>
      </w:r>
    </w:p>
    <w:p w14:paraId="4F727045" w14:textId="77777777" w:rsidR="00DE4D3A" w:rsidRPr="000A1908" w:rsidRDefault="00DE4D3A" w:rsidP="000A1908">
      <w:pPr>
        <w:pStyle w:val="Normal1"/>
        <w:ind w:firstLine="0"/>
        <w:rPr>
          <w:rFonts w:ascii="Segoe UI Semilight" w:hAnsi="Segoe UI Semilight" w:cs="Segoe UI Semilight"/>
          <w:szCs w:val="22"/>
        </w:rPr>
      </w:pPr>
    </w:p>
    <w:p w14:paraId="7449E89F"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Les sommes figurant à ce tableau correspondent au montant maximal, non révisable ni actualisable, de la créance que le sous-traitant concerné pourra présenter en nantissement.</w:t>
      </w:r>
    </w:p>
    <w:p w14:paraId="526E08A2" w14:textId="77777777" w:rsidR="00DE4D3A" w:rsidRPr="000A1908" w:rsidRDefault="00DE4D3A" w:rsidP="000A1908">
      <w:pPr>
        <w:pStyle w:val="Normal1"/>
        <w:ind w:firstLine="0"/>
        <w:rPr>
          <w:rFonts w:ascii="Segoe UI Semilight" w:hAnsi="Segoe UI Semilight" w:cs="Segoe UI Semilight"/>
          <w:szCs w:val="22"/>
        </w:rPr>
      </w:pPr>
    </w:p>
    <w:tbl>
      <w:tblPr>
        <w:tblW w:w="781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394"/>
        <w:gridCol w:w="2416"/>
      </w:tblGrid>
      <w:tr w:rsidR="00ED6808" w:rsidRPr="00BE7931" w14:paraId="341F5501" w14:textId="77777777" w:rsidTr="00767E8B">
        <w:trPr>
          <w:trHeight w:val="454"/>
          <w:jc w:val="center"/>
        </w:trPr>
        <w:tc>
          <w:tcPr>
            <w:tcW w:w="5394" w:type="dxa"/>
            <w:shd w:val="clear" w:color="auto" w:fill="E0E0E0"/>
            <w:vAlign w:val="center"/>
          </w:tcPr>
          <w:p w14:paraId="624E05D7"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NATURE DE LA PRESTATION</w:t>
            </w:r>
          </w:p>
        </w:tc>
        <w:tc>
          <w:tcPr>
            <w:tcW w:w="2416" w:type="dxa"/>
            <w:shd w:val="clear" w:color="auto" w:fill="E0E0E0"/>
            <w:vAlign w:val="center"/>
          </w:tcPr>
          <w:p w14:paraId="664304E3"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MONTANT H.T</w:t>
            </w:r>
          </w:p>
        </w:tc>
      </w:tr>
      <w:tr w:rsidR="00ED6808" w:rsidRPr="00BE7931" w14:paraId="481C0E6C" w14:textId="77777777" w:rsidTr="00767E8B">
        <w:trPr>
          <w:trHeight w:val="284"/>
          <w:jc w:val="center"/>
        </w:trPr>
        <w:tc>
          <w:tcPr>
            <w:tcW w:w="5394" w:type="dxa"/>
            <w:vAlign w:val="center"/>
          </w:tcPr>
          <w:p w14:paraId="310CC75A" w14:textId="77777777" w:rsidR="00ED6808" w:rsidRPr="000A1908" w:rsidRDefault="00ED6808" w:rsidP="00767E8B">
            <w:pPr>
              <w:pStyle w:val="Normal1"/>
              <w:ind w:firstLine="0"/>
              <w:jc w:val="center"/>
              <w:rPr>
                <w:rFonts w:ascii="Segoe UI Semilight" w:hAnsi="Segoe UI Semilight" w:cs="Segoe UI Semilight"/>
                <w:szCs w:val="22"/>
              </w:rPr>
            </w:pPr>
            <w:permStart w:id="2022001534" w:edGrp="everyone" w:colFirst="0" w:colLast="0"/>
            <w:permStart w:id="549019027" w:edGrp="everyone" w:colFirst="1" w:colLast="1"/>
          </w:p>
        </w:tc>
        <w:tc>
          <w:tcPr>
            <w:tcW w:w="2416" w:type="dxa"/>
            <w:vAlign w:val="center"/>
          </w:tcPr>
          <w:p w14:paraId="5248A62E"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6F327792" w14:textId="77777777" w:rsidTr="00767E8B">
        <w:trPr>
          <w:trHeight w:val="284"/>
          <w:jc w:val="center"/>
        </w:trPr>
        <w:tc>
          <w:tcPr>
            <w:tcW w:w="5394" w:type="dxa"/>
            <w:vAlign w:val="center"/>
          </w:tcPr>
          <w:p w14:paraId="77622BA9" w14:textId="77777777" w:rsidR="00ED6808" w:rsidRPr="000A1908" w:rsidRDefault="00ED6808" w:rsidP="00767E8B">
            <w:pPr>
              <w:pStyle w:val="Normal1"/>
              <w:ind w:firstLine="0"/>
              <w:jc w:val="center"/>
              <w:rPr>
                <w:rFonts w:ascii="Segoe UI Semilight" w:hAnsi="Segoe UI Semilight" w:cs="Segoe UI Semilight"/>
                <w:szCs w:val="22"/>
              </w:rPr>
            </w:pPr>
            <w:permStart w:id="73095" w:edGrp="everyone" w:colFirst="0" w:colLast="0"/>
            <w:permStart w:id="1554662883" w:edGrp="everyone" w:colFirst="1" w:colLast="1"/>
            <w:permEnd w:id="2022001534"/>
            <w:permEnd w:id="549019027"/>
          </w:p>
        </w:tc>
        <w:tc>
          <w:tcPr>
            <w:tcW w:w="2416" w:type="dxa"/>
            <w:vAlign w:val="center"/>
          </w:tcPr>
          <w:p w14:paraId="0C31D7DA"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r w:rsidR="00ED6808" w:rsidRPr="00BE7931" w14:paraId="6DA8F619" w14:textId="77777777" w:rsidTr="00767E8B">
        <w:trPr>
          <w:trHeight w:val="500"/>
          <w:jc w:val="center"/>
        </w:trPr>
        <w:tc>
          <w:tcPr>
            <w:tcW w:w="5394" w:type="dxa"/>
            <w:vAlign w:val="center"/>
          </w:tcPr>
          <w:p w14:paraId="7E2210C6" w14:textId="77777777" w:rsidR="00ED6808" w:rsidRPr="000A1908" w:rsidRDefault="00ED6808" w:rsidP="00767E8B">
            <w:pPr>
              <w:pStyle w:val="Normal1"/>
              <w:ind w:firstLine="0"/>
              <w:jc w:val="center"/>
              <w:rPr>
                <w:rFonts w:ascii="Segoe UI Semilight" w:hAnsi="Segoe UI Semilight" w:cs="Segoe UI Semilight"/>
                <w:szCs w:val="22"/>
              </w:rPr>
            </w:pPr>
            <w:permStart w:id="1433546816" w:edGrp="everyone" w:colFirst="0" w:colLast="0"/>
            <w:permStart w:id="605769416" w:edGrp="everyone" w:colFirst="1" w:colLast="1"/>
            <w:permEnd w:id="73095"/>
            <w:permEnd w:id="1554662883"/>
            <w:r w:rsidRPr="000A1908">
              <w:rPr>
                <w:rFonts w:ascii="Segoe UI Semilight" w:hAnsi="Segoe UI Semilight" w:cs="Segoe UI Semilight"/>
                <w:szCs w:val="22"/>
              </w:rPr>
              <w:t>TOTAL</w:t>
            </w:r>
          </w:p>
        </w:tc>
        <w:tc>
          <w:tcPr>
            <w:tcW w:w="2416" w:type="dxa"/>
            <w:vAlign w:val="center"/>
          </w:tcPr>
          <w:p w14:paraId="7BEA7C21" w14:textId="77777777" w:rsidR="00ED6808" w:rsidRPr="000A1908" w:rsidRDefault="00ED6808" w:rsidP="00767E8B">
            <w:pPr>
              <w:pStyle w:val="Normal1"/>
              <w:ind w:firstLine="0"/>
              <w:jc w:val="center"/>
              <w:rPr>
                <w:rFonts w:ascii="Segoe UI Semilight" w:hAnsi="Segoe UI Semilight" w:cs="Segoe UI Semilight"/>
                <w:szCs w:val="22"/>
              </w:rPr>
            </w:pPr>
            <w:r w:rsidRPr="000A1908">
              <w:rPr>
                <w:rFonts w:ascii="Segoe UI Semilight" w:hAnsi="Segoe UI Semilight" w:cs="Segoe UI Semilight"/>
                <w:szCs w:val="22"/>
              </w:rPr>
              <w:t>€</w:t>
            </w:r>
          </w:p>
        </w:tc>
      </w:tr>
    </w:tbl>
    <w:permEnd w:id="1433546816"/>
    <w:permEnd w:id="605769416"/>
    <w:p w14:paraId="05F5FD85"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Nantissement</w:t>
      </w:r>
    </w:p>
    <w:p w14:paraId="490B821A"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 montant maximal, T.V.A. incluse, de la créance que je pourrai présenter en nantissement est de :</w:t>
      </w:r>
    </w:p>
    <w:p w14:paraId="598AEE6B" w14:textId="77777777" w:rsidR="00ED6808" w:rsidRPr="00ED6808" w:rsidRDefault="00ED6808" w:rsidP="000A1908">
      <w:pPr>
        <w:pStyle w:val="Normal1"/>
        <w:ind w:firstLine="0"/>
        <w:rPr>
          <w:rFonts w:ascii="Segoe UI Semilight" w:hAnsi="Segoe UI Semilight" w:cs="Segoe UI Semilight"/>
          <w:szCs w:val="22"/>
        </w:rPr>
      </w:pPr>
      <w:r w:rsidRPr="00ED6808">
        <w:rPr>
          <w:rFonts w:ascii="Segoe UI Semilight" w:hAnsi="Segoe UI Semilight" w:cs="Segoe UI Semilight"/>
          <w:szCs w:val="22"/>
        </w:rPr>
        <w:lastRenderedPageBreak/>
        <w:t>(En lettres)</w:t>
      </w:r>
      <w:permStart w:id="2124105181" w:edGrp="everyone"/>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000A1908">
        <w:rPr>
          <w:rFonts w:ascii="Segoe UI Semilight" w:hAnsi="Segoe UI Semilight" w:cs="Segoe UI Semilight"/>
          <w:szCs w:val="22"/>
        </w:rPr>
        <w:tab/>
      </w:r>
      <w:r w:rsidRPr="00ED6808">
        <w:rPr>
          <w:rFonts w:ascii="Segoe UI Semilight" w:hAnsi="Segoe UI Semilight" w:cs="Segoe UI Semilight"/>
          <w:szCs w:val="22"/>
        </w:rPr>
        <w:tab/>
        <w:t>Euros (</w:t>
      </w:r>
      <w:r w:rsidRPr="00ED6808">
        <w:rPr>
          <w:rFonts w:ascii="Segoe UI Semilight" w:hAnsi="Segoe UI Semilight" w:cs="Segoe UI Semilight"/>
          <w:szCs w:val="22"/>
        </w:rPr>
        <w:tab/>
        <w:t>€)</w:t>
      </w:r>
      <w:permEnd w:id="2124105181"/>
    </w:p>
    <w:p w14:paraId="41E969F2"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 xml:space="preserve">Avance </w:t>
      </w:r>
    </w:p>
    <w:p w14:paraId="3292320C" w14:textId="77777777" w:rsidR="00DE4D3A" w:rsidRPr="000A1908" w:rsidRDefault="00DE4D3A" w:rsidP="000A1908">
      <w:pPr>
        <w:pStyle w:val="Normal1"/>
        <w:ind w:firstLine="0"/>
        <w:rPr>
          <w:rFonts w:ascii="Segoe UI Semilight" w:hAnsi="Segoe UI Semilight" w:cs="Segoe UI Semilight"/>
          <w:szCs w:val="22"/>
        </w:rPr>
      </w:pPr>
      <w:permStart w:id="288507595" w:edGrp="everyone"/>
      <w:r w:rsidRPr="000A1908">
        <w:rPr>
          <w:rFonts w:ascii="Segoe UI Semilight" w:hAnsi="Segoe UI Semilight" w:cs="Segoe UI Semilight"/>
          <w:szCs w:val="22"/>
        </w:rPr>
        <w:t xml:space="preserve">JE REFUSE / J’ACCEPTE </w:t>
      </w:r>
      <w:r w:rsidR="00ED6808" w:rsidRPr="000A1908">
        <w:rPr>
          <w:rFonts w:ascii="Segoe UI Semilight" w:hAnsi="Segoe UI Semilight" w:cs="Segoe UI Semilight"/>
          <w:szCs w:val="22"/>
        </w:rPr>
        <w:footnoteReference w:id="7"/>
      </w:r>
      <w:r w:rsidRPr="000A1908">
        <w:rPr>
          <w:rFonts w:ascii="Segoe UI Semilight" w:hAnsi="Segoe UI Semilight" w:cs="Segoe UI Semilight"/>
          <w:szCs w:val="22"/>
        </w:rPr>
        <w:t xml:space="preserve"> </w:t>
      </w:r>
      <w:permEnd w:id="288507595"/>
      <w:r w:rsidRPr="000A1908">
        <w:rPr>
          <w:rFonts w:ascii="Segoe UI Semilight" w:hAnsi="Segoe UI Semilight" w:cs="Segoe UI Semilight"/>
          <w:szCs w:val="22"/>
        </w:rPr>
        <w:t>de percevoir l’avance à laquelle je peux éventuellement prétendre en application de</w:t>
      </w:r>
      <w:r w:rsidR="004B10D1">
        <w:rPr>
          <w:rFonts w:ascii="Segoe UI Semilight" w:hAnsi="Segoe UI Semilight" w:cs="Segoe UI Semilight"/>
          <w:szCs w:val="22"/>
        </w:rPr>
        <w:t xml:space="preserve">s </w:t>
      </w:r>
      <w:r w:rsidRPr="000A1908">
        <w:rPr>
          <w:rFonts w:ascii="Segoe UI Semilight" w:hAnsi="Segoe UI Semilight" w:cs="Segoe UI Semilight"/>
          <w:szCs w:val="22"/>
        </w:rPr>
        <w:t>article</w:t>
      </w:r>
      <w:r w:rsidR="004B10D1">
        <w:rPr>
          <w:rFonts w:ascii="Segoe UI Semilight" w:hAnsi="Segoe UI Semilight" w:cs="Segoe UI Semilight"/>
          <w:szCs w:val="22"/>
        </w:rPr>
        <w:t>s R2191-3 à R2191-19 du code de la commande publique.</w:t>
      </w:r>
      <w:r w:rsidRPr="000A1908">
        <w:rPr>
          <w:rFonts w:ascii="Segoe UI Semilight" w:hAnsi="Segoe UI Semilight" w:cs="Segoe UI Semilight"/>
          <w:szCs w:val="22"/>
        </w:rPr>
        <w:t xml:space="preserve"> </w:t>
      </w:r>
    </w:p>
    <w:p w14:paraId="2D96B4A0" w14:textId="77777777" w:rsidR="00DE4D3A" w:rsidRPr="008812F2" w:rsidRDefault="00A72C14" w:rsidP="00115A11">
      <w:pPr>
        <w:pStyle w:val="Titre1"/>
        <w:spacing w:before="400"/>
        <w:rPr>
          <w:rStyle w:val="Titredulivre"/>
          <w:bCs w:val="0"/>
          <w:spacing w:val="0"/>
        </w:rPr>
      </w:pPr>
      <w:r w:rsidRPr="008812F2">
        <w:rPr>
          <w:rStyle w:val="Titredulivre"/>
          <w:bCs w:val="0"/>
          <w:spacing w:val="0"/>
        </w:rPr>
        <w:t>Paiements</w:t>
      </w:r>
    </w:p>
    <w:p w14:paraId="099C35CB"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 xml:space="preserve">se libérera des sommes dues au titre du présent </w:t>
      </w:r>
      <w:r w:rsidR="00F44765">
        <w:rPr>
          <w:rFonts w:ascii="Segoe UI Semilight" w:hAnsi="Segoe UI Semilight" w:cs="Segoe UI Semilight"/>
          <w:szCs w:val="22"/>
        </w:rPr>
        <w:t>accord cadre</w:t>
      </w:r>
      <w:r w:rsidRPr="000A1908">
        <w:rPr>
          <w:rFonts w:ascii="Segoe UI Semilight" w:hAnsi="Segoe UI Semilight" w:cs="Segoe UI Semilight"/>
          <w:szCs w:val="22"/>
        </w:rPr>
        <w:t xml:space="preserve"> en faisant porter le montant </w:t>
      </w:r>
      <w:r w:rsidR="00ED6808" w:rsidRPr="000A1908">
        <w:rPr>
          <w:rFonts w:ascii="Segoe UI Semilight" w:hAnsi="Segoe UI Semilight" w:cs="Segoe UI Semilight"/>
          <w:szCs w:val="22"/>
        </w:rPr>
        <w:t>au crédit du compte ouvert :</w:t>
      </w:r>
      <w:r w:rsidR="00ED6808" w:rsidRPr="000A1908">
        <w:rPr>
          <w:rFonts w:ascii="Segoe UI Semilight" w:hAnsi="Segoe UI Semilight" w:cs="Segoe UI Semilight"/>
          <w:szCs w:val="22"/>
        </w:rPr>
        <w:footnoteReference w:id="8"/>
      </w:r>
    </w:p>
    <w:p w14:paraId="48C87427" w14:textId="77777777" w:rsidR="00DE4D3A" w:rsidRPr="000A1908" w:rsidRDefault="00DE4D3A" w:rsidP="000A1908">
      <w:pPr>
        <w:pStyle w:val="Normal1"/>
        <w:ind w:firstLine="0"/>
        <w:rPr>
          <w:rFonts w:ascii="Segoe UI Semilight" w:hAnsi="Segoe UI Semilight" w:cs="Segoe UI Semilight"/>
          <w:szCs w:val="22"/>
        </w:rPr>
      </w:pPr>
    </w:p>
    <w:p w14:paraId="4D1CD9FA" w14:textId="77777777" w:rsidR="00ED6808" w:rsidRPr="00ED6808" w:rsidRDefault="00ED6808" w:rsidP="00ED6808">
      <w:pPr>
        <w:tabs>
          <w:tab w:val="right" w:leader="dot" w:pos="9923"/>
        </w:tabs>
        <w:spacing w:before="120"/>
        <w:ind w:right="567"/>
        <w:rPr>
          <w:rFonts w:ascii="Segoe UI Semilight" w:hAnsi="Segoe UI Semilight" w:cs="Segoe UI Semilight"/>
          <w:szCs w:val="22"/>
        </w:rPr>
      </w:pPr>
      <w:permStart w:id="2015322811" w:edGrp="everyone"/>
      <w:r w:rsidRPr="001949B1">
        <w:rPr>
          <w:rFonts w:ascii="Segoe UI Semilight" w:hAnsi="Segoe UI Semilight" w:cs="Segoe UI Semilight"/>
          <w:szCs w:val="22"/>
        </w:rPr>
        <w:t>Compte ouvert au nom de</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66E3358B" w14:textId="77777777" w:rsidR="00ED6808" w:rsidRPr="001949B1" w:rsidRDefault="00ED6808" w:rsidP="00ED6808">
      <w:pPr>
        <w:tabs>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 xml:space="preserve">Banque : </w:t>
      </w:r>
      <w:r w:rsidRPr="001949B1">
        <w:rPr>
          <w:rFonts w:ascii="Segoe UI Semilight" w:hAnsi="Segoe UI Semilight" w:cs="Segoe UI Semilight"/>
          <w:szCs w:val="22"/>
        </w:rPr>
        <w:tab/>
      </w:r>
    </w:p>
    <w:p w14:paraId="3589FAA6" w14:textId="77777777" w:rsidR="00ED6808" w:rsidRPr="00ED6808" w:rsidRDefault="00ED6808" w:rsidP="00ED6808">
      <w:pPr>
        <w:tabs>
          <w:tab w:val="right" w:leader="dot" w:pos="7371"/>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Sous le numéro</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r>
      <w:r w:rsidRPr="001949B1">
        <w:rPr>
          <w:rFonts w:ascii="Segoe UI Semilight" w:hAnsi="Segoe UI Semilight" w:cs="Segoe UI Semilight"/>
          <w:szCs w:val="22"/>
        </w:rPr>
        <w:t>Clé RIB</w:t>
      </w:r>
      <w:r w:rsidRPr="00ED6808">
        <w:rPr>
          <w:rFonts w:ascii="Segoe UI Semilight" w:hAnsi="Segoe UI Semilight" w:cs="Segoe UI Semilight"/>
          <w:szCs w:val="22"/>
        </w:rPr>
        <w:t> :</w:t>
      </w:r>
      <w:r w:rsidRPr="00ED6808">
        <w:rPr>
          <w:rFonts w:ascii="Segoe UI Semilight" w:hAnsi="Segoe UI Semilight" w:cs="Segoe UI Semilight"/>
          <w:szCs w:val="22"/>
        </w:rPr>
        <w:tab/>
      </w:r>
    </w:p>
    <w:p w14:paraId="09619464" w14:textId="77777777" w:rsidR="00ED6808" w:rsidRPr="00ED6808" w:rsidRDefault="00ED6808" w:rsidP="00ED6808">
      <w:pPr>
        <w:tabs>
          <w:tab w:val="right" w:leader="dot" w:pos="6804"/>
          <w:tab w:val="right" w:leader="dot" w:pos="9923"/>
        </w:tabs>
        <w:spacing w:before="120"/>
        <w:ind w:right="567"/>
        <w:rPr>
          <w:rFonts w:ascii="Segoe UI Semilight" w:hAnsi="Segoe UI Semilight" w:cs="Segoe UI Semilight"/>
          <w:szCs w:val="22"/>
        </w:rPr>
      </w:pPr>
      <w:r w:rsidRPr="001949B1">
        <w:rPr>
          <w:rFonts w:ascii="Segoe UI Semilight" w:hAnsi="Segoe UI Semilight" w:cs="Segoe UI Semilight"/>
          <w:szCs w:val="22"/>
        </w:rPr>
        <w:t>Code banque</w:t>
      </w:r>
      <w:r w:rsidRPr="00ED6808">
        <w:rPr>
          <w:rFonts w:ascii="Segoe UI Semilight" w:hAnsi="Segoe UI Semilight" w:cs="Segoe UI Semilight"/>
          <w:szCs w:val="22"/>
        </w:rPr>
        <w:t xml:space="preserve"> </w:t>
      </w:r>
      <w:r w:rsidRPr="00ED6808">
        <w:rPr>
          <w:rFonts w:ascii="Segoe UI Semilight" w:hAnsi="Segoe UI Semilight" w:cs="Segoe UI Semilight"/>
          <w:szCs w:val="22"/>
        </w:rPr>
        <w:tab/>
      </w:r>
      <w:r w:rsidRPr="001949B1">
        <w:rPr>
          <w:rFonts w:ascii="Segoe UI Semilight" w:hAnsi="Segoe UI Semilight" w:cs="Segoe UI Semilight"/>
          <w:szCs w:val="22"/>
        </w:rPr>
        <w:t>Code guichet</w:t>
      </w:r>
      <w:r w:rsidRPr="00ED6808">
        <w:rPr>
          <w:rFonts w:ascii="Segoe UI Semilight" w:hAnsi="Segoe UI Semilight" w:cs="Segoe UI Semilight"/>
          <w:szCs w:val="22"/>
        </w:rPr>
        <w:t xml:space="preserve"> : </w:t>
      </w:r>
      <w:r w:rsidRPr="00ED6808">
        <w:rPr>
          <w:rFonts w:ascii="Segoe UI Semilight" w:hAnsi="Segoe UI Semilight" w:cs="Segoe UI Semilight"/>
          <w:szCs w:val="22"/>
        </w:rPr>
        <w:tab/>
        <w:t xml:space="preserve"> </w:t>
      </w:r>
    </w:p>
    <w:permEnd w:id="2015322811"/>
    <w:p w14:paraId="7F866AE2" w14:textId="77777777" w:rsidR="00ED6808" w:rsidRPr="000A1908" w:rsidRDefault="00ED6808" w:rsidP="000A1908">
      <w:pPr>
        <w:pStyle w:val="Normal1"/>
        <w:ind w:firstLine="0"/>
        <w:rPr>
          <w:rFonts w:ascii="Segoe UI Semilight" w:hAnsi="Segoe UI Semilight" w:cs="Segoe UI Semilight"/>
          <w:szCs w:val="22"/>
        </w:rPr>
      </w:pPr>
    </w:p>
    <w:p w14:paraId="62BF66E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Toutefois, le </w:t>
      </w:r>
      <w:r w:rsidR="00ED6808" w:rsidRPr="000A1908">
        <w:rPr>
          <w:rFonts w:ascii="Segoe UI Semilight" w:hAnsi="Segoe UI Semilight" w:cs="Segoe UI Semilight"/>
          <w:szCs w:val="22"/>
        </w:rPr>
        <w:t xml:space="preserve">pouvoir adjudicateur </w:t>
      </w:r>
      <w:r w:rsidRPr="000A1908">
        <w:rPr>
          <w:rFonts w:ascii="Segoe UI Semilight" w:hAnsi="Segoe UI Semilight" w:cs="Segoe UI Semilight"/>
          <w:szCs w:val="22"/>
        </w:rPr>
        <w:t>se libérera des sommes dues aux sous-traitants payées directement en faisant porter les montants aux crédits des comptes désignés dans les annexes, les avenants ou les actes spéciaux.</w:t>
      </w:r>
    </w:p>
    <w:p w14:paraId="63DB56B3" w14:textId="77777777" w:rsidR="00DE4D3A" w:rsidRPr="000A1908" w:rsidRDefault="00DE4D3A" w:rsidP="000A1908">
      <w:pPr>
        <w:pStyle w:val="Normal1"/>
        <w:ind w:firstLine="0"/>
        <w:rPr>
          <w:rFonts w:ascii="Segoe UI Semilight" w:hAnsi="Segoe UI Semilight" w:cs="Segoe UI Semilight"/>
          <w:szCs w:val="22"/>
        </w:rPr>
      </w:pPr>
    </w:p>
    <w:p w14:paraId="709A065D" w14:textId="77777777" w:rsidR="00DE4D3A"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Fait en un seul original</w:t>
      </w:r>
    </w:p>
    <w:p w14:paraId="5FF308DB" w14:textId="77777777" w:rsidR="00DE4D3A" w:rsidRPr="000A1908" w:rsidRDefault="00ED6808" w:rsidP="000A1908">
      <w:pPr>
        <w:pStyle w:val="Normal1"/>
        <w:ind w:firstLine="0"/>
        <w:rPr>
          <w:rFonts w:ascii="Segoe UI Semilight" w:hAnsi="Segoe UI Semilight" w:cs="Segoe UI Semilight"/>
          <w:szCs w:val="22"/>
        </w:rPr>
      </w:pPr>
      <w:permStart w:id="439123346" w:edGrp="everyone"/>
      <w:r w:rsidRPr="000A1908">
        <w:rPr>
          <w:rFonts w:ascii="Segoe UI Semilight" w:hAnsi="Segoe UI Semilight" w:cs="Segoe UI Semilight"/>
          <w:szCs w:val="22"/>
        </w:rPr>
        <w:t>A</w:t>
      </w:r>
    </w:p>
    <w:p w14:paraId="09A7A921" w14:textId="77777777" w:rsidR="00ED68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Le</w:t>
      </w:r>
    </w:p>
    <w:p w14:paraId="00101C3A" w14:textId="77777777" w:rsidR="00767E8B" w:rsidRPr="000A1908" w:rsidRDefault="00767E8B" w:rsidP="000A1908">
      <w:pPr>
        <w:pStyle w:val="Normal1"/>
        <w:ind w:firstLine="0"/>
        <w:rPr>
          <w:rFonts w:ascii="Segoe UI Semilight" w:hAnsi="Segoe UI Semilight" w:cs="Segoe UI Semilight"/>
          <w:szCs w:val="22"/>
        </w:rPr>
      </w:pPr>
    </w:p>
    <w:p w14:paraId="05178A42" w14:textId="77777777" w:rsidR="00ED6808" w:rsidRPr="000A1908" w:rsidRDefault="00ED6808"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xml:space="preserve">Signature et cachet de l'entrepreneur </w:t>
      </w:r>
    </w:p>
    <w:p w14:paraId="731FA765" w14:textId="77777777" w:rsidR="00DE4D3A" w:rsidRPr="000A1908"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Mention manuscrite</w:t>
      </w:r>
    </w:p>
    <w:p w14:paraId="2065B5A3" w14:textId="77777777" w:rsidR="00FE42CB" w:rsidRDefault="00DE4D3A" w:rsidP="000A1908">
      <w:pPr>
        <w:pStyle w:val="Normal1"/>
        <w:ind w:firstLine="0"/>
        <w:rPr>
          <w:rFonts w:ascii="Segoe UI Semilight" w:hAnsi="Segoe UI Semilight" w:cs="Segoe UI Semilight"/>
          <w:szCs w:val="22"/>
        </w:rPr>
      </w:pPr>
      <w:r w:rsidRPr="000A1908">
        <w:rPr>
          <w:rFonts w:ascii="Segoe UI Semilight" w:hAnsi="Segoe UI Semilight" w:cs="Segoe UI Semilight"/>
          <w:szCs w:val="22"/>
        </w:rPr>
        <w:t>« Lu et approuvé »</w:t>
      </w:r>
    </w:p>
    <w:p w14:paraId="78F5FDDC" w14:textId="77777777" w:rsidR="00A77ED3" w:rsidRDefault="00A77ED3" w:rsidP="000A1908">
      <w:pPr>
        <w:pStyle w:val="Normal1"/>
        <w:ind w:firstLine="0"/>
        <w:rPr>
          <w:rFonts w:ascii="Segoe UI Semilight" w:hAnsi="Segoe UI Semilight" w:cs="Segoe UI Semilight"/>
          <w:szCs w:val="22"/>
        </w:rPr>
      </w:pPr>
    </w:p>
    <w:p w14:paraId="1018E459" w14:textId="77777777" w:rsidR="00A77ED3" w:rsidRDefault="00A77ED3" w:rsidP="000A1908">
      <w:pPr>
        <w:pStyle w:val="Normal1"/>
        <w:ind w:firstLine="0"/>
        <w:rPr>
          <w:rFonts w:ascii="Segoe UI Semilight" w:hAnsi="Segoe UI Semilight" w:cs="Segoe UI Semilight"/>
          <w:szCs w:val="22"/>
        </w:rPr>
      </w:pPr>
      <w:r>
        <w:rPr>
          <w:rFonts w:ascii="Segoe UI Semilight" w:hAnsi="Segoe UI Semilight" w:cs="Segoe UI Semilight"/>
          <w:szCs w:val="22"/>
        </w:rPr>
        <w:br w:type="page"/>
      </w:r>
      <w:permEnd w:id="439123346"/>
    </w:p>
    <w:p w14:paraId="3E9F0272" w14:textId="7567799B" w:rsidR="00A77ED3" w:rsidRPr="00FE42CB" w:rsidRDefault="00A77ED3" w:rsidP="00487AFB">
      <w:pPr>
        <w:pStyle w:val="Normal1"/>
        <w:ind w:firstLine="0"/>
        <w:rPr>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D304E1" w14:paraId="70535BDB" w14:textId="77777777" w:rsidTr="007F524B">
        <w:trPr>
          <w:trHeight w:val="680"/>
        </w:trPr>
        <w:tc>
          <w:tcPr>
            <w:tcW w:w="9211" w:type="dxa"/>
            <w:tcBorders>
              <w:top w:val="dotted" w:sz="4" w:space="0" w:color="auto"/>
              <w:left w:val="dotted" w:sz="4" w:space="0" w:color="auto"/>
              <w:bottom w:val="dotted" w:sz="4" w:space="0" w:color="auto"/>
              <w:right w:val="dotted" w:sz="4" w:space="0" w:color="auto"/>
            </w:tcBorders>
            <w:shd w:val="clear" w:color="auto" w:fill="F2F2F2"/>
            <w:vAlign w:val="center"/>
          </w:tcPr>
          <w:p w14:paraId="752D9252" w14:textId="77777777" w:rsidR="00D304E1" w:rsidRDefault="00ED6808" w:rsidP="007F524B">
            <w:pPr>
              <w:jc w:val="center"/>
            </w:pPr>
            <w:r>
              <w:br w:type="page"/>
            </w:r>
            <w:r w:rsidR="00FE42CB" w:rsidRPr="007F524B">
              <w:rPr>
                <w:sz w:val="36"/>
              </w:rPr>
              <w:t>PARTIE RESERVEE A L’ADMINISTRATION</w:t>
            </w:r>
          </w:p>
        </w:tc>
      </w:tr>
    </w:tbl>
    <w:p w14:paraId="48F7DB5E" w14:textId="77777777" w:rsidR="00DE4D3A" w:rsidRDefault="00DE4D3A" w:rsidP="00FE42CB">
      <w:pPr>
        <w:jc w:val="both"/>
      </w:pPr>
    </w:p>
    <w:p w14:paraId="67A773E5" w14:textId="77777777" w:rsidR="00DE4D3A" w:rsidRDefault="00DE4D3A" w:rsidP="00FE42CB">
      <w:pPr>
        <w:jc w:val="both"/>
      </w:pPr>
    </w:p>
    <w:p w14:paraId="1E1614BA" w14:textId="504D3470" w:rsidR="00DE4D3A" w:rsidRDefault="00DE4D3A" w:rsidP="00FE42CB">
      <w:pPr>
        <w:jc w:val="both"/>
        <w:rPr>
          <w:rFonts w:ascii="Segoe UI Semilight" w:hAnsi="Segoe UI Semilight" w:cs="Segoe UI Semilight"/>
          <w:b/>
          <w:szCs w:val="22"/>
        </w:rPr>
      </w:pPr>
      <w:r w:rsidRPr="001949B1">
        <w:rPr>
          <w:rFonts w:ascii="Segoe UI Semilight" w:hAnsi="Segoe UI Semilight" w:cs="Segoe UI Semilight"/>
          <w:b/>
        </w:rPr>
        <w:t>De l'intitulé d</w:t>
      </w:r>
      <w:r w:rsidR="00F44765">
        <w:rPr>
          <w:rFonts w:ascii="Segoe UI Semilight" w:hAnsi="Segoe UI Semilight" w:cs="Segoe UI Semilight"/>
          <w:b/>
        </w:rPr>
        <w:t>e l’accord cadre</w:t>
      </w:r>
      <w:r w:rsidRPr="001949B1">
        <w:rPr>
          <w:rFonts w:ascii="Segoe UI Semilight" w:hAnsi="Segoe UI Semilight" w:cs="Segoe UI Semilight"/>
        </w:rPr>
        <w:t xml:space="preserve"> : </w:t>
      </w:r>
      <w:r w:rsidR="002C79B6">
        <w:rPr>
          <w:rFonts w:ascii="Segoe UI Semilight" w:hAnsi="Segoe UI Semilight" w:cs="Segoe UI Semilight"/>
          <w:b/>
          <w:szCs w:val="22"/>
        </w:rPr>
        <w:t>Prestation de collecte et d’affranchissement du courrier des Hôpitaux Universitaires Paris Seine-Saint-Denis</w:t>
      </w:r>
    </w:p>
    <w:p w14:paraId="654E43A3" w14:textId="77777777" w:rsidR="00B3207C" w:rsidRPr="001949B1" w:rsidRDefault="00B3207C" w:rsidP="00FE42CB">
      <w:pPr>
        <w:jc w:val="both"/>
        <w:rPr>
          <w:rFonts w:ascii="Segoe UI Semilight" w:hAnsi="Segoe UI Semilight" w:cs="Segoe UI Semilight"/>
        </w:rPr>
      </w:pPr>
    </w:p>
    <w:p w14:paraId="0685A314" w14:textId="34B2F1FB" w:rsidR="00DE4D3A" w:rsidRDefault="00DE4D3A" w:rsidP="00FE42CB">
      <w:pPr>
        <w:jc w:val="both"/>
        <w:rPr>
          <w:rFonts w:ascii="Segoe UI Semilight" w:hAnsi="Segoe UI Semilight" w:cs="Segoe UI Semilight"/>
          <w:szCs w:val="22"/>
        </w:rPr>
      </w:pPr>
      <w:r w:rsidRPr="001949B1">
        <w:rPr>
          <w:rFonts w:ascii="Segoe UI Semilight" w:hAnsi="Segoe UI Semilight" w:cs="Segoe UI Semilight"/>
          <w:b/>
        </w:rPr>
        <w:t>N° consultation</w:t>
      </w:r>
      <w:r w:rsidRPr="001949B1">
        <w:rPr>
          <w:rFonts w:ascii="Segoe UI Semilight" w:hAnsi="Segoe UI Semilight" w:cs="Segoe UI Semilight"/>
        </w:rPr>
        <w:t xml:space="preserve"> : </w:t>
      </w:r>
      <w:r w:rsidR="002C79B6">
        <w:rPr>
          <w:rFonts w:ascii="Segoe UI Semilight" w:hAnsi="Segoe UI Semilight" w:cs="Segoe UI Semilight"/>
          <w:szCs w:val="22"/>
        </w:rPr>
        <w:t>25 GH93 15 ECO</w:t>
      </w:r>
    </w:p>
    <w:p w14:paraId="4FCDE818" w14:textId="77777777" w:rsidR="00822068" w:rsidRDefault="00822068" w:rsidP="00FE42CB">
      <w:pPr>
        <w:jc w:val="both"/>
        <w:rPr>
          <w:rFonts w:ascii="Segoe UI Semilight" w:hAnsi="Segoe UI Semilight" w:cs="Segoe UI Semilight"/>
          <w:szCs w:val="22"/>
        </w:rPr>
      </w:pPr>
    </w:p>
    <w:p w14:paraId="294DB28B" w14:textId="6FE2834B" w:rsidR="00822068" w:rsidRPr="00822068" w:rsidRDefault="00822068" w:rsidP="00FE42CB">
      <w:pPr>
        <w:jc w:val="both"/>
        <w:rPr>
          <w:rFonts w:ascii="Segoe UI Semilight" w:hAnsi="Segoe UI Semilight" w:cs="Segoe UI Semilight"/>
          <w:b/>
        </w:rPr>
      </w:pPr>
      <w:r w:rsidRPr="003A23A9">
        <w:rPr>
          <w:rFonts w:ascii="Segoe UI Semilight" w:hAnsi="Segoe UI Semilight" w:cs="Segoe UI Semilight"/>
          <w:b/>
          <w:szCs w:val="22"/>
        </w:rPr>
        <w:t xml:space="preserve">Compte budgétaire : </w:t>
      </w:r>
    </w:p>
    <w:p w14:paraId="24C73F76" w14:textId="77777777" w:rsidR="00DE4D3A" w:rsidRDefault="00DE4D3A" w:rsidP="00651F6F"/>
    <w:p w14:paraId="601CD3AD" w14:textId="18381C6B" w:rsidR="00651F6F" w:rsidRPr="00BC4596" w:rsidRDefault="00651F6F" w:rsidP="00651F6F">
      <w:pPr>
        <w:tabs>
          <w:tab w:val="left" w:leader="dot" w:pos="8505"/>
        </w:tabs>
      </w:pPr>
      <w:r w:rsidRPr="00BC4596">
        <w:rPr>
          <w:rFonts w:ascii="Segoe UI Semilight" w:hAnsi="Segoe UI Semilight" w:cs="Segoe UI Semilight"/>
          <w:b/>
        </w:rPr>
        <w:t>N° de l’accord cadre</w:t>
      </w:r>
      <w:r w:rsidRPr="00BC4596">
        <w:t xml:space="preserve"> : </w:t>
      </w:r>
      <w:r>
        <w:tab/>
      </w:r>
    </w:p>
    <w:p w14:paraId="4CF1867D" w14:textId="77777777" w:rsidR="00651F6F" w:rsidRPr="00BC4596" w:rsidRDefault="00651F6F" w:rsidP="00651F6F"/>
    <w:p w14:paraId="68C13FCD" w14:textId="2CD5862B" w:rsidR="00651F6F" w:rsidRPr="00BC4596" w:rsidRDefault="00651F6F" w:rsidP="00651F6F">
      <w:pPr>
        <w:tabs>
          <w:tab w:val="left" w:leader="dot" w:pos="8505"/>
        </w:tabs>
      </w:pPr>
      <w:r w:rsidRPr="00BC4596">
        <w:rPr>
          <w:rFonts w:ascii="Segoe UI Semilight" w:hAnsi="Segoe UI Semilight" w:cs="Segoe UI Semilight"/>
          <w:b/>
        </w:rPr>
        <w:t>Entreprise attributaire de l’accord cadre</w:t>
      </w:r>
      <w:r w:rsidRPr="00BC4596">
        <w:t xml:space="preserve"> : </w:t>
      </w:r>
      <w:r>
        <w:tab/>
      </w:r>
    </w:p>
    <w:p w14:paraId="08C6B868" w14:textId="77777777" w:rsidR="00FE42CB" w:rsidRDefault="00FE42CB" w:rsidP="00FE42CB">
      <w:pPr>
        <w:tabs>
          <w:tab w:val="left" w:leader="dot" w:pos="9072"/>
        </w:tabs>
        <w:jc w:val="both"/>
      </w:pPr>
    </w:p>
    <w:p w14:paraId="4A9D1FAF" w14:textId="02538C34" w:rsidR="00FE42CB" w:rsidRPr="002C79B6" w:rsidRDefault="00FE42CB" w:rsidP="002C79B6">
      <w:pPr>
        <w:jc w:val="both"/>
        <w:rPr>
          <w:rFonts w:ascii="Segoe UI Semilight" w:hAnsi="Segoe UI Semilight" w:cs="Segoe UI Semilight"/>
        </w:rPr>
      </w:pPr>
    </w:p>
    <w:p w14:paraId="73E7A64B" w14:textId="77777777" w:rsidR="002C79B6" w:rsidRPr="002C79B6" w:rsidRDefault="002C79B6" w:rsidP="002C79B6">
      <w:pPr>
        <w:jc w:val="both"/>
        <w:rPr>
          <w:rFonts w:ascii="Segoe UI Semilight" w:hAnsi="Segoe UI Semilight" w:cs="Segoe UI Semilight"/>
        </w:rPr>
      </w:pPr>
      <w:r w:rsidRPr="002C79B6">
        <w:rPr>
          <w:rFonts w:ascii="Segoe UI Semilight" w:hAnsi="Segoe UI Semilight" w:cs="Segoe UI Semilight"/>
        </w:rPr>
        <w:t>Le montant des prestations à bon de commande pour chaque année est défini(e) comme suit :</w:t>
      </w:r>
    </w:p>
    <w:p w14:paraId="18E3732D" w14:textId="77777777" w:rsidR="002C79B6" w:rsidRPr="002C79B6" w:rsidRDefault="002C79B6" w:rsidP="002C79B6">
      <w:pPr>
        <w:jc w:val="both"/>
        <w:rPr>
          <w:rFonts w:ascii="Segoe UI Semilight" w:hAnsi="Segoe UI Semilight" w:cs="Segoe UI Semilight"/>
        </w:rPr>
      </w:pPr>
    </w:p>
    <w:tbl>
      <w:tblPr>
        <w:tblW w:w="7662" w:type="dxa"/>
        <w:jc w:val="center"/>
        <w:tblBorders>
          <w:top w:val="single" w:sz="4" w:space="0" w:color="auto"/>
          <w:left w:val="single" w:sz="4" w:space="0" w:color="auto"/>
          <w:bottom w:val="single" w:sz="4" w:space="0" w:color="auto"/>
          <w:right w:val="single" w:sz="4" w:space="0" w:color="auto"/>
          <w:insideH w:val="single" w:sz="4" w:space="0" w:color="000000"/>
          <w:insideV w:val="single" w:sz="4" w:space="0" w:color="auto"/>
        </w:tblBorders>
        <w:tblLayout w:type="fixed"/>
        <w:tblCellMar>
          <w:left w:w="70" w:type="dxa"/>
          <w:right w:w="70" w:type="dxa"/>
        </w:tblCellMar>
        <w:tblLook w:val="0080" w:firstRow="0" w:lastRow="0" w:firstColumn="1" w:lastColumn="0" w:noHBand="0" w:noVBand="0"/>
      </w:tblPr>
      <w:tblGrid>
        <w:gridCol w:w="2382"/>
        <w:gridCol w:w="2382"/>
        <w:gridCol w:w="1770"/>
        <w:gridCol w:w="1128"/>
      </w:tblGrid>
      <w:tr w:rsidR="002C79B6" w14:paraId="62CAAC26" w14:textId="77777777" w:rsidTr="00051256">
        <w:trPr>
          <w:cantSplit/>
          <w:tblHeader/>
          <w:jc w:val="center"/>
        </w:trPr>
        <w:tc>
          <w:tcPr>
            <w:tcW w:w="2382" w:type="dxa"/>
            <w:tcBorders>
              <w:top w:val="single" w:sz="4" w:space="0" w:color="auto"/>
              <w:left w:val="single" w:sz="4" w:space="0" w:color="auto"/>
              <w:bottom w:val="single" w:sz="4" w:space="0" w:color="auto"/>
              <w:right w:val="single" w:sz="4" w:space="0" w:color="auto"/>
            </w:tcBorders>
          </w:tcPr>
          <w:p w14:paraId="68C6366C"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p>
        </w:tc>
        <w:tc>
          <w:tcPr>
            <w:tcW w:w="2382" w:type="dxa"/>
            <w:tcBorders>
              <w:top w:val="single" w:sz="4" w:space="0" w:color="auto"/>
              <w:left w:val="single" w:sz="4" w:space="0" w:color="auto"/>
              <w:bottom w:val="single" w:sz="4" w:space="0" w:color="auto"/>
              <w:right w:val="single" w:sz="4" w:space="0" w:color="auto"/>
            </w:tcBorders>
            <w:hideMark/>
          </w:tcPr>
          <w:p w14:paraId="1722CC77"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Seuil minimum HT</w:t>
            </w:r>
          </w:p>
        </w:tc>
        <w:tc>
          <w:tcPr>
            <w:tcW w:w="1770" w:type="dxa"/>
            <w:tcBorders>
              <w:top w:val="single" w:sz="4" w:space="0" w:color="auto"/>
              <w:left w:val="single" w:sz="4" w:space="0" w:color="auto"/>
              <w:bottom w:val="single" w:sz="4" w:space="0" w:color="auto"/>
              <w:right w:val="single" w:sz="4" w:space="0" w:color="auto"/>
            </w:tcBorders>
            <w:hideMark/>
          </w:tcPr>
          <w:p w14:paraId="2D0AB50B"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Sans objet</w:t>
            </w:r>
          </w:p>
        </w:tc>
        <w:tc>
          <w:tcPr>
            <w:tcW w:w="1128" w:type="dxa"/>
            <w:tcBorders>
              <w:top w:val="single" w:sz="4" w:space="0" w:color="auto"/>
              <w:left w:val="single" w:sz="4" w:space="0" w:color="auto"/>
              <w:bottom w:val="single" w:sz="4" w:space="0" w:color="auto"/>
              <w:right w:val="single" w:sz="4" w:space="0" w:color="auto"/>
            </w:tcBorders>
            <w:hideMark/>
          </w:tcPr>
          <w:p w14:paraId="0ED0293C"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 xml:space="preserve">Euros </w:t>
            </w:r>
          </w:p>
        </w:tc>
      </w:tr>
      <w:tr w:rsidR="002C79B6" w14:paraId="177CCC91"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143B2757"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 xml:space="preserve">1ere année </w:t>
            </w:r>
          </w:p>
        </w:tc>
        <w:tc>
          <w:tcPr>
            <w:tcW w:w="2382" w:type="dxa"/>
            <w:tcBorders>
              <w:top w:val="single" w:sz="4" w:space="0" w:color="auto"/>
              <w:left w:val="single" w:sz="4" w:space="0" w:color="auto"/>
              <w:bottom w:val="single" w:sz="4" w:space="0" w:color="auto"/>
              <w:right w:val="single" w:sz="4" w:space="0" w:color="auto"/>
            </w:tcBorders>
            <w:hideMark/>
          </w:tcPr>
          <w:p w14:paraId="3C60FFE9"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Seuil maximum HT</w:t>
            </w:r>
          </w:p>
        </w:tc>
        <w:tc>
          <w:tcPr>
            <w:tcW w:w="1770" w:type="dxa"/>
            <w:tcBorders>
              <w:top w:val="single" w:sz="4" w:space="0" w:color="auto"/>
              <w:left w:val="single" w:sz="4" w:space="0" w:color="auto"/>
              <w:bottom w:val="single" w:sz="4" w:space="0" w:color="auto"/>
              <w:right w:val="single" w:sz="4" w:space="0" w:color="auto"/>
            </w:tcBorders>
            <w:hideMark/>
          </w:tcPr>
          <w:p w14:paraId="7046562C"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380 000</w:t>
            </w:r>
          </w:p>
        </w:tc>
        <w:tc>
          <w:tcPr>
            <w:tcW w:w="1128" w:type="dxa"/>
            <w:tcBorders>
              <w:top w:val="single" w:sz="4" w:space="0" w:color="auto"/>
              <w:left w:val="single" w:sz="4" w:space="0" w:color="auto"/>
              <w:bottom w:val="single" w:sz="4" w:space="0" w:color="auto"/>
              <w:right w:val="single" w:sz="4" w:space="0" w:color="auto"/>
            </w:tcBorders>
            <w:hideMark/>
          </w:tcPr>
          <w:p w14:paraId="5564CF98"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Euros</w:t>
            </w:r>
          </w:p>
        </w:tc>
      </w:tr>
      <w:tr w:rsidR="002C79B6" w14:paraId="70E7283F"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29C0A20E"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2eme année</w:t>
            </w:r>
          </w:p>
        </w:tc>
        <w:tc>
          <w:tcPr>
            <w:tcW w:w="2382" w:type="dxa"/>
            <w:tcBorders>
              <w:top w:val="single" w:sz="4" w:space="0" w:color="auto"/>
              <w:left w:val="single" w:sz="4" w:space="0" w:color="auto"/>
              <w:bottom w:val="single" w:sz="4" w:space="0" w:color="auto"/>
              <w:right w:val="single" w:sz="4" w:space="0" w:color="auto"/>
            </w:tcBorders>
          </w:tcPr>
          <w:p w14:paraId="5E15C295"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Seuil maximum HT</w:t>
            </w:r>
          </w:p>
        </w:tc>
        <w:tc>
          <w:tcPr>
            <w:tcW w:w="1770" w:type="dxa"/>
            <w:tcBorders>
              <w:top w:val="single" w:sz="4" w:space="0" w:color="auto"/>
              <w:left w:val="single" w:sz="4" w:space="0" w:color="auto"/>
              <w:bottom w:val="single" w:sz="4" w:space="0" w:color="auto"/>
              <w:right w:val="single" w:sz="4" w:space="0" w:color="auto"/>
            </w:tcBorders>
          </w:tcPr>
          <w:p w14:paraId="03D6C39F"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380 000</w:t>
            </w:r>
          </w:p>
        </w:tc>
        <w:tc>
          <w:tcPr>
            <w:tcW w:w="1128" w:type="dxa"/>
            <w:tcBorders>
              <w:top w:val="single" w:sz="4" w:space="0" w:color="auto"/>
              <w:left w:val="single" w:sz="4" w:space="0" w:color="auto"/>
              <w:bottom w:val="single" w:sz="4" w:space="0" w:color="auto"/>
              <w:right w:val="single" w:sz="4" w:space="0" w:color="auto"/>
            </w:tcBorders>
          </w:tcPr>
          <w:p w14:paraId="611B570B"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Euros</w:t>
            </w:r>
          </w:p>
        </w:tc>
      </w:tr>
      <w:tr w:rsidR="002C79B6" w14:paraId="3F8C7778"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6EFFDE43"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 xml:space="preserve">3eme année </w:t>
            </w:r>
          </w:p>
        </w:tc>
        <w:tc>
          <w:tcPr>
            <w:tcW w:w="2382" w:type="dxa"/>
            <w:tcBorders>
              <w:top w:val="single" w:sz="4" w:space="0" w:color="auto"/>
              <w:left w:val="single" w:sz="4" w:space="0" w:color="auto"/>
              <w:bottom w:val="single" w:sz="4" w:space="0" w:color="auto"/>
              <w:right w:val="single" w:sz="4" w:space="0" w:color="auto"/>
            </w:tcBorders>
          </w:tcPr>
          <w:p w14:paraId="68FEA766"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Seuil maximum HT</w:t>
            </w:r>
          </w:p>
        </w:tc>
        <w:tc>
          <w:tcPr>
            <w:tcW w:w="1770" w:type="dxa"/>
            <w:tcBorders>
              <w:top w:val="single" w:sz="4" w:space="0" w:color="auto"/>
              <w:left w:val="single" w:sz="4" w:space="0" w:color="auto"/>
              <w:bottom w:val="single" w:sz="4" w:space="0" w:color="auto"/>
              <w:right w:val="single" w:sz="4" w:space="0" w:color="auto"/>
            </w:tcBorders>
          </w:tcPr>
          <w:p w14:paraId="0C68E606"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380 000</w:t>
            </w:r>
          </w:p>
        </w:tc>
        <w:tc>
          <w:tcPr>
            <w:tcW w:w="1128" w:type="dxa"/>
            <w:tcBorders>
              <w:top w:val="single" w:sz="4" w:space="0" w:color="auto"/>
              <w:left w:val="single" w:sz="4" w:space="0" w:color="auto"/>
              <w:bottom w:val="single" w:sz="4" w:space="0" w:color="auto"/>
              <w:right w:val="single" w:sz="4" w:space="0" w:color="auto"/>
            </w:tcBorders>
          </w:tcPr>
          <w:p w14:paraId="2F4D3239"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Euros</w:t>
            </w:r>
          </w:p>
        </w:tc>
      </w:tr>
      <w:tr w:rsidR="002C79B6" w14:paraId="3F4A3D81" w14:textId="77777777" w:rsidTr="00051256">
        <w:trPr>
          <w:cantSplit/>
          <w:jc w:val="center"/>
        </w:trPr>
        <w:tc>
          <w:tcPr>
            <w:tcW w:w="2382" w:type="dxa"/>
            <w:tcBorders>
              <w:top w:val="single" w:sz="4" w:space="0" w:color="auto"/>
              <w:left w:val="single" w:sz="4" w:space="0" w:color="auto"/>
              <w:bottom w:val="single" w:sz="4" w:space="0" w:color="auto"/>
              <w:right w:val="single" w:sz="4" w:space="0" w:color="auto"/>
            </w:tcBorders>
          </w:tcPr>
          <w:p w14:paraId="0AD00A5E"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4eme année</w:t>
            </w:r>
          </w:p>
        </w:tc>
        <w:tc>
          <w:tcPr>
            <w:tcW w:w="2382" w:type="dxa"/>
            <w:tcBorders>
              <w:top w:val="single" w:sz="4" w:space="0" w:color="auto"/>
              <w:left w:val="single" w:sz="4" w:space="0" w:color="auto"/>
              <w:bottom w:val="single" w:sz="4" w:space="0" w:color="auto"/>
              <w:right w:val="single" w:sz="4" w:space="0" w:color="auto"/>
            </w:tcBorders>
          </w:tcPr>
          <w:p w14:paraId="6A2A6E78"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Seuil maximum HT</w:t>
            </w:r>
          </w:p>
        </w:tc>
        <w:tc>
          <w:tcPr>
            <w:tcW w:w="1770" w:type="dxa"/>
            <w:tcBorders>
              <w:top w:val="single" w:sz="4" w:space="0" w:color="auto"/>
              <w:left w:val="single" w:sz="4" w:space="0" w:color="auto"/>
              <w:bottom w:val="single" w:sz="4" w:space="0" w:color="auto"/>
              <w:right w:val="single" w:sz="4" w:space="0" w:color="auto"/>
            </w:tcBorders>
          </w:tcPr>
          <w:p w14:paraId="78DCE5E1"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380 000</w:t>
            </w:r>
          </w:p>
        </w:tc>
        <w:tc>
          <w:tcPr>
            <w:tcW w:w="1128" w:type="dxa"/>
            <w:tcBorders>
              <w:top w:val="single" w:sz="4" w:space="0" w:color="auto"/>
              <w:left w:val="single" w:sz="4" w:space="0" w:color="auto"/>
              <w:bottom w:val="single" w:sz="4" w:space="0" w:color="auto"/>
              <w:right w:val="single" w:sz="4" w:space="0" w:color="auto"/>
            </w:tcBorders>
          </w:tcPr>
          <w:p w14:paraId="4D6BE558" w14:textId="77777777" w:rsidR="002C79B6" w:rsidRPr="00651F6F" w:rsidRDefault="002C79B6" w:rsidP="00051256">
            <w:pPr>
              <w:pStyle w:val="Normal1"/>
              <w:tabs>
                <w:tab w:val="clear" w:pos="284"/>
                <w:tab w:val="clear" w:pos="567"/>
                <w:tab w:val="left" w:pos="708"/>
              </w:tabs>
              <w:ind w:firstLine="0"/>
              <w:rPr>
                <w:rFonts w:ascii="Segoe UI Semilight" w:hAnsi="Segoe UI Semilight" w:cs="Segoe UI Semilight"/>
                <w:szCs w:val="22"/>
              </w:rPr>
            </w:pPr>
            <w:r w:rsidRPr="00651F6F">
              <w:rPr>
                <w:rFonts w:ascii="Segoe UI Semilight" w:hAnsi="Segoe UI Semilight" w:cs="Segoe UI Semilight"/>
                <w:szCs w:val="22"/>
              </w:rPr>
              <w:t>Euros</w:t>
            </w:r>
          </w:p>
        </w:tc>
      </w:tr>
    </w:tbl>
    <w:p w14:paraId="5A3665AE" w14:textId="77777777" w:rsidR="002C79B6" w:rsidRDefault="002C79B6" w:rsidP="00FE42CB">
      <w:pPr>
        <w:tabs>
          <w:tab w:val="left" w:leader="dot" w:pos="9072"/>
        </w:tabs>
        <w:jc w:val="both"/>
      </w:pPr>
    </w:p>
    <w:p w14:paraId="08D5555E" w14:textId="77777777" w:rsidR="0098528F" w:rsidRPr="0098528F" w:rsidRDefault="0098528F" w:rsidP="00FE42CB">
      <w:pPr>
        <w:tabs>
          <w:tab w:val="left" w:leader="dot" w:pos="9072"/>
        </w:tabs>
        <w:jc w:val="both"/>
      </w:pPr>
    </w:p>
    <w:p w14:paraId="041A66A4" w14:textId="77777777" w:rsidR="00DE4D3A" w:rsidRPr="001949B1" w:rsidRDefault="00DE4D3A" w:rsidP="00FE42CB">
      <w:pPr>
        <w:jc w:val="both"/>
        <w:rPr>
          <w:rFonts w:ascii="Segoe UI Semilight" w:hAnsi="Segoe UI Semilight" w:cs="Segoe UI Semilight"/>
        </w:rPr>
      </w:pPr>
    </w:p>
    <w:p w14:paraId="03E05C8D" w14:textId="77777777" w:rsidR="00DE4D3A" w:rsidRPr="001949B1" w:rsidRDefault="00DE4D3A" w:rsidP="00FE42CB">
      <w:pPr>
        <w:jc w:val="both"/>
        <w:rPr>
          <w:rFonts w:ascii="Segoe UI Semilight" w:hAnsi="Segoe UI Semilight" w:cs="Segoe UI Semilight"/>
        </w:rPr>
      </w:pPr>
    </w:p>
    <w:p w14:paraId="514B3ED3"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Est accepté la présente offre pour valoir</w:t>
      </w:r>
    </w:p>
    <w:p w14:paraId="4EB607EF" w14:textId="77777777" w:rsidR="00DE4D3A" w:rsidRPr="001949B1" w:rsidRDefault="00DE4D3A" w:rsidP="00FE42CB">
      <w:pPr>
        <w:jc w:val="both"/>
        <w:rPr>
          <w:rFonts w:ascii="Segoe UI Semilight" w:hAnsi="Segoe UI Semilight" w:cs="Segoe UI Semilight"/>
        </w:rPr>
      </w:pPr>
      <w:r w:rsidRPr="001949B1">
        <w:rPr>
          <w:rFonts w:ascii="Segoe UI Semilight" w:hAnsi="Segoe UI Semilight" w:cs="Segoe UI Semilight"/>
        </w:rPr>
        <w:t>ACTE D'ENGAGEMENT.</w:t>
      </w:r>
    </w:p>
    <w:p w14:paraId="385B2927" w14:textId="77777777" w:rsidR="00DE4D3A" w:rsidRPr="001949B1" w:rsidRDefault="00DE4D3A" w:rsidP="00FE42CB">
      <w:pPr>
        <w:jc w:val="both"/>
        <w:rPr>
          <w:rFonts w:ascii="Segoe UI Semilight" w:hAnsi="Segoe UI Semilight" w:cs="Segoe UI Semilight"/>
        </w:rPr>
      </w:pPr>
    </w:p>
    <w:p w14:paraId="1C468208" w14:textId="77777777" w:rsidR="00DE4D3A" w:rsidRPr="001949B1" w:rsidRDefault="00DE4D3A" w:rsidP="00FE42CB">
      <w:pPr>
        <w:jc w:val="both"/>
        <w:rPr>
          <w:rFonts w:ascii="Segoe UI Semilight" w:hAnsi="Segoe UI Semilight" w:cs="Segoe UI Semilight"/>
        </w:rPr>
      </w:pPr>
    </w:p>
    <w:p w14:paraId="7CB605DC" w14:textId="77777777" w:rsidR="00DE4D3A" w:rsidRPr="001949B1" w:rsidRDefault="00DE4D3A" w:rsidP="00FE42CB">
      <w:pPr>
        <w:jc w:val="both"/>
        <w:rPr>
          <w:rFonts w:ascii="Segoe UI Semilight" w:hAnsi="Segoe UI Semilight" w:cs="Segoe UI Semilight"/>
        </w:rPr>
      </w:pPr>
    </w:p>
    <w:p w14:paraId="6E0BD602" w14:textId="77777777" w:rsidR="00DE4D3A" w:rsidRDefault="00DE4D3A" w:rsidP="00FE42CB">
      <w:pPr>
        <w:jc w:val="both"/>
      </w:pPr>
    </w:p>
    <w:p w14:paraId="571E0C20" w14:textId="77777777" w:rsidR="00DE4D3A" w:rsidRPr="001949B1" w:rsidRDefault="00DE4D3A" w:rsidP="00FE42CB">
      <w:pPr>
        <w:jc w:val="both"/>
        <w:rPr>
          <w:rFonts w:ascii="Segoe UI Semilight" w:hAnsi="Segoe UI Semilight" w:cs="Segoe UI Semilight"/>
        </w:rPr>
      </w:pPr>
    </w:p>
    <w:p w14:paraId="36C41C24" w14:textId="77777777" w:rsidR="00DE4D3A" w:rsidRPr="001949B1" w:rsidRDefault="00DE4D3A" w:rsidP="00FE42CB">
      <w:pPr>
        <w:jc w:val="both"/>
        <w:rPr>
          <w:rFonts w:ascii="Segoe UI Semilight" w:hAnsi="Segoe UI Semilight" w:cs="Segoe UI Semilight"/>
        </w:rPr>
      </w:pPr>
    </w:p>
    <w:p w14:paraId="1C7855DD" w14:textId="77777777" w:rsidR="00DE4D3A" w:rsidRPr="001949B1" w:rsidRDefault="00DE4D3A" w:rsidP="00FE42CB">
      <w:pPr>
        <w:jc w:val="both"/>
        <w:rPr>
          <w:rFonts w:ascii="Segoe UI Semilight" w:hAnsi="Segoe UI Semilight" w:cs="Segoe UI Semilight"/>
        </w:rPr>
      </w:pPr>
    </w:p>
    <w:tbl>
      <w:tblPr>
        <w:tblW w:w="9426" w:type="dxa"/>
        <w:jc w:val="center"/>
        <w:tblLook w:val="04A0" w:firstRow="1" w:lastRow="0" w:firstColumn="1" w:lastColumn="0" w:noHBand="0" w:noVBand="1"/>
      </w:tblPr>
      <w:tblGrid>
        <w:gridCol w:w="3189"/>
        <w:gridCol w:w="2268"/>
        <w:gridCol w:w="3969"/>
      </w:tblGrid>
      <w:tr w:rsidR="007E0D93" w14:paraId="60BD5A08" w14:textId="77777777" w:rsidTr="007E0D93">
        <w:trPr>
          <w:jc w:val="center"/>
        </w:trPr>
        <w:tc>
          <w:tcPr>
            <w:tcW w:w="3189" w:type="dxa"/>
            <w:hideMark/>
          </w:tcPr>
          <w:p w14:paraId="4F82CF62" w14:textId="77777777" w:rsidR="007E0D93" w:rsidRDefault="007E0D93">
            <w:pPr>
              <w:jc w:val="both"/>
              <w:rPr>
                <w:rFonts w:ascii="Segoe UI Semilight" w:hAnsi="Segoe UI Semilight" w:cs="Segoe UI Semilight"/>
              </w:rPr>
            </w:pPr>
            <w:r>
              <w:rPr>
                <w:rFonts w:ascii="Segoe UI Semilight" w:hAnsi="Segoe UI Semilight" w:cs="Segoe UI Semilight"/>
              </w:rPr>
              <w:t xml:space="preserve">A Paris, le </w:t>
            </w:r>
          </w:p>
          <w:p w14:paraId="685AC31B" w14:textId="77777777" w:rsidR="007E0D93" w:rsidRDefault="007E0D93">
            <w:pPr>
              <w:jc w:val="both"/>
              <w:rPr>
                <w:rFonts w:ascii="Segoe UI Semilight" w:hAnsi="Segoe UI Semilight" w:cs="Segoe UI Semilight"/>
              </w:rPr>
            </w:pPr>
            <w:r>
              <w:rPr>
                <w:rFonts w:ascii="Segoe UI Semilight" w:hAnsi="Segoe UI Semilight" w:cs="Segoe UI Semilight"/>
              </w:rPr>
              <w:t xml:space="preserve">Pour le contrôleur financier </w:t>
            </w:r>
          </w:p>
        </w:tc>
        <w:tc>
          <w:tcPr>
            <w:tcW w:w="2268" w:type="dxa"/>
          </w:tcPr>
          <w:p w14:paraId="7CFBE136" w14:textId="77777777" w:rsidR="007E0D93" w:rsidRDefault="007E0D93">
            <w:pPr>
              <w:jc w:val="both"/>
              <w:rPr>
                <w:rFonts w:ascii="Segoe UI Semilight" w:hAnsi="Segoe UI Semilight" w:cs="Segoe UI Semilight"/>
              </w:rPr>
            </w:pPr>
          </w:p>
        </w:tc>
        <w:tc>
          <w:tcPr>
            <w:tcW w:w="3969" w:type="dxa"/>
            <w:hideMark/>
          </w:tcPr>
          <w:p w14:paraId="65FBBEDD" w14:textId="77777777" w:rsidR="007E0D93" w:rsidRDefault="007E0D93">
            <w:pPr>
              <w:jc w:val="both"/>
              <w:rPr>
                <w:rFonts w:ascii="Segoe UI Semilight" w:hAnsi="Segoe UI Semilight" w:cs="Segoe UI Semilight"/>
              </w:rPr>
            </w:pPr>
            <w:r>
              <w:rPr>
                <w:rFonts w:ascii="Segoe UI Semilight" w:hAnsi="Segoe UI Semilight" w:cs="Segoe UI Semilight"/>
              </w:rPr>
              <w:t>A Bobigny, le :</w:t>
            </w:r>
          </w:p>
          <w:p w14:paraId="22042A70" w14:textId="77777777" w:rsidR="009C00A2" w:rsidRDefault="007E0D93">
            <w:pPr>
              <w:jc w:val="both"/>
              <w:rPr>
                <w:rFonts w:ascii="Segoe UI Semilight" w:hAnsi="Segoe UI Semilight" w:cs="Segoe UI Semilight"/>
              </w:rPr>
            </w:pPr>
            <w:r>
              <w:rPr>
                <w:rFonts w:ascii="Segoe UI Semilight" w:hAnsi="Segoe UI Semilight" w:cs="Segoe UI Semilight"/>
              </w:rPr>
              <w:t>Pour l</w:t>
            </w:r>
            <w:r w:rsidR="006B6A63">
              <w:rPr>
                <w:rFonts w:ascii="Segoe UI Semilight" w:hAnsi="Segoe UI Semilight" w:cs="Segoe UI Semilight"/>
              </w:rPr>
              <w:t xml:space="preserve">a Directrice </w:t>
            </w:r>
            <w:r>
              <w:rPr>
                <w:rFonts w:ascii="Segoe UI Semilight" w:hAnsi="Segoe UI Semilight" w:cs="Segoe UI Semilight"/>
              </w:rPr>
              <w:t>général</w:t>
            </w:r>
            <w:r w:rsidR="006B6A63">
              <w:rPr>
                <w:rFonts w:ascii="Segoe UI Semilight" w:hAnsi="Segoe UI Semilight" w:cs="Segoe UI Semilight"/>
              </w:rPr>
              <w:t>e</w:t>
            </w:r>
          </w:p>
          <w:p w14:paraId="00CA3D8A" w14:textId="2E021C4B" w:rsidR="007E0D93" w:rsidRDefault="007E0D93">
            <w:pPr>
              <w:jc w:val="both"/>
              <w:rPr>
                <w:rFonts w:ascii="Segoe UI Semilight" w:hAnsi="Segoe UI Semilight" w:cs="Segoe UI Semilight"/>
              </w:rPr>
            </w:pPr>
            <w:r>
              <w:rPr>
                <w:rFonts w:ascii="Segoe UI Semilight" w:hAnsi="Segoe UI Semilight" w:cs="Segoe UI Semilight"/>
              </w:rPr>
              <w:t>de l'Assistance Publique-Hôpitaux de Paris</w:t>
            </w:r>
          </w:p>
          <w:p w14:paraId="69A77C12" w14:textId="77777777" w:rsidR="007E0D93" w:rsidRDefault="007E0D93">
            <w:pPr>
              <w:jc w:val="both"/>
              <w:rPr>
                <w:rFonts w:ascii="Segoe UI Semilight" w:hAnsi="Segoe UI Semilight" w:cs="Segoe UI Semilight"/>
              </w:rPr>
            </w:pPr>
            <w:r>
              <w:rPr>
                <w:rFonts w:ascii="Segoe UI Semilight" w:hAnsi="Segoe UI Semilight" w:cs="Segoe UI Semilight"/>
              </w:rPr>
              <w:t>et par délégation permanente</w:t>
            </w:r>
          </w:p>
          <w:p w14:paraId="594FAD6F" w14:textId="77777777" w:rsidR="007E0D93" w:rsidRDefault="007E0D93">
            <w:pPr>
              <w:jc w:val="both"/>
              <w:rPr>
                <w:rFonts w:ascii="Segoe UI Semilight" w:hAnsi="Segoe UI Semilight" w:cs="Segoe UI Semilight"/>
              </w:rPr>
            </w:pPr>
            <w:r>
              <w:rPr>
                <w:rFonts w:ascii="Segoe UI Semilight" w:hAnsi="Segoe UI Semilight" w:cs="Segoe UI Semilight"/>
              </w:rPr>
              <w:t>le Directeur des HUPSSD</w:t>
            </w:r>
          </w:p>
        </w:tc>
      </w:tr>
    </w:tbl>
    <w:p w14:paraId="5B33D586" w14:textId="77777777" w:rsidR="00FE42CB" w:rsidRPr="001949B1" w:rsidRDefault="00FE42CB" w:rsidP="00FE42CB">
      <w:pPr>
        <w:jc w:val="both"/>
        <w:rPr>
          <w:rFonts w:ascii="Segoe UI Semilight" w:hAnsi="Segoe UI Semilight" w:cs="Segoe UI Semilight"/>
        </w:rPr>
      </w:pPr>
    </w:p>
    <w:p w14:paraId="6E934FBE" w14:textId="77777777" w:rsidR="00FE42CB" w:rsidRPr="001949B1" w:rsidRDefault="00FE42CB" w:rsidP="00FE42CB">
      <w:pPr>
        <w:jc w:val="both"/>
        <w:rPr>
          <w:rFonts w:ascii="Segoe UI Semilight" w:hAnsi="Segoe UI Semilight" w:cs="Segoe UI Semilight"/>
        </w:rPr>
      </w:pPr>
    </w:p>
    <w:p w14:paraId="2467129A" w14:textId="77777777" w:rsidR="00FB748C" w:rsidRPr="00FB748C" w:rsidRDefault="00086F95" w:rsidP="00CB1C6E">
      <w:pPr>
        <w:jc w:val="both"/>
        <w:rPr>
          <w:rFonts w:ascii="Segoe UI Semilight" w:hAnsi="Segoe UI Semilight" w:cs="Segoe UI Semilight"/>
          <w:szCs w:val="22"/>
        </w:rPr>
      </w:pPr>
      <w:r>
        <w:rPr>
          <w:rFonts w:ascii="Segoe UI Semilight" w:hAnsi="Segoe UI Semilight" w:cs="Segoe UI Semilight"/>
        </w:rPr>
        <w:t>Notifié</w:t>
      </w:r>
      <w:r w:rsidR="00CB1C6E">
        <w:rPr>
          <w:rFonts w:ascii="Segoe UI Semilight" w:hAnsi="Segoe UI Semilight" w:cs="Segoe UI Semilight"/>
        </w:rPr>
        <w:t xml:space="preserve"> </w:t>
      </w:r>
      <w:r>
        <w:rPr>
          <w:rFonts w:ascii="Segoe UI Semilight" w:hAnsi="Segoe UI Semilight" w:cs="Segoe UI Semilight"/>
        </w:rPr>
        <w:t>le</w:t>
      </w:r>
    </w:p>
    <w:sectPr w:rsidR="00FB748C" w:rsidRPr="00FB748C" w:rsidSect="00CB1C6E">
      <w:headerReference w:type="default" r:id="rId11"/>
      <w:footerReference w:type="default" r:id="rId12"/>
      <w:headerReference w:type="first" r:id="rId13"/>
      <w:footerReference w:type="first" r:id="rId14"/>
      <w:pgSz w:w="11907" w:h="16840" w:code="9"/>
      <w:pgMar w:top="1418" w:right="1418" w:bottom="1843" w:left="1418" w:header="851" w:footer="4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01C3B" w14:textId="77777777" w:rsidR="00A52034" w:rsidRDefault="00A52034">
      <w:r>
        <w:separator/>
      </w:r>
    </w:p>
  </w:endnote>
  <w:endnote w:type="continuationSeparator" w:id="0">
    <w:p w14:paraId="32E9FEF6" w14:textId="77777777" w:rsidR="00A52034" w:rsidRDefault="00A52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ontserrat">
    <w:panose1 w:val="02000505000000020004"/>
    <w:charset w:val="00"/>
    <w:family w:val="auto"/>
    <w:pitch w:val="variable"/>
    <w:sig w:usb0="8000002F" w:usb1="4000204A" w:usb2="00000000" w:usb3="00000000" w:csb0="00000001"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5716"/>
      <w:gridCol w:w="1455"/>
    </w:tblGrid>
    <w:tr w:rsidR="006B6A63" w:rsidRPr="00E85C94" w14:paraId="4B1D920F" w14:textId="77777777" w:rsidTr="00E85C94">
      <w:trPr>
        <w:trHeight w:val="70"/>
        <w:jc w:val="center"/>
      </w:trPr>
      <w:tc>
        <w:tcPr>
          <w:tcW w:w="1870" w:type="dxa"/>
          <w:vAlign w:val="center"/>
        </w:tcPr>
        <w:p w14:paraId="191EAD1A" w14:textId="157C6D88" w:rsidR="006B6A63" w:rsidRPr="00572CB3" w:rsidRDefault="002C79B6" w:rsidP="006B6A63">
          <w:pPr>
            <w:pStyle w:val="Pieddepage"/>
            <w:jc w:val="center"/>
            <w:rPr>
              <w:rFonts w:cs="Segoe UI"/>
              <w:sz w:val="14"/>
              <w:szCs w:val="16"/>
              <w:lang w:val="en-GB"/>
            </w:rPr>
          </w:pPr>
          <w:r w:rsidRPr="002C79B6">
            <w:rPr>
              <w:rFonts w:cs="Segoe UI"/>
              <w:sz w:val="14"/>
              <w:szCs w:val="16"/>
            </w:rPr>
            <w:t>25 GH93 15 ECO</w:t>
          </w:r>
        </w:p>
      </w:tc>
      <w:tc>
        <w:tcPr>
          <w:tcW w:w="5716" w:type="dxa"/>
          <w:vAlign w:val="center"/>
        </w:tcPr>
        <w:p w14:paraId="5CD7AB64" w14:textId="23E67311" w:rsidR="006B6A63" w:rsidRPr="00572CB3" w:rsidRDefault="002C79B6" w:rsidP="006B6A63">
          <w:pPr>
            <w:pStyle w:val="Pieddepage"/>
            <w:jc w:val="center"/>
            <w:rPr>
              <w:rFonts w:cs="Segoe UI"/>
              <w:sz w:val="14"/>
              <w:szCs w:val="16"/>
            </w:rPr>
          </w:pPr>
          <w:r w:rsidRPr="002C79B6">
            <w:rPr>
              <w:rFonts w:cs="Segoe UI"/>
              <w:sz w:val="14"/>
              <w:szCs w:val="16"/>
            </w:rPr>
            <w:t>Prestation de collecte et d’affranchissement du courrier des Hôpitaux Universitaires Paris Seine-Saint-Denis</w:t>
          </w:r>
        </w:p>
      </w:tc>
      <w:tc>
        <w:tcPr>
          <w:tcW w:w="1455" w:type="dxa"/>
          <w:vMerge w:val="restart"/>
          <w:vAlign w:val="center"/>
        </w:tcPr>
        <w:p w14:paraId="58D6FFBB" w14:textId="77777777" w:rsidR="006B6A63" w:rsidRPr="00E85C94" w:rsidRDefault="006B6A63" w:rsidP="006B6A63">
          <w:pPr>
            <w:pStyle w:val="Pieddepage"/>
            <w:jc w:val="center"/>
            <w:rPr>
              <w:rFonts w:cs="Segoe UI"/>
              <w:b/>
              <w:sz w:val="10"/>
              <w:szCs w:val="16"/>
            </w:rPr>
          </w:pPr>
          <w:r w:rsidRPr="00E85C94">
            <w:rPr>
              <w:rStyle w:val="Numrodepage"/>
              <w:rFonts w:cs="Segoe UI"/>
              <w:b/>
              <w:sz w:val="16"/>
              <w:szCs w:val="16"/>
            </w:rPr>
            <w:fldChar w:fldCharType="begin"/>
          </w:r>
          <w:r w:rsidRPr="00E85C94">
            <w:rPr>
              <w:rStyle w:val="Numrodepage"/>
              <w:rFonts w:cs="Segoe UI"/>
              <w:b/>
              <w:sz w:val="16"/>
              <w:szCs w:val="16"/>
            </w:rPr>
            <w:instrText xml:space="preserve"> PAGE </w:instrText>
          </w:r>
          <w:r w:rsidRPr="00E85C94">
            <w:rPr>
              <w:rStyle w:val="Numrodepage"/>
              <w:rFonts w:cs="Segoe UI"/>
              <w:b/>
              <w:sz w:val="16"/>
              <w:szCs w:val="16"/>
            </w:rPr>
            <w:fldChar w:fldCharType="separate"/>
          </w:r>
          <w:r>
            <w:rPr>
              <w:rStyle w:val="Numrodepage"/>
              <w:rFonts w:cs="Segoe UI"/>
              <w:b/>
              <w:noProof/>
              <w:sz w:val="16"/>
              <w:szCs w:val="16"/>
            </w:rPr>
            <w:t>7</w:t>
          </w:r>
          <w:r w:rsidRPr="00E85C94">
            <w:rPr>
              <w:rStyle w:val="Numrodepage"/>
              <w:rFonts w:cs="Segoe UI"/>
              <w:b/>
              <w:sz w:val="16"/>
              <w:szCs w:val="16"/>
            </w:rPr>
            <w:fldChar w:fldCharType="end"/>
          </w:r>
          <w:r w:rsidRPr="00E85C94">
            <w:rPr>
              <w:rStyle w:val="Numrodepage"/>
              <w:rFonts w:cs="Segoe UI"/>
              <w:b/>
              <w:sz w:val="16"/>
              <w:szCs w:val="16"/>
            </w:rPr>
            <w:t xml:space="preserve"> / </w:t>
          </w:r>
          <w:r w:rsidRPr="00E85C94">
            <w:rPr>
              <w:rStyle w:val="Numrodepage"/>
              <w:rFonts w:cs="Segoe UI"/>
              <w:b/>
              <w:sz w:val="16"/>
              <w:szCs w:val="16"/>
            </w:rPr>
            <w:fldChar w:fldCharType="begin"/>
          </w:r>
          <w:r w:rsidRPr="00E85C94">
            <w:rPr>
              <w:rStyle w:val="Numrodepage"/>
              <w:rFonts w:cs="Segoe UI"/>
              <w:b/>
              <w:sz w:val="16"/>
              <w:szCs w:val="16"/>
            </w:rPr>
            <w:instrText xml:space="preserve"> NUMPAGES </w:instrText>
          </w:r>
          <w:r w:rsidRPr="00E85C94">
            <w:rPr>
              <w:rStyle w:val="Numrodepage"/>
              <w:rFonts w:cs="Segoe UI"/>
              <w:b/>
              <w:sz w:val="16"/>
              <w:szCs w:val="16"/>
            </w:rPr>
            <w:fldChar w:fldCharType="separate"/>
          </w:r>
          <w:r>
            <w:rPr>
              <w:rStyle w:val="Numrodepage"/>
              <w:rFonts w:cs="Segoe UI"/>
              <w:b/>
              <w:noProof/>
              <w:sz w:val="16"/>
              <w:szCs w:val="16"/>
            </w:rPr>
            <w:t>7</w:t>
          </w:r>
          <w:r w:rsidRPr="00E85C94">
            <w:rPr>
              <w:rStyle w:val="Numrodepage"/>
              <w:rFonts w:cs="Segoe UI"/>
              <w:b/>
              <w:sz w:val="16"/>
              <w:szCs w:val="16"/>
            </w:rPr>
            <w:fldChar w:fldCharType="end"/>
          </w:r>
        </w:p>
      </w:tc>
    </w:tr>
    <w:tr w:rsidR="006B6A63" w:rsidRPr="00E85C94" w14:paraId="66F55B9F" w14:textId="77777777" w:rsidTr="00E85C94">
      <w:trPr>
        <w:trHeight w:val="95"/>
        <w:jc w:val="center"/>
      </w:trPr>
      <w:tc>
        <w:tcPr>
          <w:tcW w:w="1870" w:type="dxa"/>
          <w:vAlign w:val="center"/>
        </w:tcPr>
        <w:p w14:paraId="48791D38" w14:textId="7DE74165" w:rsidR="006B6A63" w:rsidRPr="00572CB3" w:rsidRDefault="006B6A63" w:rsidP="006B6A63">
          <w:pPr>
            <w:pStyle w:val="Pieddepage"/>
            <w:jc w:val="center"/>
            <w:rPr>
              <w:rFonts w:cs="Segoe UI"/>
              <w:sz w:val="14"/>
              <w:szCs w:val="16"/>
            </w:rPr>
          </w:pPr>
          <w:r>
            <w:rPr>
              <w:rFonts w:cs="Segoe UI"/>
              <w:sz w:val="14"/>
              <w:szCs w:val="16"/>
            </w:rPr>
            <w:t>AE</w:t>
          </w:r>
        </w:p>
      </w:tc>
      <w:tc>
        <w:tcPr>
          <w:tcW w:w="5716" w:type="dxa"/>
          <w:vAlign w:val="center"/>
        </w:tcPr>
        <w:p w14:paraId="6962CA07" w14:textId="1EEE7702" w:rsidR="006B6A63" w:rsidRPr="00572CB3" w:rsidRDefault="00452002" w:rsidP="006B6A63">
          <w:pPr>
            <w:pStyle w:val="Pieddepage"/>
            <w:jc w:val="center"/>
            <w:rPr>
              <w:rFonts w:cs="Segoe UI"/>
              <w:sz w:val="14"/>
              <w:szCs w:val="16"/>
            </w:rPr>
          </w:pPr>
          <w:r>
            <w:rPr>
              <w:rFonts w:cs="Segoe UI"/>
              <w:sz w:val="14"/>
              <w:szCs w:val="16"/>
            </w:rPr>
            <w:t xml:space="preserve">Avril </w:t>
          </w:r>
          <w:r w:rsidR="002C79B6">
            <w:rPr>
              <w:rFonts w:cs="Segoe UI"/>
              <w:sz w:val="14"/>
              <w:szCs w:val="16"/>
            </w:rPr>
            <w:t>2025</w:t>
          </w:r>
        </w:p>
      </w:tc>
      <w:tc>
        <w:tcPr>
          <w:tcW w:w="1455" w:type="dxa"/>
          <w:vMerge/>
          <w:vAlign w:val="center"/>
        </w:tcPr>
        <w:p w14:paraId="0DED62D6" w14:textId="77777777" w:rsidR="006B6A63" w:rsidRPr="00E85C94" w:rsidRDefault="006B6A63" w:rsidP="006B6A63">
          <w:pPr>
            <w:pStyle w:val="Pieddepage"/>
            <w:jc w:val="center"/>
            <w:rPr>
              <w:rFonts w:cs="Segoe UI"/>
              <w:sz w:val="10"/>
              <w:szCs w:val="16"/>
            </w:rPr>
          </w:pPr>
        </w:p>
      </w:tc>
    </w:tr>
  </w:tbl>
  <w:p w14:paraId="6DC8BF39" w14:textId="77777777" w:rsidR="00D304E1" w:rsidRPr="005A29E7" w:rsidRDefault="00D304E1" w:rsidP="00F73BF2">
    <w:pPr>
      <w:pStyle w:val="Pieddepage"/>
      <w:rPr>
        <w:rStyle w:val="Numrodepage"/>
        <w:sz w:val="4"/>
      </w:rPr>
    </w:pPr>
  </w:p>
  <w:p w14:paraId="495CCD17" w14:textId="77777777" w:rsidR="00D304E1" w:rsidRPr="00F73BF2" w:rsidRDefault="00E76851" w:rsidP="00F73BF2">
    <w:pPr>
      <w:pStyle w:val="Pieddepage"/>
      <w:rPr>
        <w:rStyle w:val="Numrodepage"/>
        <w:sz w:val="2"/>
      </w:rPr>
    </w:pPr>
    <w:r>
      <w:rPr>
        <w:noProof/>
        <w:sz w:val="4"/>
      </w:rPr>
      <mc:AlternateContent>
        <mc:Choice Requires="wps">
          <w:drawing>
            <wp:anchor distT="0" distB="0" distL="114300" distR="114300" simplePos="0" relativeHeight="251659264" behindDoc="0" locked="0" layoutInCell="1" allowOverlap="1" wp14:anchorId="3D3727EC" wp14:editId="08034E59">
              <wp:simplePos x="0" y="0"/>
              <wp:positionH relativeFrom="column">
                <wp:posOffset>-1170305</wp:posOffset>
              </wp:positionH>
              <wp:positionV relativeFrom="paragraph">
                <wp:posOffset>201295</wp:posOffset>
              </wp:positionV>
              <wp:extent cx="10713720" cy="90805"/>
              <wp:effectExtent l="0" t="0" r="0" b="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13720" cy="90805"/>
                      </a:xfrm>
                      <a:prstGeom prst="rect">
                        <a:avLst/>
                      </a:prstGeom>
                      <a:solidFill>
                        <a:srgbClr val="46A951"/>
                      </a:solidFill>
                      <a:ln w="9525">
                        <a:solidFill>
                          <a:srgbClr val="46A95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3BC09" id="Rectangle 7" o:spid="_x0000_s1026" style="position:absolute;margin-left:-92.15pt;margin-top:15.85pt;width:843.6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" fillcolor="#46a951" strokecolor="#46a951"/>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71D95" w14:textId="77777777" w:rsidR="00D304E1" w:rsidRPr="00837E93" w:rsidRDefault="00E76851" w:rsidP="00837E93">
    <w:pPr>
      <w:jc w:val="center"/>
      <w:rPr>
        <w:rFonts w:ascii="Segoe UI Semilight" w:hAnsi="Segoe UI Semilight" w:cs="Segoe UI Semilight"/>
        <w:szCs w:val="22"/>
      </w:rPr>
    </w:pPr>
    <w:r>
      <w:rPr>
        <w:rFonts w:ascii="Segoe UI Semilight" w:hAnsi="Segoe UI Semilight" w:cs="Segoe UI Semilight"/>
        <w:noProof/>
        <w:szCs w:val="22"/>
      </w:rPr>
      <w:drawing>
        <wp:anchor distT="0" distB="0" distL="114300" distR="114300" simplePos="0" relativeHeight="251657216" behindDoc="1" locked="0" layoutInCell="1" allowOverlap="1" wp14:anchorId="4BED69BA" wp14:editId="6DFDDF15">
          <wp:simplePos x="0" y="0"/>
          <wp:positionH relativeFrom="column">
            <wp:posOffset>2091055</wp:posOffset>
          </wp:positionH>
          <wp:positionV relativeFrom="paragraph">
            <wp:posOffset>-1257300</wp:posOffset>
          </wp:positionV>
          <wp:extent cx="1628775" cy="1123950"/>
          <wp:effectExtent l="0" t="0" r="0" b="0"/>
          <wp:wrapThrough wrapText="bothSides">
            <wp:wrapPolygon edited="0">
              <wp:start x="0" y="0"/>
              <wp:lineTo x="0" y="21234"/>
              <wp:lineTo x="21474" y="21234"/>
              <wp:lineTo x="21474" y="0"/>
              <wp:lineTo x="0" y="0"/>
            </wp:wrapPolygon>
          </wp:wrapThrough>
          <wp:docPr id="2" name="Image 1" descr="Description : logo_le_Groupe_gabarit_tetes_de_lettre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logo_le_Groupe_gabarit_tetes_de_lettre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1123950"/>
                  </a:xfrm>
                  <a:prstGeom prst="rect">
                    <a:avLst/>
                  </a:prstGeom>
                  <a:noFill/>
                  <a:ln>
                    <a:noFill/>
                  </a:ln>
                </pic:spPr>
              </pic:pic>
            </a:graphicData>
          </a:graphic>
          <wp14:sizeRelH relativeFrom="page">
            <wp14:pctWidth>0</wp14:pctWidth>
          </wp14:sizeRelH>
          <wp14:sizeRelV relativeFrom="page">
            <wp14:pctHeight>0</wp14:pctHeight>
          </wp14:sizeRelV>
        </wp:anchor>
      </w:drawing>
    </w:r>
    <w:r w:rsidR="00D304E1" w:rsidRPr="005A1D20">
      <w:rPr>
        <w:rFonts w:ascii="Segoe UI Semilight" w:hAnsi="Segoe UI Semilight" w:cs="Segoe UI Semilight"/>
        <w:szCs w:val="22"/>
      </w:rPr>
      <w:t>Hôpitaux Universitaires de Paris Seine Saint Denis</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Cellules des marché</w:t>
    </w:r>
    <w:r w:rsidR="00D304E1">
      <w:rPr>
        <w:rFonts w:ascii="Segoe UI Semilight" w:hAnsi="Segoe UI Semilight" w:cs="Segoe UI Semilight"/>
        <w:szCs w:val="22"/>
      </w:rPr>
      <w:t xml:space="preserve">s | </w:t>
    </w:r>
    <w:r w:rsidR="00D304E1" w:rsidRPr="005A1D20">
      <w:rPr>
        <w:rFonts w:ascii="Segoe UI Semilight" w:hAnsi="Segoe UI Semilight" w:cs="Segoe UI Semilight"/>
        <w:szCs w:val="22"/>
      </w:rPr>
      <w:t>125, rue de Stalingrad</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93009 Bobigny</w:t>
    </w:r>
    <w:r w:rsidR="00D304E1">
      <w:rPr>
        <w:rFonts w:ascii="Segoe UI Semilight" w:hAnsi="Segoe UI Semilight" w:cs="Segoe UI Semilight"/>
        <w:szCs w:val="22"/>
      </w:rPr>
      <w:t xml:space="preserve"> | </w:t>
    </w:r>
    <w:r w:rsidR="00D304E1" w:rsidRPr="005A1D20">
      <w:rPr>
        <w:rFonts w:ascii="Segoe UI Semilight" w:hAnsi="Segoe UI Semilight" w:cs="Segoe UI Semilight"/>
        <w:szCs w:val="22"/>
      </w:rPr>
      <w:t>01.48.95.57.22</w:t>
    </w:r>
    <w:r w:rsidR="00D304E1">
      <w:rPr>
        <w:rFonts w:ascii="Segoe UI Semilight" w:hAnsi="Segoe UI Semilight" w:cs="Segoe UI Semilight"/>
        <w:szCs w:val="22"/>
      </w:rPr>
      <w:t xml:space="preserve"> | </w:t>
    </w:r>
    <w:hyperlink r:id="rId2" w:history="1">
      <w:r w:rsidR="00D304E1" w:rsidRPr="00AE6789">
        <w:rPr>
          <w:rStyle w:val="Lienhypertexte"/>
          <w:rFonts w:ascii="Segoe UI Semilight" w:hAnsi="Segoe UI Semilight" w:cs="Segoe UI Semilight"/>
          <w:szCs w:val="22"/>
        </w:rPr>
        <w:t>avc-cellule.marches@aphp.fr</w:t>
      </w:r>
    </w:hyperlink>
    <w:r w:rsidR="00D304E1">
      <w:rPr>
        <w:rStyle w:val="Numrodepage"/>
      </w:rPr>
      <w:tab/>
    </w:r>
    <w:r w:rsidR="00D304E1">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0709E" w14:textId="77777777" w:rsidR="00A52034" w:rsidRDefault="00A52034">
      <w:r>
        <w:separator/>
      </w:r>
    </w:p>
  </w:footnote>
  <w:footnote w:type="continuationSeparator" w:id="0">
    <w:p w14:paraId="63791834" w14:textId="77777777" w:rsidR="00A52034" w:rsidRDefault="00A52034">
      <w:r>
        <w:continuationSeparator/>
      </w:r>
    </w:p>
  </w:footnote>
  <w:footnote w:id="1">
    <w:p w14:paraId="3F6412A7" w14:textId="77777777" w:rsidR="001949B1" w:rsidRDefault="001949B1" w:rsidP="001949B1">
      <w:pPr>
        <w:pStyle w:val="Notedebasdepage"/>
      </w:pPr>
      <w:r>
        <w:rPr>
          <w:rStyle w:val="Appelnotedebasdep"/>
        </w:rPr>
        <w:footnoteRef/>
      </w:r>
      <w:r>
        <w:t xml:space="preserve"> </w:t>
      </w:r>
      <w:r>
        <w:rPr>
          <w:rFonts w:ascii="Arial" w:hAnsi="Arial" w:cs="Arial"/>
          <w:szCs w:val="16"/>
        </w:rPr>
        <w:t>Intitulé complet et forme juridique</w:t>
      </w:r>
    </w:p>
  </w:footnote>
  <w:footnote w:id="2">
    <w:p w14:paraId="7D2C6B67" w14:textId="77777777" w:rsidR="001949B1" w:rsidRDefault="001949B1" w:rsidP="001949B1">
      <w:pPr>
        <w:pStyle w:val="Notedebasdepage"/>
      </w:pPr>
      <w:r>
        <w:rPr>
          <w:rStyle w:val="Appelnotedebasdep"/>
        </w:rPr>
        <w:footnoteRef/>
      </w:r>
      <w:r>
        <w:t xml:space="preserve"> </w:t>
      </w:r>
      <w:r>
        <w:rPr>
          <w:rFonts w:ascii="Arial" w:hAnsi="Arial" w:cs="Arial"/>
          <w:szCs w:val="16"/>
        </w:rPr>
        <w:t>Adresse complète</w:t>
      </w:r>
    </w:p>
  </w:footnote>
  <w:footnote w:id="3">
    <w:p w14:paraId="2C214D59" w14:textId="77777777" w:rsidR="001949B1" w:rsidRDefault="001949B1" w:rsidP="001949B1">
      <w:pPr>
        <w:pStyle w:val="Notedebasdepage"/>
      </w:pPr>
      <w:r>
        <w:rPr>
          <w:rStyle w:val="Appelnotedebasdep"/>
        </w:rPr>
        <w:footnoteRef/>
      </w:r>
      <w:r>
        <w:t xml:space="preserve"> </w:t>
      </w:r>
      <w:r w:rsidRPr="00B87CF9">
        <w:rPr>
          <w:rFonts w:ascii="Arial" w:hAnsi="Arial" w:cs="Arial"/>
          <w:szCs w:val="16"/>
        </w:rPr>
        <w:t>Rayer la mention inutile</w:t>
      </w:r>
    </w:p>
  </w:footnote>
  <w:footnote w:id="4">
    <w:p w14:paraId="14A11DC9" w14:textId="77777777" w:rsidR="00D304E1" w:rsidRDefault="00D304E1" w:rsidP="00DE4D3A">
      <w:pPr>
        <w:pStyle w:val="Notedebasdepage"/>
      </w:pPr>
      <w:r>
        <w:rPr>
          <w:rStyle w:val="Appelnotedebasdep"/>
        </w:rPr>
        <w:footnoteRef/>
      </w:r>
      <w:r>
        <w:t xml:space="preserve"> </w:t>
      </w:r>
      <w:r>
        <w:rPr>
          <w:rFonts w:ascii="Arial" w:hAnsi="Arial" w:cs="Arial"/>
          <w:szCs w:val="16"/>
        </w:rPr>
        <w:t>Intitulé complet et forme juridique</w:t>
      </w:r>
    </w:p>
  </w:footnote>
  <w:footnote w:id="5">
    <w:p w14:paraId="04006251" w14:textId="77777777" w:rsidR="00D304E1" w:rsidRDefault="00D304E1" w:rsidP="00DE4D3A">
      <w:pPr>
        <w:pStyle w:val="Notedebasdepage"/>
      </w:pPr>
      <w:r>
        <w:rPr>
          <w:rStyle w:val="Appelnotedebasdep"/>
        </w:rPr>
        <w:footnoteRef/>
      </w:r>
      <w:r>
        <w:t xml:space="preserve"> </w:t>
      </w:r>
      <w:r>
        <w:rPr>
          <w:rFonts w:ascii="Arial" w:hAnsi="Arial" w:cs="Arial"/>
          <w:szCs w:val="16"/>
        </w:rPr>
        <w:t>Adresse complète</w:t>
      </w:r>
    </w:p>
  </w:footnote>
  <w:footnote w:id="6">
    <w:p w14:paraId="1DC87D0B" w14:textId="77777777" w:rsidR="00D304E1" w:rsidRDefault="00D304E1" w:rsidP="00DE4D3A">
      <w:pPr>
        <w:pStyle w:val="Notedebasdepage"/>
      </w:pPr>
      <w:r>
        <w:rPr>
          <w:rStyle w:val="Appelnotedebasdep"/>
        </w:rPr>
        <w:footnoteRef/>
      </w:r>
      <w:r>
        <w:t xml:space="preserve"> </w:t>
      </w:r>
      <w:r w:rsidRPr="00B87CF9">
        <w:rPr>
          <w:rFonts w:ascii="Arial" w:hAnsi="Arial" w:cs="Arial"/>
          <w:szCs w:val="16"/>
        </w:rPr>
        <w:t>Rayer la mention inutile</w:t>
      </w:r>
    </w:p>
  </w:footnote>
  <w:footnote w:id="7">
    <w:p w14:paraId="2F71CAA4" w14:textId="77777777" w:rsidR="00D304E1" w:rsidRDefault="00D304E1">
      <w:pPr>
        <w:pStyle w:val="Notedebasdepage"/>
      </w:pPr>
      <w:r>
        <w:rPr>
          <w:rStyle w:val="Appelnotedebasdep"/>
        </w:rPr>
        <w:footnoteRef/>
      </w:r>
      <w:r>
        <w:t xml:space="preserve"> </w:t>
      </w:r>
      <w:r>
        <w:rPr>
          <w:rFonts w:ascii="Arial" w:hAnsi="Arial" w:cs="Arial"/>
          <w:szCs w:val="16"/>
        </w:rPr>
        <w:t>Ray</w:t>
      </w:r>
      <w:r w:rsidRPr="00B87CF9">
        <w:rPr>
          <w:rFonts w:ascii="Arial" w:hAnsi="Arial" w:cs="Arial"/>
          <w:szCs w:val="16"/>
        </w:rPr>
        <w:t xml:space="preserve">er la mention </w:t>
      </w:r>
      <w:r>
        <w:rPr>
          <w:rFonts w:ascii="Arial" w:hAnsi="Arial" w:cs="Arial"/>
          <w:szCs w:val="16"/>
        </w:rPr>
        <w:t>in</w:t>
      </w:r>
      <w:r w:rsidRPr="00B87CF9">
        <w:rPr>
          <w:rFonts w:ascii="Arial" w:hAnsi="Arial" w:cs="Arial"/>
          <w:szCs w:val="16"/>
        </w:rPr>
        <w:t>utile</w:t>
      </w:r>
    </w:p>
  </w:footnote>
  <w:footnote w:id="8">
    <w:p w14:paraId="3B77BF88" w14:textId="77777777" w:rsidR="00D304E1" w:rsidRDefault="00D304E1">
      <w:pPr>
        <w:pStyle w:val="Notedebasdepage"/>
      </w:pPr>
      <w:r>
        <w:rPr>
          <w:rStyle w:val="Appelnotedebasdep"/>
        </w:rPr>
        <w:footnoteRef/>
      </w:r>
      <w:r>
        <w:t xml:space="preserve"> </w:t>
      </w:r>
      <w:r>
        <w:rPr>
          <w:sz w:val="18"/>
          <w:szCs w:val="18"/>
        </w:rPr>
        <w:t>Joindre un RIB ou RIP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0DB94" w14:textId="77777777" w:rsidR="00D304E1" w:rsidRDefault="00E76851">
    <w:pPr>
      <w:pStyle w:val="En-tte"/>
    </w:pPr>
    <w:r>
      <w:rPr>
        <w:noProof/>
      </w:rPr>
      <w:drawing>
        <wp:anchor distT="0" distB="0" distL="114300" distR="114300" simplePos="0" relativeHeight="251658240" behindDoc="0" locked="0" layoutInCell="1" allowOverlap="1" wp14:anchorId="6309CC8E" wp14:editId="09F954CE">
          <wp:simplePos x="0" y="0"/>
          <wp:positionH relativeFrom="column">
            <wp:posOffset>4830445</wp:posOffset>
          </wp:positionH>
          <wp:positionV relativeFrom="paragraph">
            <wp:posOffset>-387350</wp:posOffset>
          </wp:positionV>
          <wp:extent cx="1657350" cy="332105"/>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3321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11193" w14:textId="77777777" w:rsidR="00D304E1" w:rsidRDefault="00E76851">
    <w:pPr>
      <w:pStyle w:val="En-tte"/>
    </w:pPr>
    <w:r>
      <w:rPr>
        <w:noProof/>
      </w:rPr>
      <w:drawing>
        <wp:anchor distT="0" distB="0" distL="114300" distR="114300" simplePos="0" relativeHeight="251656192" behindDoc="0" locked="0" layoutInCell="1" allowOverlap="1" wp14:anchorId="01E155FF" wp14:editId="3CACCAD0">
          <wp:simplePos x="0" y="0"/>
          <wp:positionH relativeFrom="column">
            <wp:posOffset>3652520</wp:posOffset>
          </wp:positionH>
          <wp:positionV relativeFrom="paragraph">
            <wp:posOffset>-415925</wp:posOffset>
          </wp:positionV>
          <wp:extent cx="2930525" cy="5873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0525" cy="587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11.25pt;height:11.25pt" o:bullet="t">
        <v:imagedata r:id="rId1" o:title="msoA4BA"/>
      </v:shape>
    </w:pict>
  </w:numPicBullet>
  <w:abstractNum w:abstractNumId="0" w15:restartNumberingAfterBreak="0">
    <w:nsid w:val="00000001"/>
    <w:multiLevelType w:val="multilevel"/>
    <w:tmpl w:val="87E25A8E"/>
    <w:name w:val="Outline"/>
    <w:lvl w:ilvl="0">
      <w:start w:val="1"/>
      <w:numFmt w:val="decimal"/>
      <w:lvlText w:val="%1."/>
      <w:lvlJc w:val="left"/>
      <w:pPr>
        <w:tabs>
          <w:tab w:val="num" w:pos="1152"/>
        </w:tabs>
        <w:ind w:left="1152" w:hanging="360"/>
      </w:pPr>
    </w:lvl>
    <w:lvl w:ilvl="1">
      <w:start w:val="1"/>
      <w:numFmt w:val="decimal"/>
      <w:isLgl/>
      <w:lvlText w:val="%1.%2"/>
      <w:lvlJc w:val="left"/>
      <w:pPr>
        <w:ind w:left="1512" w:hanging="72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872" w:hanging="1080"/>
      </w:pPr>
      <w:rPr>
        <w:rFonts w:hint="default"/>
      </w:rPr>
    </w:lvl>
    <w:lvl w:ilvl="5">
      <w:start w:val="1"/>
      <w:numFmt w:val="decimal"/>
      <w:isLgl/>
      <w:lvlText w:val="%1.%2.%3.%4.%5.%6"/>
      <w:lvlJc w:val="left"/>
      <w:pPr>
        <w:ind w:left="2232" w:hanging="1440"/>
      </w:pPr>
      <w:rPr>
        <w:rFonts w:hint="default"/>
      </w:rPr>
    </w:lvl>
    <w:lvl w:ilvl="6">
      <w:start w:val="1"/>
      <w:numFmt w:val="decimal"/>
      <w:isLgl/>
      <w:lvlText w:val="%1.%2.%3.%4.%5.%6.%7"/>
      <w:lvlJc w:val="left"/>
      <w:pPr>
        <w:ind w:left="2592" w:hanging="180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952" w:hanging="2160"/>
      </w:pPr>
      <w:rPr>
        <w:rFonts w:hint="default"/>
      </w:rPr>
    </w:lvl>
  </w:abstractNum>
  <w:abstractNum w:abstractNumId="1" w15:restartNumberingAfterBreak="0">
    <w:nsid w:val="00000002"/>
    <w:multiLevelType w:val="singleLevel"/>
    <w:tmpl w:val="00000002"/>
    <w:name w:val="WW8Num10"/>
    <w:lvl w:ilvl="0">
      <w:numFmt w:val="bullet"/>
      <w:lvlText w:val="-"/>
      <w:lvlJc w:val="left"/>
      <w:pPr>
        <w:tabs>
          <w:tab w:val="num" w:pos="1077"/>
        </w:tabs>
        <w:ind w:left="1077" w:hanging="360"/>
      </w:pPr>
      <w:rPr>
        <w:rFonts w:ascii="Arial" w:hAnsi="Arial" w:cs="Arial"/>
      </w:rPr>
    </w:lvl>
  </w:abstractNum>
  <w:abstractNum w:abstractNumId="2" w15:restartNumberingAfterBreak="0">
    <w:nsid w:val="00000009"/>
    <w:multiLevelType w:val="multilevel"/>
    <w:tmpl w:val="00000009"/>
    <w:name w:val="WW8Num20"/>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C"/>
    <w:multiLevelType w:val="multilevel"/>
    <w:tmpl w:val="0000000C"/>
    <w:name w:val="WW8Num28"/>
    <w:lvl w:ilvl="0">
      <w:start w:val="1"/>
      <w:numFmt w:val="bullet"/>
      <w:lvlText w:val=""/>
      <w:lvlJc w:val="left"/>
      <w:pPr>
        <w:tabs>
          <w:tab w:val="num" w:pos="1068"/>
        </w:tabs>
        <w:ind w:left="1068" w:hanging="360"/>
      </w:pPr>
      <w:rPr>
        <w:rFonts w:ascii="Wingdings" w:hAnsi="Wingdings"/>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4" w15:restartNumberingAfterBreak="0">
    <w:nsid w:val="0000000E"/>
    <w:multiLevelType w:val="multilevel"/>
    <w:tmpl w:val="062E548A"/>
    <w:name w:val="WW8Num35"/>
    <w:lvl w:ilvl="0">
      <w:start w:val="1"/>
      <w:numFmt w:val="bullet"/>
      <w:lvlText w:val=""/>
      <w:lvlJc w:val="left"/>
      <w:pPr>
        <w:tabs>
          <w:tab w:val="num" w:pos="1440"/>
        </w:tabs>
        <w:ind w:left="1440" w:hanging="360"/>
      </w:pPr>
      <w:rPr>
        <w:rFonts w:ascii="Wingdings" w:hAnsi="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Wingdings" w:hAnsi="Wingdings" w:hint="default"/>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75C1537"/>
    <w:multiLevelType w:val="multilevel"/>
    <w:tmpl w:val="9396548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425161"/>
    <w:multiLevelType w:val="multilevel"/>
    <w:tmpl w:val="EA2AEB06"/>
    <w:lvl w:ilvl="0">
      <w:start w:val="1"/>
      <w:numFmt w:val="upperRoman"/>
      <w:pStyle w:val="Titre1"/>
      <w:lvlText w:val="Article %1."/>
      <w:lvlJc w:val="left"/>
      <w:pPr>
        <w:ind w:left="0" w:firstLine="0"/>
      </w:pPr>
      <w:rPr>
        <w:color w:val="479CC9"/>
      </w:rPr>
    </w:lvl>
    <w:lvl w:ilvl="1">
      <w:start w:val="1"/>
      <w:numFmt w:val="decimalZero"/>
      <w:isLgl/>
      <w:lvlText w:val="Section %1.%2"/>
      <w:lvlJc w:val="left"/>
      <w:pPr>
        <w:ind w:left="0" w:firstLine="0"/>
      </w:pPr>
      <w:rPr>
        <w:color w:val="8F357E"/>
      </w:rPr>
    </w:lvl>
    <w:lvl w:ilvl="2">
      <w:start w:val="1"/>
      <w:numFmt w:val="lowerLetter"/>
      <w:pStyle w:val="Titre3"/>
      <w:lvlText w:val="(%3)"/>
      <w:lvlJc w:val="left"/>
      <w:pPr>
        <w:ind w:left="720" w:hanging="432"/>
      </w:pPr>
    </w:lvl>
    <w:lvl w:ilvl="3">
      <w:start w:val="1"/>
      <w:numFmt w:val="lowerRoman"/>
      <w:pStyle w:val="Titre4"/>
      <w:lvlText w:val="(%4)"/>
      <w:lvlJc w:val="right"/>
      <w:pPr>
        <w:ind w:left="864" w:hanging="144"/>
      </w:pPr>
    </w:lvl>
    <w:lvl w:ilvl="4">
      <w:start w:val="1"/>
      <w:numFmt w:val="decimal"/>
      <w:pStyle w:val="Titre5"/>
      <w:lvlText w:val="%5)"/>
      <w:lvlJc w:val="left"/>
      <w:pPr>
        <w:ind w:left="1008" w:hanging="432"/>
      </w:pPr>
    </w:lvl>
    <w:lvl w:ilvl="5">
      <w:start w:val="1"/>
      <w:numFmt w:val="lowerLetter"/>
      <w:pStyle w:val="Titre6"/>
      <w:lvlText w:val="%6)"/>
      <w:lvlJc w:val="left"/>
      <w:pPr>
        <w:ind w:left="1152" w:hanging="432"/>
      </w:pPr>
    </w:lvl>
    <w:lvl w:ilvl="6">
      <w:start w:val="1"/>
      <w:numFmt w:val="lowerRoman"/>
      <w:pStyle w:val="Titre7"/>
      <w:lvlText w:val="%7)"/>
      <w:lvlJc w:val="right"/>
      <w:pPr>
        <w:ind w:left="1296" w:hanging="288"/>
      </w:pPr>
    </w:lvl>
    <w:lvl w:ilvl="7">
      <w:start w:val="1"/>
      <w:numFmt w:val="lowerLetter"/>
      <w:pStyle w:val="Titre8"/>
      <w:lvlText w:val="%8."/>
      <w:lvlJc w:val="left"/>
      <w:pPr>
        <w:ind w:left="1440" w:hanging="432"/>
      </w:pPr>
    </w:lvl>
    <w:lvl w:ilvl="8">
      <w:start w:val="1"/>
      <w:numFmt w:val="lowerRoman"/>
      <w:pStyle w:val="Titre9"/>
      <w:lvlText w:val="%9."/>
      <w:lvlJc w:val="right"/>
      <w:pPr>
        <w:ind w:left="1584" w:hanging="144"/>
      </w:pPr>
    </w:lvl>
  </w:abstractNum>
  <w:num w:numId="1">
    <w:abstractNumId w:val="5"/>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edit="readOnly" w:enforcement="1" w:cryptProviderType="rsaAES" w:cryptAlgorithmClass="hash" w:cryptAlgorithmType="typeAny" w:cryptAlgorithmSid="14" w:cryptSpinCount="100000" w:hash="ZALcbdeFQNdalDo+LGWfghiST0WO0e4dsiwHRk8zIEui3XDPkzoUwj8GOoJ95HT0b95e/LHgMWlnLaA+yzZcrQ==" w:salt="QEPBofmqejqWozwHuBiVIA=="/>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8f358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24C"/>
    <w:rsid w:val="00000863"/>
    <w:rsid w:val="00002C0F"/>
    <w:rsid w:val="000058B4"/>
    <w:rsid w:val="00007896"/>
    <w:rsid w:val="00007E23"/>
    <w:rsid w:val="00017C58"/>
    <w:rsid w:val="000205D2"/>
    <w:rsid w:val="00020D47"/>
    <w:rsid w:val="000228CC"/>
    <w:rsid w:val="0002616B"/>
    <w:rsid w:val="0003052B"/>
    <w:rsid w:val="00033DB9"/>
    <w:rsid w:val="00034D40"/>
    <w:rsid w:val="00036E24"/>
    <w:rsid w:val="00040222"/>
    <w:rsid w:val="00040D73"/>
    <w:rsid w:val="000459C7"/>
    <w:rsid w:val="00053FC7"/>
    <w:rsid w:val="0005709F"/>
    <w:rsid w:val="00060710"/>
    <w:rsid w:val="00061C94"/>
    <w:rsid w:val="000667AF"/>
    <w:rsid w:val="00067C4B"/>
    <w:rsid w:val="000713FA"/>
    <w:rsid w:val="000734EE"/>
    <w:rsid w:val="0007666F"/>
    <w:rsid w:val="000769B9"/>
    <w:rsid w:val="000775F2"/>
    <w:rsid w:val="0008366C"/>
    <w:rsid w:val="00084CD9"/>
    <w:rsid w:val="00085274"/>
    <w:rsid w:val="00086F95"/>
    <w:rsid w:val="000A1908"/>
    <w:rsid w:val="000A238B"/>
    <w:rsid w:val="000A25DD"/>
    <w:rsid w:val="000A492B"/>
    <w:rsid w:val="000A4D23"/>
    <w:rsid w:val="000A6C42"/>
    <w:rsid w:val="000D04E1"/>
    <w:rsid w:val="000D1EB9"/>
    <w:rsid w:val="000D32AA"/>
    <w:rsid w:val="000D5B19"/>
    <w:rsid w:val="000D743C"/>
    <w:rsid w:val="000E0B31"/>
    <w:rsid w:val="000E1DE6"/>
    <w:rsid w:val="000E6B5C"/>
    <w:rsid w:val="000F1415"/>
    <w:rsid w:val="000F4522"/>
    <w:rsid w:val="00100F6C"/>
    <w:rsid w:val="001012BF"/>
    <w:rsid w:val="00102111"/>
    <w:rsid w:val="001045EB"/>
    <w:rsid w:val="0011130C"/>
    <w:rsid w:val="001138DF"/>
    <w:rsid w:val="00114B50"/>
    <w:rsid w:val="00115A11"/>
    <w:rsid w:val="0011712B"/>
    <w:rsid w:val="001177FC"/>
    <w:rsid w:val="00125DD0"/>
    <w:rsid w:val="00126CD3"/>
    <w:rsid w:val="00133798"/>
    <w:rsid w:val="00133DE1"/>
    <w:rsid w:val="0013452C"/>
    <w:rsid w:val="00135262"/>
    <w:rsid w:val="00145974"/>
    <w:rsid w:val="00147597"/>
    <w:rsid w:val="00147F0C"/>
    <w:rsid w:val="001503C1"/>
    <w:rsid w:val="00154344"/>
    <w:rsid w:val="001545D4"/>
    <w:rsid w:val="00161267"/>
    <w:rsid w:val="00161F65"/>
    <w:rsid w:val="00167273"/>
    <w:rsid w:val="001712DE"/>
    <w:rsid w:val="00171918"/>
    <w:rsid w:val="00173D4F"/>
    <w:rsid w:val="00176F6A"/>
    <w:rsid w:val="00177BC9"/>
    <w:rsid w:val="0018066A"/>
    <w:rsid w:val="001817D5"/>
    <w:rsid w:val="00185F8E"/>
    <w:rsid w:val="00186165"/>
    <w:rsid w:val="001868E1"/>
    <w:rsid w:val="0018790D"/>
    <w:rsid w:val="00190613"/>
    <w:rsid w:val="001949B1"/>
    <w:rsid w:val="00194AAE"/>
    <w:rsid w:val="00194F04"/>
    <w:rsid w:val="00195362"/>
    <w:rsid w:val="001A1534"/>
    <w:rsid w:val="001A2DC8"/>
    <w:rsid w:val="001A417B"/>
    <w:rsid w:val="001B326E"/>
    <w:rsid w:val="001C1899"/>
    <w:rsid w:val="001D1693"/>
    <w:rsid w:val="001D47A8"/>
    <w:rsid w:val="001D5AC5"/>
    <w:rsid w:val="001E5871"/>
    <w:rsid w:val="001F02A1"/>
    <w:rsid w:val="001F0F75"/>
    <w:rsid w:val="001F30D4"/>
    <w:rsid w:val="0020179F"/>
    <w:rsid w:val="002038BA"/>
    <w:rsid w:val="00207A64"/>
    <w:rsid w:val="002100C3"/>
    <w:rsid w:val="00213B41"/>
    <w:rsid w:val="002145CC"/>
    <w:rsid w:val="00215DC1"/>
    <w:rsid w:val="00223E46"/>
    <w:rsid w:val="002270BA"/>
    <w:rsid w:val="00231507"/>
    <w:rsid w:val="00234556"/>
    <w:rsid w:val="00236D74"/>
    <w:rsid w:val="00246C58"/>
    <w:rsid w:val="00273559"/>
    <w:rsid w:val="00273827"/>
    <w:rsid w:val="00273ED8"/>
    <w:rsid w:val="00273F14"/>
    <w:rsid w:val="00274C90"/>
    <w:rsid w:val="00275ACC"/>
    <w:rsid w:val="0028093C"/>
    <w:rsid w:val="00280B0B"/>
    <w:rsid w:val="00282E55"/>
    <w:rsid w:val="00285A25"/>
    <w:rsid w:val="002A0D61"/>
    <w:rsid w:val="002C1FBE"/>
    <w:rsid w:val="002C3728"/>
    <w:rsid w:val="002C4BCD"/>
    <w:rsid w:val="002C6C05"/>
    <w:rsid w:val="002C79B6"/>
    <w:rsid w:val="002D53F0"/>
    <w:rsid w:val="002D6441"/>
    <w:rsid w:val="002E05DC"/>
    <w:rsid w:val="002E709D"/>
    <w:rsid w:val="002F0E15"/>
    <w:rsid w:val="002F1C38"/>
    <w:rsid w:val="002F5761"/>
    <w:rsid w:val="002F6A06"/>
    <w:rsid w:val="00300E89"/>
    <w:rsid w:val="0030119E"/>
    <w:rsid w:val="00301AD2"/>
    <w:rsid w:val="003042DE"/>
    <w:rsid w:val="003105F8"/>
    <w:rsid w:val="00310704"/>
    <w:rsid w:val="003126A6"/>
    <w:rsid w:val="00312C05"/>
    <w:rsid w:val="00314345"/>
    <w:rsid w:val="00315275"/>
    <w:rsid w:val="00317315"/>
    <w:rsid w:val="0032162D"/>
    <w:rsid w:val="00322BCD"/>
    <w:rsid w:val="003233B5"/>
    <w:rsid w:val="00324174"/>
    <w:rsid w:val="00324DF4"/>
    <w:rsid w:val="003331B1"/>
    <w:rsid w:val="00337569"/>
    <w:rsid w:val="00344C86"/>
    <w:rsid w:val="00347A7D"/>
    <w:rsid w:val="00351F77"/>
    <w:rsid w:val="00356237"/>
    <w:rsid w:val="003614BE"/>
    <w:rsid w:val="00362C81"/>
    <w:rsid w:val="00363305"/>
    <w:rsid w:val="00367F40"/>
    <w:rsid w:val="0037131E"/>
    <w:rsid w:val="00380509"/>
    <w:rsid w:val="00391BA1"/>
    <w:rsid w:val="00392F4A"/>
    <w:rsid w:val="00393A13"/>
    <w:rsid w:val="0039681D"/>
    <w:rsid w:val="003A0260"/>
    <w:rsid w:val="003A23A9"/>
    <w:rsid w:val="003A3778"/>
    <w:rsid w:val="003A420B"/>
    <w:rsid w:val="003A4B7C"/>
    <w:rsid w:val="003A5DA5"/>
    <w:rsid w:val="003B63BA"/>
    <w:rsid w:val="003C0CB5"/>
    <w:rsid w:val="003C1B47"/>
    <w:rsid w:val="003C425B"/>
    <w:rsid w:val="003C59C9"/>
    <w:rsid w:val="003C7A1E"/>
    <w:rsid w:val="003D0A84"/>
    <w:rsid w:val="003D5194"/>
    <w:rsid w:val="003E007A"/>
    <w:rsid w:val="003E177D"/>
    <w:rsid w:val="003E272A"/>
    <w:rsid w:val="003E7C66"/>
    <w:rsid w:val="003F3127"/>
    <w:rsid w:val="003F7CA3"/>
    <w:rsid w:val="0040749F"/>
    <w:rsid w:val="00410D8D"/>
    <w:rsid w:val="00412B90"/>
    <w:rsid w:val="00415BB7"/>
    <w:rsid w:val="0041735A"/>
    <w:rsid w:val="00426994"/>
    <w:rsid w:val="00426D94"/>
    <w:rsid w:val="00431E56"/>
    <w:rsid w:val="00441B8A"/>
    <w:rsid w:val="00444329"/>
    <w:rsid w:val="004456DE"/>
    <w:rsid w:val="00452002"/>
    <w:rsid w:val="00453377"/>
    <w:rsid w:val="00454E89"/>
    <w:rsid w:val="004565F3"/>
    <w:rsid w:val="004571BD"/>
    <w:rsid w:val="00466AEA"/>
    <w:rsid w:val="00474090"/>
    <w:rsid w:val="00474E01"/>
    <w:rsid w:val="00477595"/>
    <w:rsid w:val="0048269D"/>
    <w:rsid w:val="00483558"/>
    <w:rsid w:val="00487AFB"/>
    <w:rsid w:val="00487E71"/>
    <w:rsid w:val="004A13BA"/>
    <w:rsid w:val="004A1A4A"/>
    <w:rsid w:val="004A2269"/>
    <w:rsid w:val="004A2FBA"/>
    <w:rsid w:val="004A4B46"/>
    <w:rsid w:val="004A74DA"/>
    <w:rsid w:val="004B10D1"/>
    <w:rsid w:val="004B3ABD"/>
    <w:rsid w:val="004B4655"/>
    <w:rsid w:val="004B482F"/>
    <w:rsid w:val="004B75BE"/>
    <w:rsid w:val="004C2F24"/>
    <w:rsid w:val="004C5F1D"/>
    <w:rsid w:val="004C61FE"/>
    <w:rsid w:val="004D0027"/>
    <w:rsid w:val="004D2B12"/>
    <w:rsid w:val="004D3F63"/>
    <w:rsid w:val="004E0353"/>
    <w:rsid w:val="004E1A02"/>
    <w:rsid w:val="004F17F5"/>
    <w:rsid w:val="004F4F7A"/>
    <w:rsid w:val="004F52FD"/>
    <w:rsid w:val="00502F64"/>
    <w:rsid w:val="00503A3E"/>
    <w:rsid w:val="005073B8"/>
    <w:rsid w:val="00512B1C"/>
    <w:rsid w:val="00512FF6"/>
    <w:rsid w:val="00513296"/>
    <w:rsid w:val="00515319"/>
    <w:rsid w:val="0051590F"/>
    <w:rsid w:val="005234AD"/>
    <w:rsid w:val="005306B5"/>
    <w:rsid w:val="0054155D"/>
    <w:rsid w:val="00557D05"/>
    <w:rsid w:val="00562066"/>
    <w:rsid w:val="005672D3"/>
    <w:rsid w:val="00572CB3"/>
    <w:rsid w:val="005738B1"/>
    <w:rsid w:val="00575DDD"/>
    <w:rsid w:val="00581D22"/>
    <w:rsid w:val="00583F5D"/>
    <w:rsid w:val="0058704A"/>
    <w:rsid w:val="0058770E"/>
    <w:rsid w:val="0059112B"/>
    <w:rsid w:val="00592FFC"/>
    <w:rsid w:val="005957EF"/>
    <w:rsid w:val="005A0887"/>
    <w:rsid w:val="005A1D20"/>
    <w:rsid w:val="005A5862"/>
    <w:rsid w:val="005A5A76"/>
    <w:rsid w:val="005A5D76"/>
    <w:rsid w:val="005A75FB"/>
    <w:rsid w:val="005B0C7F"/>
    <w:rsid w:val="005C41CE"/>
    <w:rsid w:val="005D3492"/>
    <w:rsid w:val="005E5F1C"/>
    <w:rsid w:val="005E7271"/>
    <w:rsid w:val="005E78E4"/>
    <w:rsid w:val="005F07F3"/>
    <w:rsid w:val="005F381E"/>
    <w:rsid w:val="005F676F"/>
    <w:rsid w:val="00601216"/>
    <w:rsid w:val="00604FF0"/>
    <w:rsid w:val="0060528F"/>
    <w:rsid w:val="006108F8"/>
    <w:rsid w:val="0061124D"/>
    <w:rsid w:val="00614FED"/>
    <w:rsid w:val="0061697C"/>
    <w:rsid w:val="00616D7F"/>
    <w:rsid w:val="00616DD8"/>
    <w:rsid w:val="00617681"/>
    <w:rsid w:val="00620535"/>
    <w:rsid w:val="0062206E"/>
    <w:rsid w:val="00631E56"/>
    <w:rsid w:val="00631FFF"/>
    <w:rsid w:val="006321CC"/>
    <w:rsid w:val="006346F7"/>
    <w:rsid w:val="00636CFC"/>
    <w:rsid w:val="00637795"/>
    <w:rsid w:val="00642AD8"/>
    <w:rsid w:val="006478B1"/>
    <w:rsid w:val="00651F6F"/>
    <w:rsid w:val="00653B2A"/>
    <w:rsid w:val="00656FD0"/>
    <w:rsid w:val="00657BC9"/>
    <w:rsid w:val="0066410B"/>
    <w:rsid w:val="00672451"/>
    <w:rsid w:val="00673C41"/>
    <w:rsid w:val="00674EFF"/>
    <w:rsid w:val="00677684"/>
    <w:rsid w:val="00677715"/>
    <w:rsid w:val="006825A5"/>
    <w:rsid w:val="006920E3"/>
    <w:rsid w:val="00695A54"/>
    <w:rsid w:val="006976CC"/>
    <w:rsid w:val="006A1024"/>
    <w:rsid w:val="006B4F95"/>
    <w:rsid w:val="006B6A63"/>
    <w:rsid w:val="006C2366"/>
    <w:rsid w:val="006D4B59"/>
    <w:rsid w:val="006D62A7"/>
    <w:rsid w:val="006E0ECD"/>
    <w:rsid w:val="006E172D"/>
    <w:rsid w:val="006E48B2"/>
    <w:rsid w:val="006F64FB"/>
    <w:rsid w:val="00703016"/>
    <w:rsid w:val="00703C99"/>
    <w:rsid w:val="00705EE6"/>
    <w:rsid w:val="007069AD"/>
    <w:rsid w:val="00711C5C"/>
    <w:rsid w:val="00715B6B"/>
    <w:rsid w:val="007175E5"/>
    <w:rsid w:val="00720E95"/>
    <w:rsid w:val="00721F02"/>
    <w:rsid w:val="00723CB9"/>
    <w:rsid w:val="00723F4E"/>
    <w:rsid w:val="0072461E"/>
    <w:rsid w:val="00726833"/>
    <w:rsid w:val="00727799"/>
    <w:rsid w:val="0073249F"/>
    <w:rsid w:val="0073698C"/>
    <w:rsid w:val="00740A6A"/>
    <w:rsid w:val="00741CAF"/>
    <w:rsid w:val="007460D5"/>
    <w:rsid w:val="00747E86"/>
    <w:rsid w:val="00757B84"/>
    <w:rsid w:val="0076454E"/>
    <w:rsid w:val="00767E8B"/>
    <w:rsid w:val="007708AE"/>
    <w:rsid w:val="00771914"/>
    <w:rsid w:val="00771BA8"/>
    <w:rsid w:val="00772348"/>
    <w:rsid w:val="0077739B"/>
    <w:rsid w:val="0078668D"/>
    <w:rsid w:val="00790B6D"/>
    <w:rsid w:val="00797FE6"/>
    <w:rsid w:val="007A4E05"/>
    <w:rsid w:val="007A6DA5"/>
    <w:rsid w:val="007B2AAE"/>
    <w:rsid w:val="007B5C88"/>
    <w:rsid w:val="007B6F75"/>
    <w:rsid w:val="007B7207"/>
    <w:rsid w:val="007C1FB5"/>
    <w:rsid w:val="007C6572"/>
    <w:rsid w:val="007D57BA"/>
    <w:rsid w:val="007D750A"/>
    <w:rsid w:val="007E056C"/>
    <w:rsid w:val="007E0D93"/>
    <w:rsid w:val="007E7E5D"/>
    <w:rsid w:val="007F524B"/>
    <w:rsid w:val="007F71CA"/>
    <w:rsid w:val="00805A57"/>
    <w:rsid w:val="00806645"/>
    <w:rsid w:val="00812F51"/>
    <w:rsid w:val="008152FB"/>
    <w:rsid w:val="00816138"/>
    <w:rsid w:val="00816FA7"/>
    <w:rsid w:val="00822068"/>
    <w:rsid w:val="0082768F"/>
    <w:rsid w:val="00831B52"/>
    <w:rsid w:val="00837E93"/>
    <w:rsid w:val="00842A5E"/>
    <w:rsid w:val="00844645"/>
    <w:rsid w:val="00847A32"/>
    <w:rsid w:val="008521D8"/>
    <w:rsid w:val="00852AD5"/>
    <w:rsid w:val="008535CB"/>
    <w:rsid w:val="0085657B"/>
    <w:rsid w:val="008570CC"/>
    <w:rsid w:val="00857596"/>
    <w:rsid w:val="00857E8D"/>
    <w:rsid w:val="00860765"/>
    <w:rsid w:val="00861EEB"/>
    <w:rsid w:val="00862339"/>
    <w:rsid w:val="00874037"/>
    <w:rsid w:val="00875ACC"/>
    <w:rsid w:val="0087657F"/>
    <w:rsid w:val="00877788"/>
    <w:rsid w:val="008812F2"/>
    <w:rsid w:val="00883020"/>
    <w:rsid w:val="008847F4"/>
    <w:rsid w:val="008855CF"/>
    <w:rsid w:val="008925DA"/>
    <w:rsid w:val="00896001"/>
    <w:rsid w:val="008A2255"/>
    <w:rsid w:val="008A5D4A"/>
    <w:rsid w:val="008A6D41"/>
    <w:rsid w:val="008B41DE"/>
    <w:rsid w:val="008B5BB5"/>
    <w:rsid w:val="008B69E7"/>
    <w:rsid w:val="008B70E1"/>
    <w:rsid w:val="008B7D3C"/>
    <w:rsid w:val="008B7ED9"/>
    <w:rsid w:val="008C08B6"/>
    <w:rsid w:val="008C1A43"/>
    <w:rsid w:val="008C4037"/>
    <w:rsid w:val="008C5314"/>
    <w:rsid w:val="008C5CF0"/>
    <w:rsid w:val="008D0227"/>
    <w:rsid w:val="008D1BB9"/>
    <w:rsid w:val="008D340B"/>
    <w:rsid w:val="008D4AE8"/>
    <w:rsid w:val="008D6B49"/>
    <w:rsid w:val="008E1E60"/>
    <w:rsid w:val="008E69BD"/>
    <w:rsid w:val="008F10F4"/>
    <w:rsid w:val="008F1567"/>
    <w:rsid w:val="008F1DDB"/>
    <w:rsid w:val="008F283D"/>
    <w:rsid w:val="008F6D74"/>
    <w:rsid w:val="0090184B"/>
    <w:rsid w:val="0090494C"/>
    <w:rsid w:val="00904F25"/>
    <w:rsid w:val="009052A5"/>
    <w:rsid w:val="00907238"/>
    <w:rsid w:val="0091232D"/>
    <w:rsid w:val="0091284F"/>
    <w:rsid w:val="00915839"/>
    <w:rsid w:val="00921D7A"/>
    <w:rsid w:val="00922BA1"/>
    <w:rsid w:val="00922CB5"/>
    <w:rsid w:val="009257C3"/>
    <w:rsid w:val="00930096"/>
    <w:rsid w:val="0093331E"/>
    <w:rsid w:val="00943C61"/>
    <w:rsid w:val="0094567D"/>
    <w:rsid w:val="00945848"/>
    <w:rsid w:val="00951863"/>
    <w:rsid w:val="00954A3C"/>
    <w:rsid w:val="00955454"/>
    <w:rsid w:val="009563CC"/>
    <w:rsid w:val="009638B3"/>
    <w:rsid w:val="00965E08"/>
    <w:rsid w:val="00972211"/>
    <w:rsid w:val="00975334"/>
    <w:rsid w:val="0097571A"/>
    <w:rsid w:val="00976420"/>
    <w:rsid w:val="0098055E"/>
    <w:rsid w:val="00980A6A"/>
    <w:rsid w:val="00982021"/>
    <w:rsid w:val="0098528F"/>
    <w:rsid w:val="00994771"/>
    <w:rsid w:val="009947D0"/>
    <w:rsid w:val="00996DF2"/>
    <w:rsid w:val="009A3F9E"/>
    <w:rsid w:val="009A4654"/>
    <w:rsid w:val="009A505D"/>
    <w:rsid w:val="009A5614"/>
    <w:rsid w:val="009A57F2"/>
    <w:rsid w:val="009B160F"/>
    <w:rsid w:val="009B21DA"/>
    <w:rsid w:val="009B2AA7"/>
    <w:rsid w:val="009B2EAE"/>
    <w:rsid w:val="009B4D1B"/>
    <w:rsid w:val="009B6389"/>
    <w:rsid w:val="009B6B58"/>
    <w:rsid w:val="009C00A2"/>
    <w:rsid w:val="009C1063"/>
    <w:rsid w:val="009E3C3C"/>
    <w:rsid w:val="009F3FF9"/>
    <w:rsid w:val="00A005D4"/>
    <w:rsid w:val="00A022F9"/>
    <w:rsid w:val="00A042BA"/>
    <w:rsid w:val="00A04B1D"/>
    <w:rsid w:val="00A05FB5"/>
    <w:rsid w:val="00A073A4"/>
    <w:rsid w:val="00A12710"/>
    <w:rsid w:val="00A17468"/>
    <w:rsid w:val="00A17728"/>
    <w:rsid w:val="00A21184"/>
    <w:rsid w:val="00A24250"/>
    <w:rsid w:val="00A308DC"/>
    <w:rsid w:val="00A3655B"/>
    <w:rsid w:val="00A41965"/>
    <w:rsid w:val="00A42AF1"/>
    <w:rsid w:val="00A438DC"/>
    <w:rsid w:val="00A45E36"/>
    <w:rsid w:val="00A5027F"/>
    <w:rsid w:val="00A5110A"/>
    <w:rsid w:val="00A52034"/>
    <w:rsid w:val="00A53E7E"/>
    <w:rsid w:val="00A5404A"/>
    <w:rsid w:val="00A5685A"/>
    <w:rsid w:val="00A61EDF"/>
    <w:rsid w:val="00A72C14"/>
    <w:rsid w:val="00A72FAE"/>
    <w:rsid w:val="00A741E0"/>
    <w:rsid w:val="00A75231"/>
    <w:rsid w:val="00A759BA"/>
    <w:rsid w:val="00A77ED3"/>
    <w:rsid w:val="00A8086F"/>
    <w:rsid w:val="00A81A71"/>
    <w:rsid w:val="00A83327"/>
    <w:rsid w:val="00A84AA5"/>
    <w:rsid w:val="00A8657E"/>
    <w:rsid w:val="00A90D4A"/>
    <w:rsid w:val="00A90E82"/>
    <w:rsid w:val="00A93CCC"/>
    <w:rsid w:val="00A949B9"/>
    <w:rsid w:val="00A95049"/>
    <w:rsid w:val="00AA100D"/>
    <w:rsid w:val="00AA1357"/>
    <w:rsid w:val="00AA14BF"/>
    <w:rsid w:val="00AA23C5"/>
    <w:rsid w:val="00AA4501"/>
    <w:rsid w:val="00AA6E61"/>
    <w:rsid w:val="00AB3AAC"/>
    <w:rsid w:val="00AB62D9"/>
    <w:rsid w:val="00AB64F5"/>
    <w:rsid w:val="00AB6618"/>
    <w:rsid w:val="00AB6FD8"/>
    <w:rsid w:val="00AC14F6"/>
    <w:rsid w:val="00AC6687"/>
    <w:rsid w:val="00AC7D66"/>
    <w:rsid w:val="00AD0694"/>
    <w:rsid w:val="00AD103D"/>
    <w:rsid w:val="00AD6674"/>
    <w:rsid w:val="00AE1220"/>
    <w:rsid w:val="00AE3855"/>
    <w:rsid w:val="00AE5BE4"/>
    <w:rsid w:val="00AE6588"/>
    <w:rsid w:val="00AF2D33"/>
    <w:rsid w:val="00AF354A"/>
    <w:rsid w:val="00AF4CF6"/>
    <w:rsid w:val="00AF65D4"/>
    <w:rsid w:val="00B01ACA"/>
    <w:rsid w:val="00B06368"/>
    <w:rsid w:val="00B07D1A"/>
    <w:rsid w:val="00B12471"/>
    <w:rsid w:val="00B125DB"/>
    <w:rsid w:val="00B13026"/>
    <w:rsid w:val="00B134D9"/>
    <w:rsid w:val="00B13CD8"/>
    <w:rsid w:val="00B16CAE"/>
    <w:rsid w:val="00B17BA0"/>
    <w:rsid w:val="00B23416"/>
    <w:rsid w:val="00B27B91"/>
    <w:rsid w:val="00B3207C"/>
    <w:rsid w:val="00B34650"/>
    <w:rsid w:val="00B36059"/>
    <w:rsid w:val="00B40ADE"/>
    <w:rsid w:val="00B436B9"/>
    <w:rsid w:val="00B443FB"/>
    <w:rsid w:val="00B464F0"/>
    <w:rsid w:val="00B54D89"/>
    <w:rsid w:val="00B63644"/>
    <w:rsid w:val="00B71DF9"/>
    <w:rsid w:val="00B73E67"/>
    <w:rsid w:val="00B75701"/>
    <w:rsid w:val="00B7646F"/>
    <w:rsid w:val="00B81688"/>
    <w:rsid w:val="00B84088"/>
    <w:rsid w:val="00B85D55"/>
    <w:rsid w:val="00B86748"/>
    <w:rsid w:val="00B868BC"/>
    <w:rsid w:val="00B93F8B"/>
    <w:rsid w:val="00BA0C73"/>
    <w:rsid w:val="00BA0E42"/>
    <w:rsid w:val="00BA40EE"/>
    <w:rsid w:val="00BA5D3C"/>
    <w:rsid w:val="00BA64DA"/>
    <w:rsid w:val="00BA6DEC"/>
    <w:rsid w:val="00BA6E46"/>
    <w:rsid w:val="00BC5723"/>
    <w:rsid w:val="00BC6F6C"/>
    <w:rsid w:val="00BC7740"/>
    <w:rsid w:val="00BE03F6"/>
    <w:rsid w:val="00BE0B46"/>
    <w:rsid w:val="00BE121B"/>
    <w:rsid w:val="00BE1C65"/>
    <w:rsid w:val="00BE1CB2"/>
    <w:rsid w:val="00BE27A9"/>
    <w:rsid w:val="00BE3FE6"/>
    <w:rsid w:val="00BF0476"/>
    <w:rsid w:val="00BF5EEC"/>
    <w:rsid w:val="00BF7E26"/>
    <w:rsid w:val="00C041E4"/>
    <w:rsid w:val="00C05372"/>
    <w:rsid w:val="00C11C7B"/>
    <w:rsid w:val="00C12280"/>
    <w:rsid w:val="00C1391F"/>
    <w:rsid w:val="00C16A46"/>
    <w:rsid w:val="00C17008"/>
    <w:rsid w:val="00C17557"/>
    <w:rsid w:val="00C17574"/>
    <w:rsid w:val="00C2056A"/>
    <w:rsid w:val="00C26E33"/>
    <w:rsid w:val="00C315AC"/>
    <w:rsid w:val="00C31CE4"/>
    <w:rsid w:val="00C328DB"/>
    <w:rsid w:val="00C3535F"/>
    <w:rsid w:val="00C35479"/>
    <w:rsid w:val="00C36486"/>
    <w:rsid w:val="00C37476"/>
    <w:rsid w:val="00C4194E"/>
    <w:rsid w:val="00C5358E"/>
    <w:rsid w:val="00C54855"/>
    <w:rsid w:val="00C56CA9"/>
    <w:rsid w:val="00C649B1"/>
    <w:rsid w:val="00C66CDA"/>
    <w:rsid w:val="00C726C9"/>
    <w:rsid w:val="00C73727"/>
    <w:rsid w:val="00C75E79"/>
    <w:rsid w:val="00C76798"/>
    <w:rsid w:val="00C8164D"/>
    <w:rsid w:val="00C85F4A"/>
    <w:rsid w:val="00C86BF1"/>
    <w:rsid w:val="00C913C8"/>
    <w:rsid w:val="00C9225A"/>
    <w:rsid w:val="00C93FE4"/>
    <w:rsid w:val="00C950DF"/>
    <w:rsid w:val="00C97912"/>
    <w:rsid w:val="00CA001B"/>
    <w:rsid w:val="00CA1B29"/>
    <w:rsid w:val="00CA7379"/>
    <w:rsid w:val="00CB1785"/>
    <w:rsid w:val="00CB1C6E"/>
    <w:rsid w:val="00CB403F"/>
    <w:rsid w:val="00CB5668"/>
    <w:rsid w:val="00CB6A24"/>
    <w:rsid w:val="00CC05AD"/>
    <w:rsid w:val="00CC2EA7"/>
    <w:rsid w:val="00CC5EC3"/>
    <w:rsid w:val="00CD2BBE"/>
    <w:rsid w:val="00CD3F8A"/>
    <w:rsid w:val="00CD4BD0"/>
    <w:rsid w:val="00CD5307"/>
    <w:rsid w:val="00CD79AE"/>
    <w:rsid w:val="00CF2995"/>
    <w:rsid w:val="00CF4A92"/>
    <w:rsid w:val="00CF7FE9"/>
    <w:rsid w:val="00D05939"/>
    <w:rsid w:val="00D153C9"/>
    <w:rsid w:val="00D17BA1"/>
    <w:rsid w:val="00D201AE"/>
    <w:rsid w:val="00D23684"/>
    <w:rsid w:val="00D3040F"/>
    <w:rsid w:val="00D304E1"/>
    <w:rsid w:val="00D31ADF"/>
    <w:rsid w:val="00D31BA0"/>
    <w:rsid w:val="00D36A8B"/>
    <w:rsid w:val="00D43853"/>
    <w:rsid w:val="00D43BB1"/>
    <w:rsid w:val="00D44E65"/>
    <w:rsid w:val="00D45294"/>
    <w:rsid w:val="00D4798E"/>
    <w:rsid w:val="00D51645"/>
    <w:rsid w:val="00D51777"/>
    <w:rsid w:val="00D5224C"/>
    <w:rsid w:val="00D52C10"/>
    <w:rsid w:val="00D60EBD"/>
    <w:rsid w:val="00D61201"/>
    <w:rsid w:val="00D6311C"/>
    <w:rsid w:val="00D707D4"/>
    <w:rsid w:val="00D70B11"/>
    <w:rsid w:val="00D70D8F"/>
    <w:rsid w:val="00D72288"/>
    <w:rsid w:val="00D74C38"/>
    <w:rsid w:val="00D751D9"/>
    <w:rsid w:val="00D94B03"/>
    <w:rsid w:val="00DB060B"/>
    <w:rsid w:val="00DB49ED"/>
    <w:rsid w:val="00DB630C"/>
    <w:rsid w:val="00DC7946"/>
    <w:rsid w:val="00DD0C48"/>
    <w:rsid w:val="00DD1E4A"/>
    <w:rsid w:val="00DD1FF7"/>
    <w:rsid w:val="00DD66B6"/>
    <w:rsid w:val="00DD6E30"/>
    <w:rsid w:val="00DE0362"/>
    <w:rsid w:val="00DE1C96"/>
    <w:rsid w:val="00DE4804"/>
    <w:rsid w:val="00DE4D3A"/>
    <w:rsid w:val="00DE5CE6"/>
    <w:rsid w:val="00DE7724"/>
    <w:rsid w:val="00DF061A"/>
    <w:rsid w:val="00DF4B6E"/>
    <w:rsid w:val="00DF4F29"/>
    <w:rsid w:val="00DF6791"/>
    <w:rsid w:val="00DF7CDE"/>
    <w:rsid w:val="00E07CC6"/>
    <w:rsid w:val="00E109D1"/>
    <w:rsid w:val="00E13CB5"/>
    <w:rsid w:val="00E14C64"/>
    <w:rsid w:val="00E1639A"/>
    <w:rsid w:val="00E20353"/>
    <w:rsid w:val="00E20D53"/>
    <w:rsid w:val="00E237D2"/>
    <w:rsid w:val="00E23A44"/>
    <w:rsid w:val="00E27B11"/>
    <w:rsid w:val="00E27C94"/>
    <w:rsid w:val="00E47B85"/>
    <w:rsid w:val="00E5203D"/>
    <w:rsid w:val="00E53AA2"/>
    <w:rsid w:val="00E53D0D"/>
    <w:rsid w:val="00E63592"/>
    <w:rsid w:val="00E63DC1"/>
    <w:rsid w:val="00E65557"/>
    <w:rsid w:val="00E6658E"/>
    <w:rsid w:val="00E67A44"/>
    <w:rsid w:val="00E76851"/>
    <w:rsid w:val="00E77CA8"/>
    <w:rsid w:val="00E839C3"/>
    <w:rsid w:val="00E83B2D"/>
    <w:rsid w:val="00E85B9A"/>
    <w:rsid w:val="00E85C94"/>
    <w:rsid w:val="00E908A2"/>
    <w:rsid w:val="00E92040"/>
    <w:rsid w:val="00E937AA"/>
    <w:rsid w:val="00E967DA"/>
    <w:rsid w:val="00EA03E5"/>
    <w:rsid w:val="00EA064B"/>
    <w:rsid w:val="00EA0D58"/>
    <w:rsid w:val="00EA5DE9"/>
    <w:rsid w:val="00EA5F1B"/>
    <w:rsid w:val="00EA6E86"/>
    <w:rsid w:val="00EA778D"/>
    <w:rsid w:val="00EB4F4C"/>
    <w:rsid w:val="00EC057D"/>
    <w:rsid w:val="00EC4507"/>
    <w:rsid w:val="00ED3E34"/>
    <w:rsid w:val="00ED6036"/>
    <w:rsid w:val="00ED6808"/>
    <w:rsid w:val="00ED6DFF"/>
    <w:rsid w:val="00ED736D"/>
    <w:rsid w:val="00ED7686"/>
    <w:rsid w:val="00EF1A3B"/>
    <w:rsid w:val="00EF3950"/>
    <w:rsid w:val="00EF45D2"/>
    <w:rsid w:val="00EF4BFD"/>
    <w:rsid w:val="00EF624F"/>
    <w:rsid w:val="00EF7E73"/>
    <w:rsid w:val="00F00444"/>
    <w:rsid w:val="00F00D21"/>
    <w:rsid w:val="00F00FDC"/>
    <w:rsid w:val="00F03AEC"/>
    <w:rsid w:val="00F07CB5"/>
    <w:rsid w:val="00F10DC4"/>
    <w:rsid w:val="00F120FC"/>
    <w:rsid w:val="00F16EAA"/>
    <w:rsid w:val="00F219B1"/>
    <w:rsid w:val="00F2202C"/>
    <w:rsid w:val="00F231F7"/>
    <w:rsid w:val="00F23BB5"/>
    <w:rsid w:val="00F34F51"/>
    <w:rsid w:val="00F35184"/>
    <w:rsid w:val="00F44765"/>
    <w:rsid w:val="00F44FF5"/>
    <w:rsid w:val="00F45303"/>
    <w:rsid w:val="00F50F31"/>
    <w:rsid w:val="00F51D78"/>
    <w:rsid w:val="00F60583"/>
    <w:rsid w:val="00F620B0"/>
    <w:rsid w:val="00F64791"/>
    <w:rsid w:val="00F677A8"/>
    <w:rsid w:val="00F72872"/>
    <w:rsid w:val="00F73547"/>
    <w:rsid w:val="00F73BF2"/>
    <w:rsid w:val="00F77BD1"/>
    <w:rsid w:val="00F82333"/>
    <w:rsid w:val="00F87CE4"/>
    <w:rsid w:val="00F91BAE"/>
    <w:rsid w:val="00F93A17"/>
    <w:rsid w:val="00FA0B9F"/>
    <w:rsid w:val="00FA14E7"/>
    <w:rsid w:val="00FA26FD"/>
    <w:rsid w:val="00FA328A"/>
    <w:rsid w:val="00FA74B9"/>
    <w:rsid w:val="00FB451D"/>
    <w:rsid w:val="00FB49BF"/>
    <w:rsid w:val="00FB748C"/>
    <w:rsid w:val="00FC2259"/>
    <w:rsid w:val="00FC443E"/>
    <w:rsid w:val="00FC5EE4"/>
    <w:rsid w:val="00FD5942"/>
    <w:rsid w:val="00FD6A3A"/>
    <w:rsid w:val="00FD7CC7"/>
    <w:rsid w:val="00FE42CB"/>
    <w:rsid w:val="00FE4847"/>
    <w:rsid w:val="00FF11E8"/>
    <w:rsid w:val="00FF33E6"/>
    <w:rsid w:val="00FF5AEF"/>
    <w:rsid w:val="00FF76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8f3580"/>
    </o:shapedefaults>
    <o:shapelayout v:ext="edit">
      <o:idmap v:ext="edit" data="1"/>
    </o:shapelayout>
  </w:shapeDefaults>
  <w:decimalSymbol w:val=","/>
  <w:listSeparator w:val=";"/>
  <w14:docId w14:val="578E75C7"/>
  <w15:chartTrackingRefBased/>
  <w15:docId w15:val="{EFD69405-E3F9-440A-A55B-303A95DAB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9B6"/>
    <w:rPr>
      <w:rFonts w:ascii="Segoe UI" w:hAnsi="Segoe UI"/>
    </w:rPr>
  </w:style>
  <w:style w:type="paragraph" w:styleId="Titre1">
    <w:name w:val="heading 1"/>
    <w:basedOn w:val="Normal"/>
    <w:next w:val="Normal"/>
    <w:link w:val="Titre1Car"/>
    <w:qFormat/>
    <w:rsid w:val="00861EEB"/>
    <w:pPr>
      <w:keepNext/>
      <w:numPr>
        <w:numId w:val="2"/>
      </w:numPr>
      <w:spacing w:before="240" w:after="60"/>
      <w:outlineLvl w:val="0"/>
    </w:pPr>
    <w:rPr>
      <w:rFonts w:ascii="Segoe UI Semibold" w:hAnsi="Segoe UI Semibold"/>
      <w:b/>
      <w:color w:val="479CC9"/>
      <w:kern w:val="28"/>
      <w:sz w:val="32"/>
    </w:rPr>
  </w:style>
  <w:style w:type="paragraph" w:styleId="Titre2">
    <w:name w:val="heading 2"/>
    <w:basedOn w:val="Normal"/>
    <w:next w:val="Normal"/>
    <w:link w:val="Titre2Car"/>
    <w:qFormat/>
    <w:rsid w:val="000734EE"/>
    <w:pPr>
      <w:keepNext/>
      <w:spacing w:before="240" w:after="60"/>
      <w:outlineLvl w:val="1"/>
    </w:pPr>
    <w:rPr>
      <w:rFonts w:ascii="Segoe UI Semibold" w:hAnsi="Segoe UI Semibold"/>
      <w:color w:val="46A951"/>
      <w:sz w:val="24"/>
      <w:u w:val="single"/>
    </w:rPr>
  </w:style>
  <w:style w:type="paragraph" w:styleId="Titre3">
    <w:name w:val="heading 3"/>
    <w:basedOn w:val="Normal"/>
    <w:next w:val="Normal"/>
    <w:qFormat/>
    <w:pPr>
      <w:keepNext/>
      <w:numPr>
        <w:ilvl w:val="2"/>
        <w:numId w:val="2"/>
      </w:numPr>
      <w:spacing w:before="240" w:after="60"/>
      <w:outlineLvl w:val="2"/>
    </w:pPr>
    <w:rPr>
      <w:u w:val="single"/>
    </w:rPr>
  </w:style>
  <w:style w:type="paragraph" w:styleId="Titre4">
    <w:name w:val="heading 4"/>
    <w:basedOn w:val="Normal"/>
    <w:next w:val="Normal"/>
    <w:qFormat/>
    <w:pPr>
      <w:keepNext/>
      <w:numPr>
        <w:ilvl w:val="3"/>
        <w:numId w:val="2"/>
      </w:numPr>
      <w:spacing w:before="240" w:after="60"/>
      <w:outlineLvl w:val="3"/>
    </w:pPr>
    <w:rPr>
      <w:b/>
      <w:i/>
    </w:rPr>
  </w:style>
  <w:style w:type="paragraph" w:styleId="Titre5">
    <w:name w:val="heading 5"/>
    <w:basedOn w:val="Normal"/>
    <w:next w:val="Normal"/>
    <w:qFormat/>
    <w:pPr>
      <w:numPr>
        <w:ilvl w:val="4"/>
        <w:numId w:val="2"/>
      </w:numPr>
      <w:spacing w:before="240" w:after="60"/>
      <w:outlineLvl w:val="4"/>
    </w:pPr>
    <w:rPr>
      <w:rFonts w:ascii="Arial" w:hAnsi="Arial"/>
    </w:rPr>
  </w:style>
  <w:style w:type="paragraph" w:styleId="Titre6">
    <w:name w:val="heading 6"/>
    <w:basedOn w:val="Normal"/>
    <w:next w:val="Normal"/>
    <w:link w:val="Titre6Car"/>
    <w:qFormat/>
    <w:rsid w:val="00B75701"/>
    <w:pPr>
      <w:numPr>
        <w:ilvl w:val="5"/>
        <w:numId w:val="2"/>
      </w:numPr>
      <w:spacing w:before="240" w:after="60"/>
      <w:outlineLvl w:val="5"/>
    </w:pPr>
    <w:rPr>
      <w:rFonts w:ascii="Calibri" w:hAnsi="Calibri"/>
      <w:b/>
      <w:bCs/>
      <w:szCs w:val="22"/>
    </w:rPr>
  </w:style>
  <w:style w:type="paragraph" w:styleId="Titre7">
    <w:name w:val="heading 7"/>
    <w:basedOn w:val="Normal"/>
    <w:next w:val="Normal"/>
    <w:link w:val="Titre7Car"/>
    <w:qFormat/>
    <w:rsid w:val="005F07F3"/>
    <w:pPr>
      <w:keepNext/>
      <w:numPr>
        <w:ilvl w:val="6"/>
        <w:numId w:val="2"/>
      </w:numPr>
      <w:jc w:val="both"/>
      <w:outlineLvl w:val="6"/>
    </w:pPr>
    <w:rPr>
      <w:color w:val="000000"/>
      <w:sz w:val="24"/>
    </w:rPr>
  </w:style>
  <w:style w:type="paragraph" w:styleId="Titre8">
    <w:name w:val="heading 8"/>
    <w:basedOn w:val="Normal"/>
    <w:next w:val="Normal"/>
    <w:link w:val="Titre8Car"/>
    <w:qFormat/>
    <w:rsid w:val="005F07F3"/>
    <w:pPr>
      <w:keepNext/>
      <w:numPr>
        <w:ilvl w:val="7"/>
        <w:numId w:val="2"/>
      </w:numPr>
      <w:pBdr>
        <w:left w:val="single" w:sz="4" w:space="4" w:color="auto"/>
      </w:pBdr>
      <w:jc w:val="both"/>
      <w:outlineLvl w:val="7"/>
    </w:pPr>
    <w:rPr>
      <w:i/>
      <w:color w:val="FF0000"/>
      <w:sz w:val="24"/>
    </w:rPr>
  </w:style>
  <w:style w:type="paragraph" w:styleId="Titre9">
    <w:name w:val="heading 9"/>
    <w:basedOn w:val="Normal"/>
    <w:next w:val="Normal"/>
    <w:link w:val="Titre9Car"/>
    <w:qFormat/>
    <w:rsid w:val="005F07F3"/>
    <w:pPr>
      <w:keepNext/>
      <w:numPr>
        <w:ilvl w:val="8"/>
        <w:numId w:val="2"/>
      </w:numPr>
      <w:jc w:val="center"/>
      <w:outlineLvl w:val="8"/>
    </w:pPr>
    <w:rPr>
      <w:b/>
      <w:i/>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aliases w:val="Pied de page Car Car,Pied de page Car Car Car,Pied de page Car Car Car Car Car Car Car Car,Pied de page Car Car Car Car Car Car Car Car Car"/>
    <w:basedOn w:val="Normal"/>
    <w:link w:val="PieddepageCar"/>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link w:val="En-tteCar"/>
    <w:pPr>
      <w:tabs>
        <w:tab w:val="center" w:pos="4536"/>
        <w:tab w:val="right" w:pos="9072"/>
      </w:tabs>
    </w:pPr>
    <w:rPr>
      <w:sz w:val="22"/>
    </w:rPr>
  </w:style>
  <w:style w:type="paragraph" w:styleId="TM3">
    <w:name w:val="toc 3"/>
    <w:basedOn w:val="Normal"/>
    <w:next w:val="Normal"/>
    <w:uiPriority w:val="39"/>
    <w:pPr>
      <w:tabs>
        <w:tab w:val="right" w:pos="9071"/>
      </w:tabs>
    </w:pPr>
    <w:rPr>
      <w:smallCaps/>
    </w:rPr>
  </w:style>
  <w:style w:type="paragraph" w:customStyle="1" w:styleId="Style1">
    <w:name w:val="Style1"/>
    <w:basedOn w:val="Titre2"/>
    <w:pPr>
      <w:ind w:left="851"/>
      <w:outlineLvl w:val="9"/>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semiHidden/>
    <w:rPr>
      <w:sz w:val="22"/>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character" w:styleId="Numrodepage">
    <w:name w:val="page number"/>
    <w:basedOn w:val="Policepardfaut"/>
  </w:style>
  <w:style w:type="paragraph" w:customStyle="1" w:styleId="Erreur">
    <w:name w:val="Erreur"/>
    <w:basedOn w:val="Normal"/>
    <w:pPr>
      <w:jc w:val="center"/>
    </w:pPr>
    <w:rPr>
      <w:i/>
    </w:rPr>
  </w:style>
  <w:style w:type="paragraph" w:styleId="Titre">
    <w:name w:val="Title"/>
    <w:basedOn w:val="Normal"/>
    <w:qFormat/>
    <w:pPr>
      <w:jc w:val="center"/>
    </w:pPr>
    <w:rPr>
      <w:b/>
      <w:sz w:val="26"/>
    </w:rPr>
  </w:style>
  <w:style w:type="character" w:styleId="Appelnotedebasdep">
    <w:name w:val="footnote reference"/>
    <w:rPr>
      <w:vertAlign w:val="superscript"/>
    </w:rPr>
  </w:style>
  <w:style w:type="paragraph" w:styleId="Notedebasdepage">
    <w:name w:val="footnote text"/>
    <w:basedOn w:val="Normal"/>
    <w:link w:val="NotedebasdepageCar"/>
    <w:uiPriority w:val="99"/>
    <w:rPr>
      <w:sz w:val="16"/>
    </w:rPr>
  </w:style>
  <w:style w:type="paragraph" w:styleId="Signature">
    <w:name w:val="Signature"/>
    <w:basedOn w:val="Normal"/>
    <w:semiHidden/>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Niveau2">
    <w:name w:val="Niveau 2"/>
    <w:basedOn w:val="Normal"/>
    <w:rsid w:val="00D5224C"/>
    <w:rPr>
      <w:b/>
    </w:rPr>
  </w:style>
  <w:style w:type="character" w:styleId="Lienhypertexte">
    <w:name w:val="Hyperlink"/>
    <w:uiPriority w:val="99"/>
    <w:unhideWhenUsed/>
    <w:rsid w:val="007B2AAE"/>
    <w:rPr>
      <w:color w:val="0000FF"/>
      <w:u w:val="single"/>
    </w:rPr>
  </w:style>
  <w:style w:type="character" w:styleId="Marquedecommentaire">
    <w:name w:val="annotation reference"/>
    <w:uiPriority w:val="99"/>
    <w:semiHidden/>
    <w:unhideWhenUsed/>
    <w:rsid w:val="00AA1357"/>
    <w:rPr>
      <w:sz w:val="16"/>
      <w:szCs w:val="16"/>
    </w:rPr>
  </w:style>
  <w:style w:type="paragraph" w:styleId="Objetducommentaire">
    <w:name w:val="annotation subject"/>
    <w:basedOn w:val="Commentaire"/>
    <w:next w:val="Commentaire"/>
    <w:link w:val="ObjetducommentaireCar"/>
    <w:uiPriority w:val="99"/>
    <w:semiHidden/>
    <w:unhideWhenUsed/>
    <w:rsid w:val="00AA1357"/>
    <w:rPr>
      <w:b/>
      <w:bCs/>
      <w:sz w:val="20"/>
    </w:rPr>
  </w:style>
  <w:style w:type="character" w:customStyle="1" w:styleId="CommentaireCar">
    <w:name w:val="Commentaire Car"/>
    <w:link w:val="Commentaire"/>
    <w:semiHidden/>
    <w:rsid w:val="00AA1357"/>
    <w:rPr>
      <w:sz w:val="22"/>
    </w:rPr>
  </w:style>
  <w:style w:type="character" w:customStyle="1" w:styleId="ObjetducommentaireCar">
    <w:name w:val="Objet du commentaire Car"/>
    <w:link w:val="Objetducommentaire"/>
    <w:uiPriority w:val="99"/>
    <w:semiHidden/>
    <w:rsid w:val="00AA1357"/>
    <w:rPr>
      <w:b/>
      <w:bCs/>
      <w:sz w:val="22"/>
    </w:rPr>
  </w:style>
  <w:style w:type="paragraph" w:styleId="Textedebulles">
    <w:name w:val="Balloon Text"/>
    <w:basedOn w:val="Normal"/>
    <w:link w:val="TextedebullesCar"/>
    <w:uiPriority w:val="99"/>
    <w:semiHidden/>
    <w:unhideWhenUsed/>
    <w:rsid w:val="00AA1357"/>
    <w:rPr>
      <w:rFonts w:ascii="Tahoma" w:hAnsi="Tahoma" w:cs="Tahoma"/>
      <w:sz w:val="16"/>
      <w:szCs w:val="16"/>
    </w:rPr>
  </w:style>
  <w:style w:type="character" w:customStyle="1" w:styleId="TextedebullesCar">
    <w:name w:val="Texte de bulles Car"/>
    <w:link w:val="Textedebulles"/>
    <w:uiPriority w:val="99"/>
    <w:semiHidden/>
    <w:rsid w:val="00AA1357"/>
    <w:rPr>
      <w:rFonts w:ascii="Tahoma" w:hAnsi="Tahoma" w:cs="Tahoma"/>
      <w:sz w:val="16"/>
      <w:szCs w:val="16"/>
    </w:rPr>
  </w:style>
  <w:style w:type="table" w:styleId="Grilledutableau">
    <w:name w:val="Table Grid"/>
    <w:basedOn w:val="TableauNormal"/>
    <w:rsid w:val="00AF4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E14C64"/>
    <w:pPr>
      <w:jc w:val="both"/>
    </w:pPr>
    <w:rPr>
      <w:rFonts w:ascii="Comic Sans MS" w:hAnsi="Comic Sans MS" w:cs="Arial"/>
    </w:rPr>
  </w:style>
  <w:style w:type="character" w:customStyle="1" w:styleId="Corpsdetexte3Car">
    <w:name w:val="Corps de texte 3 Car"/>
    <w:link w:val="Corpsdetexte3"/>
    <w:rsid w:val="00E14C64"/>
    <w:rPr>
      <w:rFonts w:ascii="Comic Sans MS" w:hAnsi="Comic Sans MS" w:cs="Arial"/>
    </w:rPr>
  </w:style>
  <w:style w:type="character" w:customStyle="1" w:styleId="Titre6Car">
    <w:name w:val="Titre 6 Car"/>
    <w:link w:val="Titre6"/>
    <w:rsid w:val="00B75701"/>
    <w:rPr>
      <w:rFonts w:ascii="Calibri" w:hAnsi="Calibri"/>
      <w:b/>
      <w:bCs/>
      <w:szCs w:val="22"/>
    </w:rPr>
  </w:style>
  <w:style w:type="paragraph" w:customStyle="1" w:styleId="TableauContacts">
    <w:name w:val="Tableau Contacts"/>
    <w:basedOn w:val="Normal"/>
    <w:rsid w:val="00A5404A"/>
    <w:pPr>
      <w:suppressAutoHyphens/>
    </w:pPr>
    <w:rPr>
      <w:rFonts w:ascii="Calibri" w:hAnsi="Calibri" w:cs="Calibri"/>
      <w:szCs w:val="22"/>
      <w:lang w:eastAsia="ar-SA"/>
    </w:rPr>
  </w:style>
  <w:style w:type="paragraph" w:customStyle="1" w:styleId="TexteCarCarCar1CarCar">
    <w:name w:val="Texte Car Car Car1 Car Car"/>
    <w:basedOn w:val="Normal"/>
    <w:rsid w:val="00A5404A"/>
    <w:pPr>
      <w:suppressAutoHyphens/>
      <w:spacing w:before="120"/>
      <w:ind w:left="2268"/>
    </w:pPr>
    <w:rPr>
      <w:rFonts w:cs="Calibri"/>
      <w:sz w:val="24"/>
      <w:lang w:eastAsia="ar-SA"/>
    </w:rPr>
  </w:style>
  <w:style w:type="paragraph" w:customStyle="1" w:styleId="Corpsdetexte31">
    <w:name w:val="Corps de texte 31"/>
    <w:basedOn w:val="Normal"/>
    <w:rsid w:val="00996DF2"/>
    <w:pPr>
      <w:suppressAutoHyphens/>
      <w:spacing w:after="200" w:line="276" w:lineRule="auto"/>
      <w:jc w:val="both"/>
    </w:pPr>
    <w:rPr>
      <w:rFonts w:ascii="Calibri" w:eastAsia="Calibri" w:hAnsi="Calibri" w:cs="Calibri"/>
      <w:lang w:eastAsia="ar-SA"/>
    </w:rPr>
  </w:style>
  <w:style w:type="paragraph" w:styleId="Retraitcorpsdetexte2">
    <w:name w:val="Body Text Indent 2"/>
    <w:basedOn w:val="Normal"/>
    <w:link w:val="Retraitcorpsdetexte2Car"/>
    <w:uiPriority w:val="99"/>
    <w:semiHidden/>
    <w:unhideWhenUsed/>
    <w:rsid w:val="004B75BE"/>
    <w:pPr>
      <w:spacing w:after="120" w:line="480" w:lineRule="auto"/>
      <w:ind w:left="283"/>
    </w:pPr>
  </w:style>
  <w:style w:type="character" w:customStyle="1" w:styleId="Retraitcorpsdetexte2Car">
    <w:name w:val="Retrait corps de texte 2 Car"/>
    <w:link w:val="Retraitcorpsdetexte2"/>
    <w:uiPriority w:val="99"/>
    <w:semiHidden/>
    <w:rsid w:val="004B75BE"/>
    <w:rPr>
      <w:sz w:val="22"/>
    </w:rPr>
  </w:style>
  <w:style w:type="paragraph" w:customStyle="1" w:styleId="TexteCarCarCar1Car">
    <w:name w:val="Texte Car Car Car1 Car"/>
    <w:basedOn w:val="Normal"/>
    <w:rsid w:val="004B75BE"/>
    <w:pPr>
      <w:suppressAutoHyphens/>
      <w:spacing w:before="120"/>
      <w:ind w:left="2268"/>
    </w:pPr>
    <w:rPr>
      <w:rFonts w:cs="Calibri"/>
      <w:sz w:val="24"/>
      <w:lang w:eastAsia="ar-SA"/>
    </w:rPr>
  </w:style>
  <w:style w:type="paragraph" w:customStyle="1" w:styleId="RedTxt">
    <w:name w:val="RedTxt"/>
    <w:basedOn w:val="Normal"/>
    <w:rsid w:val="00BC7740"/>
    <w:pPr>
      <w:keepLines/>
      <w:widowControl w:val="0"/>
      <w:autoSpaceDE w:val="0"/>
      <w:autoSpaceDN w:val="0"/>
    </w:pPr>
    <w:rPr>
      <w:rFonts w:ascii="Arial" w:hAnsi="Arial" w:cs="Arial"/>
      <w:sz w:val="18"/>
      <w:szCs w:val="18"/>
    </w:rPr>
  </w:style>
  <w:style w:type="paragraph" w:styleId="Corpsdetexte">
    <w:name w:val="Body Text"/>
    <w:basedOn w:val="Normal"/>
    <w:link w:val="CorpsdetexteCar"/>
    <w:uiPriority w:val="99"/>
    <w:semiHidden/>
    <w:unhideWhenUsed/>
    <w:rsid w:val="00771BA8"/>
    <w:pPr>
      <w:spacing w:after="120"/>
    </w:pPr>
  </w:style>
  <w:style w:type="character" w:customStyle="1" w:styleId="CorpsdetexteCar">
    <w:name w:val="Corps de texte Car"/>
    <w:link w:val="Corpsdetexte"/>
    <w:uiPriority w:val="99"/>
    <w:semiHidden/>
    <w:rsid w:val="00771BA8"/>
    <w:rPr>
      <w:sz w:val="22"/>
    </w:rPr>
  </w:style>
  <w:style w:type="paragraph" w:customStyle="1" w:styleId="Style">
    <w:name w:val="Style"/>
    <w:rsid w:val="00771BA8"/>
    <w:pPr>
      <w:widowControl w:val="0"/>
      <w:autoSpaceDE w:val="0"/>
      <w:autoSpaceDN w:val="0"/>
      <w:adjustRightInd w:val="0"/>
    </w:pPr>
    <w:rPr>
      <w:sz w:val="24"/>
      <w:szCs w:val="24"/>
    </w:rPr>
  </w:style>
  <w:style w:type="paragraph" w:customStyle="1" w:styleId="Standard1">
    <w:name w:val="Standard1"/>
    <w:basedOn w:val="Normal"/>
    <w:rsid w:val="005F07F3"/>
    <w:rPr>
      <w:rFonts w:ascii="Helvetica" w:hAnsi="Helvetica"/>
      <w:sz w:val="24"/>
    </w:rPr>
  </w:style>
  <w:style w:type="character" w:customStyle="1" w:styleId="Titre7Car">
    <w:name w:val="Titre 7 Car"/>
    <w:link w:val="Titre7"/>
    <w:rsid w:val="005F07F3"/>
    <w:rPr>
      <w:rFonts w:ascii="Segoe UI" w:hAnsi="Segoe UI"/>
      <w:color w:val="000000"/>
      <w:sz w:val="24"/>
    </w:rPr>
  </w:style>
  <w:style w:type="character" w:customStyle="1" w:styleId="Titre8Car">
    <w:name w:val="Titre 8 Car"/>
    <w:link w:val="Titre8"/>
    <w:rsid w:val="005F07F3"/>
    <w:rPr>
      <w:rFonts w:ascii="Segoe UI" w:hAnsi="Segoe UI"/>
      <w:i/>
      <w:color w:val="FF0000"/>
      <w:sz w:val="24"/>
    </w:rPr>
  </w:style>
  <w:style w:type="character" w:customStyle="1" w:styleId="Titre9Car">
    <w:name w:val="Titre 9 Car"/>
    <w:link w:val="Titre9"/>
    <w:rsid w:val="005F07F3"/>
    <w:rPr>
      <w:rFonts w:ascii="Segoe UI" w:hAnsi="Segoe UI"/>
      <w:b/>
      <w:i/>
      <w:color w:val="000000"/>
      <w:sz w:val="24"/>
    </w:rPr>
  </w:style>
  <w:style w:type="paragraph" w:customStyle="1" w:styleId="StyleTitre3ComicSansMS11ptNoir">
    <w:name w:val="Style Titre 3 + Comic Sans MS 11 pt Noir"/>
    <w:basedOn w:val="Titre3"/>
    <w:link w:val="StyleTitre3ComicSansMS11ptNoirCar"/>
    <w:rsid w:val="005F07F3"/>
    <w:pPr>
      <w:keepNext w:val="0"/>
      <w:numPr>
        <w:numId w:val="0"/>
      </w:numPr>
      <w:tabs>
        <w:tab w:val="left" w:pos="567"/>
        <w:tab w:val="num" w:pos="1080"/>
      </w:tabs>
      <w:spacing w:before="0" w:after="120"/>
      <w:ind w:left="720" w:hanging="720"/>
    </w:pPr>
    <w:rPr>
      <w:rFonts w:ascii="Comic Sans MS" w:hAnsi="Comic Sans MS" w:cs="Arial"/>
      <w:b/>
      <w:bCs/>
      <w:noProof/>
      <w:color w:val="000000"/>
    </w:rPr>
  </w:style>
  <w:style w:type="character" w:customStyle="1" w:styleId="StyleTitre3ComicSansMS11ptNoirCar">
    <w:name w:val="Style Titre 3 + Comic Sans MS 11 pt Noir Car"/>
    <w:link w:val="StyleTitre3ComicSansMS11ptNoir"/>
    <w:rsid w:val="005F07F3"/>
    <w:rPr>
      <w:rFonts w:ascii="Comic Sans MS" w:hAnsi="Comic Sans MS" w:cs="Arial"/>
      <w:b/>
      <w:bCs/>
      <w:noProof/>
      <w:color w:val="000000"/>
      <w:sz w:val="22"/>
      <w:u w:val="single"/>
    </w:rPr>
  </w:style>
  <w:style w:type="paragraph" w:styleId="Paragraphedeliste">
    <w:name w:val="List Paragraph"/>
    <w:basedOn w:val="Normal"/>
    <w:uiPriority w:val="34"/>
    <w:qFormat/>
    <w:rsid w:val="00B125DB"/>
    <w:pPr>
      <w:widowControl w:val="0"/>
      <w:spacing w:before="120"/>
      <w:ind w:left="720"/>
      <w:contextualSpacing/>
      <w:jc w:val="both"/>
    </w:pPr>
    <w:rPr>
      <w:rFonts w:ascii="Arial" w:hAnsi="Arial"/>
    </w:rPr>
  </w:style>
  <w:style w:type="character" w:customStyle="1" w:styleId="Normal2Car">
    <w:name w:val="Normal2 Car"/>
    <w:link w:val="Normal2"/>
    <w:rsid w:val="002F6A06"/>
    <w:rPr>
      <w:sz w:val="22"/>
    </w:rPr>
  </w:style>
  <w:style w:type="character" w:customStyle="1" w:styleId="Titre2Car">
    <w:name w:val="Titre 2 Car"/>
    <w:link w:val="Titre2"/>
    <w:rsid w:val="000734EE"/>
    <w:rPr>
      <w:rFonts w:ascii="Segoe UI Semibold" w:hAnsi="Segoe UI Semibold"/>
      <w:color w:val="46A951"/>
      <w:sz w:val="24"/>
      <w:u w:val="single"/>
    </w:rPr>
  </w:style>
  <w:style w:type="character" w:customStyle="1" w:styleId="NotedebasdepageCar">
    <w:name w:val="Note de bas de page Car"/>
    <w:link w:val="Notedebasdepage"/>
    <w:uiPriority w:val="99"/>
    <w:rsid w:val="00BA40EE"/>
    <w:rPr>
      <w:sz w:val="16"/>
    </w:rPr>
  </w:style>
  <w:style w:type="character" w:customStyle="1" w:styleId="Titre1Car">
    <w:name w:val="Titre 1 Car"/>
    <w:link w:val="Titre1"/>
    <w:rsid w:val="00861EEB"/>
    <w:rPr>
      <w:rFonts w:ascii="Segoe UI Semibold" w:hAnsi="Segoe UI Semibold"/>
      <w:b/>
      <w:color w:val="479CC9"/>
      <w:kern w:val="28"/>
      <w:sz w:val="32"/>
    </w:rPr>
  </w:style>
  <w:style w:type="paragraph" w:customStyle="1" w:styleId="Default">
    <w:name w:val="Default"/>
    <w:rsid w:val="00816138"/>
    <w:pPr>
      <w:autoSpaceDE w:val="0"/>
      <w:autoSpaceDN w:val="0"/>
      <w:adjustRightInd w:val="0"/>
    </w:pPr>
    <w:rPr>
      <w:rFonts w:ascii="Calibri" w:hAnsi="Calibri" w:cs="Calibri"/>
      <w:color w:val="000000"/>
      <w:sz w:val="24"/>
      <w:szCs w:val="24"/>
    </w:rPr>
  </w:style>
  <w:style w:type="character" w:styleId="Titredulivre">
    <w:name w:val="Book Title"/>
    <w:uiPriority w:val="33"/>
    <w:qFormat/>
    <w:rsid w:val="009B160F"/>
    <w:rPr>
      <w:b/>
      <w:bCs/>
      <w:smallCaps/>
      <w:spacing w:val="5"/>
    </w:rPr>
  </w:style>
  <w:style w:type="paragraph" w:styleId="En-ttedetabledesmatires">
    <w:name w:val="TOC Heading"/>
    <w:basedOn w:val="Titre1"/>
    <w:next w:val="Normal"/>
    <w:uiPriority w:val="39"/>
    <w:unhideWhenUsed/>
    <w:qFormat/>
    <w:rsid w:val="008C08B6"/>
    <w:pPr>
      <w:keepLines/>
      <w:numPr>
        <w:numId w:val="0"/>
      </w:numPr>
      <w:spacing w:before="480" w:after="0" w:line="276" w:lineRule="auto"/>
      <w:outlineLvl w:val="9"/>
    </w:pPr>
    <w:rPr>
      <w:rFonts w:ascii="Cambria" w:hAnsi="Cambria"/>
      <w:bCs/>
      <w:color w:val="365F91"/>
      <w:kern w:val="0"/>
      <w:sz w:val="28"/>
      <w:szCs w:val="28"/>
    </w:rPr>
  </w:style>
  <w:style w:type="character" w:customStyle="1" w:styleId="En-tteCar">
    <w:name w:val="En-tête Car"/>
    <w:link w:val="En-tte"/>
    <w:rsid w:val="00CB5668"/>
    <w:rPr>
      <w:sz w:val="22"/>
    </w:rPr>
  </w:style>
  <w:style w:type="paragraph" w:styleId="Citationintense">
    <w:name w:val="Intense Quote"/>
    <w:basedOn w:val="Normal"/>
    <w:next w:val="Normal"/>
    <w:link w:val="CitationintenseCar"/>
    <w:uiPriority w:val="30"/>
    <w:qFormat/>
    <w:rsid w:val="008B5BB5"/>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8B5BB5"/>
    <w:rPr>
      <w:b/>
      <w:bCs/>
      <w:i/>
      <w:iCs/>
      <w:color w:val="4F81BD"/>
      <w:sz w:val="22"/>
    </w:rPr>
  </w:style>
  <w:style w:type="character" w:customStyle="1" w:styleId="Onopgelostemelding">
    <w:name w:val="Onopgeloste melding"/>
    <w:uiPriority w:val="99"/>
    <w:semiHidden/>
    <w:unhideWhenUsed/>
    <w:rsid w:val="00837E93"/>
    <w:rPr>
      <w:color w:val="605E5C"/>
      <w:shd w:val="clear" w:color="auto" w:fill="E1DFDD"/>
    </w:rPr>
  </w:style>
  <w:style w:type="character" w:customStyle="1" w:styleId="PieddepageCar">
    <w:name w:val="Pied de page Car"/>
    <w:aliases w:val="Pied de page Car Car Car1,Pied de page Car Car Car Car,Pied de page Car Car Car Car Car Car Car Car Car1,Pied de page Car Car Car Car Car Car Car Car Car Car"/>
    <w:link w:val="Pieddepage"/>
    <w:rsid w:val="00616D7F"/>
    <w:rPr>
      <w:rFonts w:ascii="Segoe UI" w:hAnsi="Segoe UI"/>
    </w:rPr>
  </w:style>
  <w:style w:type="paragraph" w:styleId="Normalcentr">
    <w:name w:val="Block Text"/>
    <w:basedOn w:val="Normal"/>
    <w:rsid w:val="00ED6808"/>
    <w:pPr>
      <w:tabs>
        <w:tab w:val="left" w:pos="1010"/>
      </w:tabs>
      <w:spacing w:line="240" w:lineRule="exact"/>
      <w:ind w:left="284" w:right="-1"/>
      <w:jc w:val="both"/>
    </w:pPr>
    <w:rPr>
      <w:rFonts w:ascii="Arial" w:hAnsi="Arial"/>
      <w:sz w:val="22"/>
    </w:rPr>
  </w:style>
  <w:style w:type="paragraph" w:styleId="Corpsdetexte2">
    <w:name w:val="Body Text 2"/>
    <w:basedOn w:val="Normal"/>
    <w:link w:val="Corpsdetexte2Car"/>
    <w:uiPriority w:val="99"/>
    <w:semiHidden/>
    <w:unhideWhenUsed/>
    <w:rsid w:val="00FE42CB"/>
    <w:pPr>
      <w:spacing w:after="120" w:line="480" w:lineRule="auto"/>
    </w:pPr>
    <w:rPr>
      <w:rFonts w:ascii="Times New Roman" w:hAnsi="Times New Roman"/>
      <w:sz w:val="22"/>
    </w:rPr>
  </w:style>
  <w:style w:type="character" w:customStyle="1" w:styleId="Corpsdetexte2Car">
    <w:name w:val="Corps de texte 2 Car"/>
    <w:link w:val="Corpsdetexte2"/>
    <w:uiPriority w:val="99"/>
    <w:semiHidden/>
    <w:rsid w:val="00FE42CB"/>
    <w:rPr>
      <w:sz w:val="22"/>
    </w:rPr>
  </w:style>
  <w:style w:type="paragraph" w:customStyle="1" w:styleId="Contenudetableau">
    <w:name w:val="Contenu de tableau"/>
    <w:basedOn w:val="Normal"/>
    <w:rsid w:val="00A77ED3"/>
    <w:pPr>
      <w:widowControl w:val="0"/>
      <w:suppressLineNumbers/>
      <w:suppressAutoHyphens/>
    </w:pPr>
    <w:rPr>
      <w:rFonts w:ascii="Times New Roman" w:eastAsia="SimSun"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9396">
      <w:bodyDiv w:val="1"/>
      <w:marLeft w:val="0"/>
      <w:marRight w:val="0"/>
      <w:marTop w:val="0"/>
      <w:marBottom w:val="0"/>
      <w:divBdr>
        <w:top w:val="none" w:sz="0" w:space="0" w:color="auto"/>
        <w:left w:val="none" w:sz="0" w:space="0" w:color="auto"/>
        <w:bottom w:val="none" w:sz="0" w:space="0" w:color="auto"/>
        <w:right w:val="none" w:sz="0" w:space="0" w:color="auto"/>
      </w:divBdr>
    </w:div>
    <w:div w:id="96602423">
      <w:bodyDiv w:val="1"/>
      <w:marLeft w:val="0"/>
      <w:marRight w:val="0"/>
      <w:marTop w:val="0"/>
      <w:marBottom w:val="0"/>
      <w:divBdr>
        <w:top w:val="none" w:sz="0" w:space="0" w:color="auto"/>
        <w:left w:val="none" w:sz="0" w:space="0" w:color="auto"/>
        <w:bottom w:val="none" w:sz="0" w:space="0" w:color="auto"/>
        <w:right w:val="none" w:sz="0" w:space="0" w:color="auto"/>
      </w:divBdr>
    </w:div>
    <w:div w:id="225116793">
      <w:bodyDiv w:val="1"/>
      <w:marLeft w:val="0"/>
      <w:marRight w:val="0"/>
      <w:marTop w:val="0"/>
      <w:marBottom w:val="0"/>
      <w:divBdr>
        <w:top w:val="none" w:sz="0" w:space="0" w:color="auto"/>
        <w:left w:val="none" w:sz="0" w:space="0" w:color="auto"/>
        <w:bottom w:val="none" w:sz="0" w:space="0" w:color="auto"/>
        <w:right w:val="none" w:sz="0" w:space="0" w:color="auto"/>
      </w:divBdr>
    </w:div>
    <w:div w:id="227038470">
      <w:bodyDiv w:val="1"/>
      <w:marLeft w:val="0"/>
      <w:marRight w:val="0"/>
      <w:marTop w:val="0"/>
      <w:marBottom w:val="0"/>
      <w:divBdr>
        <w:top w:val="none" w:sz="0" w:space="0" w:color="auto"/>
        <w:left w:val="none" w:sz="0" w:space="0" w:color="auto"/>
        <w:bottom w:val="none" w:sz="0" w:space="0" w:color="auto"/>
        <w:right w:val="none" w:sz="0" w:space="0" w:color="auto"/>
      </w:divBdr>
    </w:div>
    <w:div w:id="336228179">
      <w:bodyDiv w:val="1"/>
      <w:marLeft w:val="0"/>
      <w:marRight w:val="0"/>
      <w:marTop w:val="0"/>
      <w:marBottom w:val="0"/>
      <w:divBdr>
        <w:top w:val="none" w:sz="0" w:space="0" w:color="auto"/>
        <w:left w:val="none" w:sz="0" w:space="0" w:color="auto"/>
        <w:bottom w:val="none" w:sz="0" w:space="0" w:color="auto"/>
        <w:right w:val="none" w:sz="0" w:space="0" w:color="auto"/>
      </w:divBdr>
    </w:div>
    <w:div w:id="342362214">
      <w:bodyDiv w:val="1"/>
      <w:marLeft w:val="0"/>
      <w:marRight w:val="0"/>
      <w:marTop w:val="0"/>
      <w:marBottom w:val="0"/>
      <w:divBdr>
        <w:top w:val="none" w:sz="0" w:space="0" w:color="auto"/>
        <w:left w:val="none" w:sz="0" w:space="0" w:color="auto"/>
        <w:bottom w:val="none" w:sz="0" w:space="0" w:color="auto"/>
        <w:right w:val="none" w:sz="0" w:space="0" w:color="auto"/>
      </w:divBdr>
    </w:div>
    <w:div w:id="363486813">
      <w:bodyDiv w:val="1"/>
      <w:marLeft w:val="0"/>
      <w:marRight w:val="0"/>
      <w:marTop w:val="0"/>
      <w:marBottom w:val="0"/>
      <w:divBdr>
        <w:top w:val="none" w:sz="0" w:space="0" w:color="auto"/>
        <w:left w:val="none" w:sz="0" w:space="0" w:color="auto"/>
        <w:bottom w:val="none" w:sz="0" w:space="0" w:color="auto"/>
        <w:right w:val="none" w:sz="0" w:space="0" w:color="auto"/>
      </w:divBdr>
    </w:div>
    <w:div w:id="385301977">
      <w:bodyDiv w:val="1"/>
      <w:marLeft w:val="0"/>
      <w:marRight w:val="0"/>
      <w:marTop w:val="0"/>
      <w:marBottom w:val="0"/>
      <w:divBdr>
        <w:top w:val="none" w:sz="0" w:space="0" w:color="auto"/>
        <w:left w:val="none" w:sz="0" w:space="0" w:color="auto"/>
        <w:bottom w:val="none" w:sz="0" w:space="0" w:color="auto"/>
        <w:right w:val="none" w:sz="0" w:space="0" w:color="auto"/>
      </w:divBdr>
    </w:div>
    <w:div w:id="412971421">
      <w:bodyDiv w:val="1"/>
      <w:marLeft w:val="0"/>
      <w:marRight w:val="0"/>
      <w:marTop w:val="0"/>
      <w:marBottom w:val="0"/>
      <w:divBdr>
        <w:top w:val="none" w:sz="0" w:space="0" w:color="auto"/>
        <w:left w:val="none" w:sz="0" w:space="0" w:color="auto"/>
        <w:bottom w:val="none" w:sz="0" w:space="0" w:color="auto"/>
        <w:right w:val="none" w:sz="0" w:space="0" w:color="auto"/>
      </w:divBdr>
    </w:div>
    <w:div w:id="469128909">
      <w:bodyDiv w:val="1"/>
      <w:marLeft w:val="0"/>
      <w:marRight w:val="0"/>
      <w:marTop w:val="0"/>
      <w:marBottom w:val="0"/>
      <w:divBdr>
        <w:top w:val="none" w:sz="0" w:space="0" w:color="auto"/>
        <w:left w:val="none" w:sz="0" w:space="0" w:color="auto"/>
        <w:bottom w:val="none" w:sz="0" w:space="0" w:color="auto"/>
        <w:right w:val="none" w:sz="0" w:space="0" w:color="auto"/>
      </w:divBdr>
    </w:div>
    <w:div w:id="469833830">
      <w:bodyDiv w:val="1"/>
      <w:marLeft w:val="0"/>
      <w:marRight w:val="0"/>
      <w:marTop w:val="0"/>
      <w:marBottom w:val="0"/>
      <w:divBdr>
        <w:top w:val="none" w:sz="0" w:space="0" w:color="auto"/>
        <w:left w:val="none" w:sz="0" w:space="0" w:color="auto"/>
        <w:bottom w:val="none" w:sz="0" w:space="0" w:color="auto"/>
        <w:right w:val="none" w:sz="0" w:space="0" w:color="auto"/>
      </w:divBdr>
    </w:div>
    <w:div w:id="504174167">
      <w:bodyDiv w:val="1"/>
      <w:marLeft w:val="0"/>
      <w:marRight w:val="0"/>
      <w:marTop w:val="0"/>
      <w:marBottom w:val="0"/>
      <w:divBdr>
        <w:top w:val="none" w:sz="0" w:space="0" w:color="auto"/>
        <w:left w:val="none" w:sz="0" w:space="0" w:color="auto"/>
        <w:bottom w:val="none" w:sz="0" w:space="0" w:color="auto"/>
        <w:right w:val="none" w:sz="0" w:space="0" w:color="auto"/>
      </w:divBdr>
    </w:div>
    <w:div w:id="509956462">
      <w:bodyDiv w:val="1"/>
      <w:marLeft w:val="0"/>
      <w:marRight w:val="0"/>
      <w:marTop w:val="0"/>
      <w:marBottom w:val="0"/>
      <w:divBdr>
        <w:top w:val="none" w:sz="0" w:space="0" w:color="auto"/>
        <w:left w:val="none" w:sz="0" w:space="0" w:color="auto"/>
        <w:bottom w:val="none" w:sz="0" w:space="0" w:color="auto"/>
        <w:right w:val="none" w:sz="0" w:space="0" w:color="auto"/>
      </w:divBdr>
    </w:div>
    <w:div w:id="523712937">
      <w:bodyDiv w:val="1"/>
      <w:marLeft w:val="0"/>
      <w:marRight w:val="0"/>
      <w:marTop w:val="0"/>
      <w:marBottom w:val="0"/>
      <w:divBdr>
        <w:top w:val="none" w:sz="0" w:space="0" w:color="auto"/>
        <w:left w:val="none" w:sz="0" w:space="0" w:color="auto"/>
        <w:bottom w:val="none" w:sz="0" w:space="0" w:color="auto"/>
        <w:right w:val="none" w:sz="0" w:space="0" w:color="auto"/>
      </w:divBdr>
    </w:div>
    <w:div w:id="732853626">
      <w:bodyDiv w:val="1"/>
      <w:marLeft w:val="0"/>
      <w:marRight w:val="0"/>
      <w:marTop w:val="0"/>
      <w:marBottom w:val="0"/>
      <w:divBdr>
        <w:top w:val="none" w:sz="0" w:space="0" w:color="auto"/>
        <w:left w:val="none" w:sz="0" w:space="0" w:color="auto"/>
        <w:bottom w:val="none" w:sz="0" w:space="0" w:color="auto"/>
        <w:right w:val="none" w:sz="0" w:space="0" w:color="auto"/>
      </w:divBdr>
    </w:div>
    <w:div w:id="739641472">
      <w:bodyDiv w:val="1"/>
      <w:marLeft w:val="0"/>
      <w:marRight w:val="0"/>
      <w:marTop w:val="0"/>
      <w:marBottom w:val="0"/>
      <w:divBdr>
        <w:top w:val="none" w:sz="0" w:space="0" w:color="auto"/>
        <w:left w:val="none" w:sz="0" w:space="0" w:color="auto"/>
        <w:bottom w:val="none" w:sz="0" w:space="0" w:color="auto"/>
        <w:right w:val="none" w:sz="0" w:space="0" w:color="auto"/>
      </w:divBdr>
    </w:div>
    <w:div w:id="995650218">
      <w:bodyDiv w:val="1"/>
      <w:marLeft w:val="0"/>
      <w:marRight w:val="0"/>
      <w:marTop w:val="0"/>
      <w:marBottom w:val="0"/>
      <w:divBdr>
        <w:top w:val="none" w:sz="0" w:space="0" w:color="auto"/>
        <w:left w:val="none" w:sz="0" w:space="0" w:color="auto"/>
        <w:bottom w:val="none" w:sz="0" w:space="0" w:color="auto"/>
        <w:right w:val="none" w:sz="0" w:space="0" w:color="auto"/>
      </w:divBdr>
    </w:div>
    <w:div w:id="1072971288">
      <w:bodyDiv w:val="1"/>
      <w:marLeft w:val="0"/>
      <w:marRight w:val="0"/>
      <w:marTop w:val="0"/>
      <w:marBottom w:val="0"/>
      <w:divBdr>
        <w:top w:val="none" w:sz="0" w:space="0" w:color="auto"/>
        <w:left w:val="none" w:sz="0" w:space="0" w:color="auto"/>
        <w:bottom w:val="none" w:sz="0" w:space="0" w:color="auto"/>
        <w:right w:val="none" w:sz="0" w:space="0" w:color="auto"/>
      </w:divBdr>
    </w:div>
    <w:div w:id="1095520531">
      <w:bodyDiv w:val="1"/>
      <w:marLeft w:val="0"/>
      <w:marRight w:val="0"/>
      <w:marTop w:val="0"/>
      <w:marBottom w:val="0"/>
      <w:divBdr>
        <w:top w:val="none" w:sz="0" w:space="0" w:color="auto"/>
        <w:left w:val="none" w:sz="0" w:space="0" w:color="auto"/>
        <w:bottom w:val="none" w:sz="0" w:space="0" w:color="auto"/>
        <w:right w:val="none" w:sz="0" w:space="0" w:color="auto"/>
      </w:divBdr>
    </w:div>
    <w:div w:id="1112087206">
      <w:bodyDiv w:val="1"/>
      <w:marLeft w:val="0"/>
      <w:marRight w:val="0"/>
      <w:marTop w:val="0"/>
      <w:marBottom w:val="0"/>
      <w:divBdr>
        <w:top w:val="none" w:sz="0" w:space="0" w:color="auto"/>
        <w:left w:val="none" w:sz="0" w:space="0" w:color="auto"/>
        <w:bottom w:val="none" w:sz="0" w:space="0" w:color="auto"/>
        <w:right w:val="none" w:sz="0" w:space="0" w:color="auto"/>
      </w:divBdr>
    </w:div>
    <w:div w:id="1261568142">
      <w:bodyDiv w:val="1"/>
      <w:marLeft w:val="0"/>
      <w:marRight w:val="0"/>
      <w:marTop w:val="0"/>
      <w:marBottom w:val="0"/>
      <w:divBdr>
        <w:top w:val="none" w:sz="0" w:space="0" w:color="auto"/>
        <w:left w:val="none" w:sz="0" w:space="0" w:color="auto"/>
        <w:bottom w:val="none" w:sz="0" w:space="0" w:color="auto"/>
        <w:right w:val="none" w:sz="0" w:space="0" w:color="auto"/>
      </w:divBdr>
    </w:div>
    <w:div w:id="1275554599">
      <w:bodyDiv w:val="1"/>
      <w:marLeft w:val="0"/>
      <w:marRight w:val="0"/>
      <w:marTop w:val="0"/>
      <w:marBottom w:val="0"/>
      <w:divBdr>
        <w:top w:val="none" w:sz="0" w:space="0" w:color="auto"/>
        <w:left w:val="none" w:sz="0" w:space="0" w:color="auto"/>
        <w:bottom w:val="none" w:sz="0" w:space="0" w:color="auto"/>
        <w:right w:val="none" w:sz="0" w:space="0" w:color="auto"/>
      </w:divBdr>
    </w:div>
    <w:div w:id="1296830564">
      <w:bodyDiv w:val="1"/>
      <w:marLeft w:val="0"/>
      <w:marRight w:val="0"/>
      <w:marTop w:val="0"/>
      <w:marBottom w:val="0"/>
      <w:divBdr>
        <w:top w:val="none" w:sz="0" w:space="0" w:color="auto"/>
        <w:left w:val="none" w:sz="0" w:space="0" w:color="auto"/>
        <w:bottom w:val="none" w:sz="0" w:space="0" w:color="auto"/>
        <w:right w:val="none" w:sz="0" w:space="0" w:color="auto"/>
      </w:divBdr>
    </w:div>
    <w:div w:id="1307473178">
      <w:bodyDiv w:val="1"/>
      <w:marLeft w:val="0"/>
      <w:marRight w:val="0"/>
      <w:marTop w:val="0"/>
      <w:marBottom w:val="0"/>
      <w:divBdr>
        <w:top w:val="none" w:sz="0" w:space="0" w:color="auto"/>
        <w:left w:val="none" w:sz="0" w:space="0" w:color="auto"/>
        <w:bottom w:val="none" w:sz="0" w:space="0" w:color="auto"/>
        <w:right w:val="none" w:sz="0" w:space="0" w:color="auto"/>
      </w:divBdr>
    </w:div>
    <w:div w:id="1340959263">
      <w:bodyDiv w:val="1"/>
      <w:marLeft w:val="0"/>
      <w:marRight w:val="0"/>
      <w:marTop w:val="0"/>
      <w:marBottom w:val="0"/>
      <w:divBdr>
        <w:top w:val="none" w:sz="0" w:space="0" w:color="auto"/>
        <w:left w:val="none" w:sz="0" w:space="0" w:color="auto"/>
        <w:bottom w:val="none" w:sz="0" w:space="0" w:color="auto"/>
        <w:right w:val="none" w:sz="0" w:space="0" w:color="auto"/>
      </w:divBdr>
    </w:div>
    <w:div w:id="1343317389">
      <w:bodyDiv w:val="1"/>
      <w:marLeft w:val="0"/>
      <w:marRight w:val="0"/>
      <w:marTop w:val="0"/>
      <w:marBottom w:val="0"/>
      <w:divBdr>
        <w:top w:val="none" w:sz="0" w:space="0" w:color="auto"/>
        <w:left w:val="none" w:sz="0" w:space="0" w:color="auto"/>
        <w:bottom w:val="none" w:sz="0" w:space="0" w:color="auto"/>
        <w:right w:val="none" w:sz="0" w:space="0" w:color="auto"/>
      </w:divBdr>
    </w:div>
    <w:div w:id="1357270105">
      <w:bodyDiv w:val="1"/>
      <w:marLeft w:val="0"/>
      <w:marRight w:val="0"/>
      <w:marTop w:val="0"/>
      <w:marBottom w:val="0"/>
      <w:divBdr>
        <w:top w:val="none" w:sz="0" w:space="0" w:color="auto"/>
        <w:left w:val="none" w:sz="0" w:space="0" w:color="auto"/>
        <w:bottom w:val="none" w:sz="0" w:space="0" w:color="auto"/>
        <w:right w:val="none" w:sz="0" w:space="0" w:color="auto"/>
      </w:divBdr>
    </w:div>
    <w:div w:id="1392115875">
      <w:bodyDiv w:val="1"/>
      <w:marLeft w:val="0"/>
      <w:marRight w:val="0"/>
      <w:marTop w:val="0"/>
      <w:marBottom w:val="0"/>
      <w:divBdr>
        <w:top w:val="none" w:sz="0" w:space="0" w:color="auto"/>
        <w:left w:val="none" w:sz="0" w:space="0" w:color="auto"/>
        <w:bottom w:val="none" w:sz="0" w:space="0" w:color="auto"/>
        <w:right w:val="none" w:sz="0" w:space="0" w:color="auto"/>
      </w:divBdr>
    </w:div>
    <w:div w:id="1425103497">
      <w:bodyDiv w:val="1"/>
      <w:marLeft w:val="0"/>
      <w:marRight w:val="0"/>
      <w:marTop w:val="0"/>
      <w:marBottom w:val="0"/>
      <w:divBdr>
        <w:top w:val="none" w:sz="0" w:space="0" w:color="auto"/>
        <w:left w:val="none" w:sz="0" w:space="0" w:color="auto"/>
        <w:bottom w:val="none" w:sz="0" w:space="0" w:color="auto"/>
        <w:right w:val="none" w:sz="0" w:space="0" w:color="auto"/>
      </w:divBdr>
    </w:div>
    <w:div w:id="1529370573">
      <w:bodyDiv w:val="1"/>
      <w:marLeft w:val="0"/>
      <w:marRight w:val="0"/>
      <w:marTop w:val="0"/>
      <w:marBottom w:val="0"/>
      <w:divBdr>
        <w:top w:val="none" w:sz="0" w:space="0" w:color="auto"/>
        <w:left w:val="none" w:sz="0" w:space="0" w:color="auto"/>
        <w:bottom w:val="none" w:sz="0" w:space="0" w:color="auto"/>
        <w:right w:val="none" w:sz="0" w:space="0" w:color="auto"/>
      </w:divBdr>
    </w:div>
    <w:div w:id="1530529289">
      <w:bodyDiv w:val="1"/>
      <w:marLeft w:val="0"/>
      <w:marRight w:val="0"/>
      <w:marTop w:val="0"/>
      <w:marBottom w:val="0"/>
      <w:divBdr>
        <w:top w:val="none" w:sz="0" w:space="0" w:color="auto"/>
        <w:left w:val="none" w:sz="0" w:space="0" w:color="auto"/>
        <w:bottom w:val="none" w:sz="0" w:space="0" w:color="auto"/>
        <w:right w:val="none" w:sz="0" w:space="0" w:color="auto"/>
      </w:divBdr>
    </w:div>
    <w:div w:id="1549220317">
      <w:bodyDiv w:val="1"/>
      <w:marLeft w:val="0"/>
      <w:marRight w:val="0"/>
      <w:marTop w:val="0"/>
      <w:marBottom w:val="0"/>
      <w:divBdr>
        <w:top w:val="none" w:sz="0" w:space="0" w:color="auto"/>
        <w:left w:val="none" w:sz="0" w:space="0" w:color="auto"/>
        <w:bottom w:val="none" w:sz="0" w:space="0" w:color="auto"/>
        <w:right w:val="none" w:sz="0" w:space="0" w:color="auto"/>
      </w:divBdr>
    </w:div>
    <w:div w:id="1594625040">
      <w:bodyDiv w:val="1"/>
      <w:marLeft w:val="0"/>
      <w:marRight w:val="0"/>
      <w:marTop w:val="0"/>
      <w:marBottom w:val="0"/>
      <w:divBdr>
        <w:top w:val="none" w:sz="0" w:space="0" w:color="auto"/>
        <w:left w:val="none" w:sz="0" w:space="0" w:color="auto"/>
        <w:bottom w:val="none" w:sz="0" w:space="0" w:color="auto"/>
        <w:right w:val="none" w:sz="0" w:space="0" w:color="auto"/>
      </w:divBdr>
    </w:div>
    <w:div w:id="1596789194">
      <w:bodyDiv w:val="1"/>
      <w:marLeft w:val="0"/>
      <w:marRight w:val="0"/>
      <w:marTop w:val="0"/>
      <w:marBottom w:val="0"/>
      <w:divBdr>
        <w:top w:val="none" w:sz="0" w:space="0" w:color="auto"/>
        <w:left w:val="none" w:sz="0" w:space="0" w:color="auto"/>
        <w:bottom w:val="none" w:sz="0" w:space="0" w:color="auto"/>
        <w:right w:val="none" w:sz="0" w:space="0" w:color="auto"/>
      </w:divBdr>
    </w:div>
    <w:div w:id="1621453459">
      <w:bodyDiv w:val="1"/>
      <w:marLeft w:val="0"/>
      <w:marRight w:val="0"/>
      <w:marTop w:val="0"/>
      <w:marBottom w:val="0"/>
      <w:divBdr>
        <w:top w:val="none" w:sz="0" w:space="0" w:color="auto"/>
        <w:left w:val="none" w:sz="0" w:space="0" w:color="auto"/>
        <w:bottom w:val="none" w:sz="0" w:space="0" w:color="auto"/>
        <w:right w:val="none" w:sz="0" w:space="0" w:color="auto"/>
      </w:divBdr>
    </w:div>
    <w:div w:id="1647588404">
      <w:bodyDiv w:val="1"/>
      <w:marLeft w:val="0"/>
      <w:marRight w:val="0"/>
      <w:marTop w:val="0"/>
      <w:marBottom w:val="0"/>
      <w:divBdr>
        <w:top w:val="none" w:sz="0" w:space="0" w:color="auto"/>
        <w:left w:val="none" w:sz="0" w:space="0" w:color="auto"/>
        <w:bottom w:val="none" w:sz="0" w:space="0" w:color="auto"/>
        <w:right w:val="none" w:sz="0" w:space="0" w:color="auto"/>
      </w:divBdr>
    </w:div>
    <w:div w:id="1709647846">
      <w:bodyDiv w:val="1"/>
      <w:marLeft w:val="0"/>
      <w:marRight w:val="0"/>
      <w:marTop w:val="0"/>
      <w:marBottom w:val="0"/>
      <w:divBdr>
        <w:top w:val="none" w:sz="0" w:space="0" w:color="auto"/>
        <w:left w:val="none" w:sz="0" w:space="0" w:color="auto"/>
        <w:bottom w:val="none" w:sz="0" w:space="0" w:color="auto"/>
        <w:right w:val="none" w:sz="0" w:space="0" w:color="auto"/>
      </w:divBdr>
    </w:div>
    <w:div w:id="1785733015">
      <w:bodyDiv w:val="1"/>
      <w:marLeft w:val="0"/>
      <w:marRight w:val="0"/>
      <w:marTop w:val="0"/>
      <w:marBottom w:val="0"/>
      <w:divBdr>
        <w:top w:val="none" w:sz="0" w:space="0" w:color="auto"/>
        <w:left w:val="none" w:sz="0" w:space="0" w:color="auto"/>
        <w:bottom w:val="none" w:sz="0" w:space="0" w:color="auto"/>
        <w:right w:val="none" w:sz="0" w:space="0" w:color="auto"/>
      </w:divBdr>
    </w:div>
    <w:div w:id="1914700047">
      <w:bodyDiv w:val="1"/>
      <w:marLeft w:val="0"/>
      <w:marRight w:val="0"/>
      <w:marTop w:val="0"/>
      <w:marBottom w:val="0"/>
      <w:divBdr>
        <w:top w:val="none" w:sz="0" w:space="0" w:color="auto"/>
        <w:left w:val="none" w:sz="0" w:space="0" w:color="auto"/>
        <w:bottom w:val="none" w:sz="0" w:space="0" w:color="auto"/>
        <w:right w:val="none" w:sz="0" w:space="0" w:color="auto"/>
      </w:divBdr>
    </w:div>
    <w:div w:id="1919706815">
      <w:bodyDiv w:val="1"/>
      <w:marLeft w:val="0"/>
      <w:marRight w:val="0"/>
      <w:marTop w:val="0"/>
      <w:marBottom w:val="0"/>
      <w:divBdr>
        <w:top w:val="none" w:sz="0" w:space="0" w:color="auto"/>
        <w:left w:val="none" w:sz="0" w:space="0" w:color="auto"/>
        <w:bottom w:val="none" w:sz="0" w:space="0" w:color="auto"/>
        <w:right w:val="none" w:sz="0" w:space="0" w:color="auto"/>
      </w:divBdr>
    </w:div>
    <w:div w:id="2006324981">
      <w:bodyDiv w:val="1"/>
      <w:marLeft w:val="0"/>
      <w:marRight w:val="0"/>
      <w:marTop w:val="0"/>
      <w:marBottom w:val="0"/>
      <w:divBdr>
        <w:top w:val="none" w:sz="0" w:space="0" w:color="auto"/>
        <w:left w:val="none" w:sz="0" w:space="0" w:color="auto"/>
        <w:bottom w:val="none" w:sz="0" w:space="0" w:color="auto"/>
        <w:right w:val="none" w:sz="0" w:space="0" w:color="auto"/>
      </w:divBdr>
    </w:div>
    <w:div w:id="20533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mailto:avc-cellule.marches@aphp.fr" TargetMode="External"/><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1F2E3-359D-4C27-A328-30427DB16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1002</Words>
  <Characters>5489</Characters>
  <Application>Microsoft Office Word</Application>
  <DocSecurity>8</DocSecurity>
  <Lines>45</Lines>
  <Paragraphs>12</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MARCHES PUBLICS DE FOURNITURES COURANTES ET SERVICES</vt:lpstr>
      <vt:lpstr>MARCHES PUBLICS DE FOURNITURES COURANTES ET SERVICES</vt:lpstr>
    </vt:vector>
  </TitlesOfParts>
  <Company>AGYSOFT</Company>
  <LinksUpToDate>false</LinksUpToDate>
  <CharactersWithSpaces>6479</CharactersWithSpaces>
  <SharedDoc>false</SharedDoc>
  <HLinks>
    <vt:vector size="6" baseType="variant">
      <vt:variant>
        <vt:i4>3014683</vt:i4>
      </vt:variant>
      <vt:variant>
        <vt:i4>6</vt:i4>
      </vt:variant>
      <vt:variant>
        <vt:i4>0</vt:i4>
      </vt:variant>
      <vt:variant>
        <vt:i4>5</vt:i4>
      </vt:variant>
      <vt:variant>
        <vt:lpwstr>mailto:avc-cellule.marches@aphp.fr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MARTINEZ Stéphanie</cp:lastModifiedBy>
  <cp:revision>3</cp:revision>
  <cp:lastPrinted>2018-08-31T12:45:00Z</cp:lastPrinted>
  <dcterms:created xsi:type="dcterms:W3CDTF">2025-04-04T08:30:00Z</dcterms:created>
  <dcterms:modified xsi:type="dcterms:W3CDTF">2025-04-04T08:31:00Z</dcterms:modified>
</cp:coreProperties>
</file>