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1A4A7" w14:textId="77777777" w:rsidR="00B464F0" w:rsidRPr="00B464F0" w:rsidRDefault="00B464F0" w:rsidP="00921D7A">
      <w:pPr>
        <w:rPr>
          <w:rFonts w:ascii="Montserrat" w:hAnsi="Montserrat" w:cs="Segoe UI Semilight"/>
          <w:b/>
          <w:sz w:val="36"/>
          <w:szCs w:val="22"/>
        </w:rPr>
      </w:pPr>
    </w:p>
    <w:p w14:paraId="2B165B42"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13B7BC7C"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005B5972"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0AC69BCB" w14:textId="77777777" w:rsidR="00B464F0" w:rsidRPr="009C3FF5" w:rsidRDefault="00B464F0" w:rsidP="00B464F0">
            <w:pPr>
              <w:spacing w:before="60" w:after="60"/>
              <w:ind w:left="-70"/>
              <w:jc w:val="center"/>
              <w:rPr>
                <w:b/>
                <w:sz w:val="28"/>
                <w:szCs w:val="28"/>
              </w:rPr>
            </w:pPr>
            <w:r w:rsidRPr="00B464F0">
              <w:rPr>
                <w:rFonts w:ascii="Segoe UI Semilight" w:hAnsi="Segoe UI Semilight" w:cs="Segoe UI Semilight"/>
                <w:sz w:val="28"/>
                <w:szCs w:val="22"/>
              </w:rPr>
              <w:t>N° accord cadre</w:t>
            </w:r>
          </w:p>
        </w:tc>
        <w:tc>
          <w:tcPr>
            <w:tcW w:w="425" w:type="dxa"/>
            <w:tcBorders>
              <w:top w:val="dotted" w:sz="4" w:space="0" w:color="auto"/>
              <w:left w:val="dotted" w:sz="4" w:space="0" w:color="auto"/>
              <w:bottom w:val="dotted" w:sz="4" w:space="0" w:color="auto"/>
              <w:right w:val="dotted" w:sz="4" w:space="0" w:color="auto"/>
            </w:tcBorders>
            <w:vAlign w:val="center"/>
          </w:tcPr>
          <w:p w14:paraId="00537DD0"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E0E377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27335E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8E7234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6411E2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B2EA352"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73C62DF"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2A9D5EF"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8811241"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6AA63F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6CD9DB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928D7C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EEA42F5"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0C179928" w14:textId="77777777" w:rsidR="00B464F0" w:rsidRPr="00960951" w:rsidRDefault="00B464F0" w:rsidP="00B464F0">
            <w:pPr>
              <w:spacing w:before="60" w:after="60" w:line="240" w:lineRule="exact"/>
              <w:ind w:right="-1"/>
              <w:jc w:val="center"/>
              <w:rPr>
                <w:sz w:val="28"/>
                <w:szCs w:val="28"/>
              </w:rPr>
            </w:pPr>
          </w:p>
        </w:tc>
      </w:tr>
    </w:tbl>
    <w:p w14:paraId="4B830995"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94567D" w:rsidRPr="005A1D20" w14:paraId="1661F16D" w14:textId="77777777" w:rsidTr="00616D7F">
        <w:tc>
          <w:tcPr>
            <w:tcW w:w="1746" w:type="dxa"/>
            <w:tcBorders>
              <w:top w:val="single" w:sz="4" w:space="0" w:color="auto"/>
              <w:bottom w:val="single" w:sz="4" w:space="0" w:color="auto"/>
              <w:right w:val="nil"/>
            </w:tcBorders>
            <w:shd w:val="clear" w:color="auto" w:fill="auto"/>
          </w:tcPr>
          <w:p w14:paraId="7D13888C" w14:textId="77777777" w:rsidR="00837E93" w:rsidRPr="0094567D" w:rsidRDefault="0094567D" w:rsidP="0094567D">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left w:val="nil"/>
              <w:bottom w:val="single" w:sz="4" w:space="0" w:color="auto"/>
            </w:tcBorders>
            <w:shd w:val="clear" w:color="auto" w:fill="auto"/>
          </w:tcPr>
          <w:p w14:paraId="716A4EE7" w14:textId="1531894E" w:rsidR="00837E93" w:rsidRPr="0094567D" w:rsidRDefault="005833B8" w:rsidP="00DF4F29">
            <w:pPr>
              <w:spacing w:before="60" w:after="60"/>
              <w:rPr>
                <w:rFonts w:ascii="Segoe UI Semilight" w:hAnsi="Segoe UI Semilight" w:cs="Segoe UI Semilight"/>
                <w:szCs w:val="22"/>
              </w:rPr>
            </w:pPr>
            <w:r>
              <w:rPr>
                <w:rFonts w:ascii="Segoe UI Semilight" w:hAnsi="Segoe UI Semilight" w:cs="Segoe UI Semilight"/>
                <w:szCs w:val="22"/>
              </w:rPr>
              <w:t>25 GH93 21 TVX</w:t>
            </w:r>
          </w:p>
        </w:tc>
      </w:tr>
      <w:tr w:rsidR="0094567D" w:rsidRPr="005A1D20" w14:paraId="5F931C00" w14:textId="77777777" w:rsidTr="00616D7F">
        <w:tc>
          <w:tcPr>
            <w:tcW w:w="1746" w:type="dxa"/>
            <w:tcBorders>
              <w:top w:val="single" w:sz="4" w:space="0" w:color="auto"/>
              <w:right w:val="nil"/>
            </w:tcBorders>
            <w:shd w:val="clear" w:color="auto" w:fill="auto"/>
          </w:tcPr>
          <w:p w14:paraId="46779FAA" w14:textId="77777777" w:rsidR="00837E93" w:rsidRPr="0094567D" w:rsidRDefault="0094567D" w:rsidP="0094567D">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left w:val="nil"/>
              <w:bottom w:val="single" w:sz="4" w:space="0" w:color="auto"/>
            </w:tcBorders>
            <w:shd w:val="clear" w:color="auto" w:fill="auto"/>
          </w:tcPr>
          <w:p w14:paraId="76351804" w14:textId="77777777" w:rsidR="009A0835" w:rsidRDefault="009A0835" w:rsidP="009A0835">
            <w:pPr>
              <w:rPr>
                <w:rFonts w:ascii="Segoe UI Semilight" w:hAnsi="Segoe UI Semilight" w:cs="Segoe UI Semilight"/>
                <w:b/>
                <w:szCs w:val="22"/>
              </w:rPr>
            </w:pPr>
            <w:r>
              <w:rPr>
                <w:rFonts w:ascii="Segoe UI Semilight" w:hAnsi="Segoe UI Semilight" w:cs="Segoe UI Semilight"/>
                <w:b/>
                <w:szCs w:val="22"/>
              </w:rPr>
              <w:t>Prestations Intellectuelles en Assistance à Maîtrise d’Ouvrage pour les opérations de travaux</w:t>
            </w:r>
          </w:p>
          <w:p w14:paraId="6DE75ACB" w14:textId="77777777" w:rsidR="00DF7CDE" w:rsidRPr="00DF7CDE" w:rsidRDefault="009A0835" w:rsidP="0098186A">
            <w:pPr>
              <w:spacing w:before="60" w:after="60"/>
              <w:jc w:val="both"/>
              <w:rPr>
                <w:rFonts w:ascii="Segoe UI Semilight" w:hAnsi="Segoe UI Semilight" w:cs="Segoe UI Semilight"/>
                <w:color w:val="FF0000"/>
                <w:szCs w:val="22"/>
              </w:rPr>
            </w:pPr>
            <w:r w:rsidRPr="00367109">
              <w:rPr>
                <w:rFonts w:ascii="Segoe UI Semilight" w:hAnsi="Segoe UI Semilight" w:cs="Segoe UI Semilight"/>
                <w:b/>
                <w:color w:val="FF0000"/>
                <w:szCs w:val="22"/>
              </w:rPr>
              <w:t xml:space="preserve">Lot </w:t>
            </w:r>
            <w:r w:rsidR="0098186A">
              <w:rPr>
                <w:rFonts w:ascii="Segoe UI Semilight" w:hAnsi="Segoe UI Semilight" w:cs="Segoe UI Semilight"/>
                <w:b/>
                <w:color w:val="FF0000"/>
                <w:szCs w:val="22"/>
              </w:rPr>
              <w:t>B</w:t>
            </w:r>
            <w:r w:rsidRPr="00367109">
              <w:rPr>
                <w:rFonts w:ascii="Segoe UI Semilight" w:hAnsi="Segoe UI Semilight" w:cs="Segoe UI Semilight"/>
                <w:b/>
                <w:color w:val="FF0000"/>
                <w:szCs w:val="22"/>
              </w:rPr>
              <w:t xml:space="preserve"> - </w:t>
            </w:r>
            <w:r w:rsidR="0098186A" w:rsidRPr="0098186A">
              <w:rPr>
                <w:rFonts w:ascii="Segoe UI Semilight" w:hAnsi="Segoe UI Semilight" w:cs="Segoe UI Semilight"/>
                <w:b/>
                <w:color w:val="FF0000"/>
                <w:szCs w:val="22"/>
              </w:rPr>
              <w:t>Missions de Coordination des Systèmes de Sécurité Incendie (C.S.S.I)</w:t>
            </w:r>
          </w:p>
        </w:tc>
      </w:tr>
      <w:tr w:rsidR="0094567D" w:rsidRPr="005A1D20" w14:paraId="1CF52EC6" w14:textId="77777777" w:rsidTr="00616D7F">
        <w:tc>
          <w:tcPr>
            <w:tcW w:w="1746" w:type="dxa"/>
            <w:tcBorders>
              <w:bottom w:val="single" w:sz="4" w:space="0" w:color="auto"/>
              <w:right w:val="nil"/>
            </w:tcBorders>
            <w:shd w:val="clear" w:color="auto" w:fill="auto"/>
          </w:tcPr>
          <w:p w14:paraId="29A60863" w14:textId="77777777" w:rsidR="00837E93" w:rsidRPr="0094567D" w:rsidRDefault="0094567D" w:rsidP="0094567D">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p w14:paraId="619C9661" w14:textId="77777777" w:rsidR="00837E93" w:rsidRPr="0094567D" w:rsidRDefault="00837E93" w:rsidP="0094567D">
            <w:pPr>
              <w:spacing w:before="60" w:after="60"/>
              <w:rPr>
                <w:rFonts w:ascii="Segoe UI Semilight" w:hAnsi="Segoe UI Semilight" w:cs="Segoe UI Semilight"/>
                <w:szCs w:val="22"/>
              </w:rPr>
            </w:pPr>
          </w:p>
        </w:tc>
        <w:tc>
          <w:tcPr>
            <w:tcW w:w="7468" w:type="dxa"/>
            <w:tcBorders>
              <w:top w:val="single" w:sz="4" w:space="0" w:color="auto"/>
              <w:left w:val="nil"/>
              <w:bottom w:val="single" w:sz="4" w:space="0" w:color="auto"/>
            </w:tcBorders>
            <w:shd w:val="clear" w:color="auto" w:fill="auto"/>
          </w:tcPr>
          <w:p w14:paraId="4F41EDF7" w14:textId="77777777" w:rsidR="00DF4F29" w:rsidRDefault="00DF4F29" w:rsidP="00DF4F29">
            <w:pPr>
              <w:spacing w:before="60" w:after="60"/>
              <w:rPr>
                <w:rFonts w:ascii="Segoe UI Semilight" w:hAnsi="Segoe UI Semilight" w:cs="Segoe UI Semilight"/>
                <w:szCs w:val="22"/>
              </w:rPr>
            </w:pPr>
            <w:r>
              <w:rPr>
                <w:rFonts w:ascii="Segoe UI Semilight" w:hAnsi="Segoe UI Semilight" w:cs="Segoe UI Semilight"/>
                <w:szCs w:val="22"/>
              </w:rPr>
              <w:t>Accord-cadre sur appel d’offres ouvert soumis aux dispositions de l’article R 2124-1 du Code de la Commande Publique.</w:t>
            </w:r>
          </w:p>
          <w:p w14:paraId="2F52F7B2" w14:textId="77777777" w:rsidR="00837E93" w:rsidRPr="0094567D" w:rsidRDefault="00DF4F29" w:rsidP="00DF4F29">
            <w:pPr>
              <w:spacing w:before="60" w:after="60"/>
              <w:rPr>
                <w:rFonts w:ascii="Segoe UI Semilight" w:hAnsi="Segoe UI Semilight" w:cs="Segoe UI Semilight"/>
                <w:szCs w:val="22"/>
              </w:rPr>
            </w:pPr>
            <w:r>
              <w:rPr>
                <w:rFonts w:ascii="Segoe UI Semilight" w:hAnsi="Segoe UI Semilight" w:cs="Segoe UI Semilight"/>
                <w:szCs w:val="22"/>
              </w:rPr>
              <w:t>Il suit les dispositions des articles R2162-1 à R2162-6 et R2162-13 à R2162-14 du code de la commande publique relatives aux accords-cadres à bons de commande</w:t>
            </w:r>
          </w:p>
        </w:tc>
      </w:tr>
    </w:tbl>
    <w:p w14:paraId="051023DF" w14:textId="77777777" w:rsidR="00E85B9A" w:rsidRDefault="00E85B9A"/>
    <w:p w14:paraId="573CCF7E"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52F0F86D"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01775DC5"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B54FED2"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66C0973A"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Signataires de l’accord cadre</w:t>
      </w:r>
    </w:p>
    <w:p w14:paraId="057688AE" w14:textId="77777777" w:rsidR="002C64B3" w:rsidRDefault="00373C0F" w:rsidP="002C64B3">
      <w:pPr>
        <w:jc w:val="center"/>
        <w:rPr>
          <w:rFonts w:ascii="Segoe UI Semilight" w:hAnsi="Segoe UI Semilight" w:cs="Segoe UI Semilight"/>
          <w:szCs w:val="22"/>
        </w:rPr>
      </w:pPr>
      <w:r w:rsidRPr="00373C0F">
        <w:rPr>
          <w:rFonts w:ascii="Segoe UI Semilight" w:hAnsi="Segoe UI Semilight" w:cs="Segoe UI Semilight"/>
          <w:szCs w:val="22"/>
        </w:rPr>
        <w:t>Madame Bénédicte ISABEY, Directrice des HUPSSD ayant reçu délégation de compétence du Directeur Général, par arrêté directorial n° IDF-2024-09-24-00007 du 25 septembre 2024</w:t>
      </w:r>
      <w:r w:rsidR="002C64B3">
        <w:rPr>
          <w:rFonts w:ascii="Segoe UI Semilight" w:hAnsi="Segoe UI Semilight" w:cs="Segoe UI Semilight"/>
          <w:szCs w:val="22"/>
        </w:rPr>
        <w:t>.</w:t>
      </w:r>
    </w:p>
    <w:p w14:paraId="2F66314F" w14:textId="77777777" w:rsidR="002C64B3" w:rsidRPr="00B464F0" w:rsidRDefault="002C64B3" w:rsidP="002C64B3">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7E7E8314" w14:textId="77777777" w:rsidR="002C64B3" w:rsidRPr="00B464F0" w:rsidRDefault="002C64B3" w:rsidP="002C64B3">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56779F3C" w14:textId="77777777" w:rsidR="00B464F0" w:rsidRPr="00B464F0" w:rsidRDefault="002C64B3" w:rsidP="002C64B3">
      <w:pPr>
        <w:jc w:val="center"/>
        <w:rPr>
          <w:rFonts w:ascii="Segoe UI Semilight" w:hAnsi="Segoe UI Semilight" w:cs="Segoe UI Semilight"/>
          <w:szCs w:val="22"/>
        </w:rPr>
      </w:pPr>
      <w:r w:rsidRPr="00823A6D">
        <w:rPr>
          <w:rFonts w:ascii="Segoe UI Semilight" w:hAnsi="Segoe UI Semilight" w:cs="Segoe UI Semilight"/>
          <w:szCs w:val="22"/>
        </w:rPr>
        <w:t>55 Boulevard Diderot, CS 22305, 75610 Paris CEDEX 12</w:t>
      </w:r>
    </w:p>
    <w:p w14:paraId="46249C22" w14:textId="77777777" w:rsidR="00B464F0" w:rsidRDefault="0061697C" w:rsidP="00B464F0">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0586AE4E" w14:textId="77777777" w:rsidR="0094567D" w:rsidRDefault="002C64B3" w:rsidP="00B464F0">
      <w:pPr>
        <w:jc w:val="center"/>
        <w:rPr>
          <w:rFonts w:ascii="Segoe UI Semilight" w:hAnsi="Segoe UI Semilight" w:cs="Segoe UI Semilight"/>
          <w:szCs w:val="22"/>
        </w:rPr>
      </w:pPr>
      <w:r>
        <w:rPr>
          <w:rFonts w:ascii="Segoe UI Semilight" w:hAnsi="Segoe UI Semilight" w:cs="Segoe UI Semilight"/>
          <w:szCs w:val="22"/>
        </w:rPr>
        <w:t>Madame</w:t>
      </w:r>
      <w:r w:rsidR="00B464F0" w:rsidRPr="00B464F0">
        <w:rPr>
          <w:rFonts w:ascii="Segoe UI Semilight" w:hAnsi="Segoe UI Semilight" w:cs="Segoe UI Semilight"/>
          <w:szCs w:val="22"/>
        </w:rPr>
        <w:t xml:space="preserve"> l</w:t>
      </w:r>
      <w:r>
        <w:rPr>
          <w:rFonts w:ascii="Segoe UI Semilight" w:hAnsi="Segoe UI Semilight" w:cs="Segoe UI Semilight"/>
          <w:szCs w:val="22"/>
        </w:rPr>
        <w:t>a</w:t>
      </w:r>
      <w:r w:rsidR="00B464F0" w:rsidRPr="00B464F0">
        <w:rPr>
          <w:rFonts w:ascii="Segoe UI Semilight" w:hAnsi="Segoe UI Semilight" w:cs="Segoe UI Semilight"/>
          <w:szCs w:val="22"/>
        </w:rPr>
        <w:t xml:space="preserve"> Directr</w:t>
      </w:r>
      <w:r>
        <w:rPr>
          <w:rFonts w:ascii="Segoe UI Semilight" w:hAnsi="Segoe UI Semilight" w:cs="Segoe UI Semilight"/>
          <w:szCs w:val="22"/>
        </w:rPr>
        <w:t>ice</w:t>
      </w:r>
      <w:r w:rsidR="00B464F0" w:rsidRPr="00B464F0">
        <w:rPr>
          <w:rFonts w:ascii="Segoe UI Semilight" w:hAnsi="Segoe UI Semilight" w:cs="Segoe UI Semilight"/>
          <w:szCs w:val="22"/>
        </w:rPr>
        <w:t xml:space="preserve"> des H.U.P.S.S.D</w:t>
      </w:r>
    </w:p>
    <w:p w14:paraId="1AD993AC"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E85B9A" w:rsidRPr="003E7C66" w14:paraId="547680E4" w14:textId="77777777" w:rsidTr="008812F2">
        <w:tc>
          <w:tcPr>
            <w:tcW w:w="2509" w:type="dxa"/>
            <w:shd w:val="clear" w:color="auto" w:fill="479CC9"/>
            <w:vAlign w:val="center"/>
          </w:tcPr>
          <w:p w14:paraId="2802DCD7"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10DEF628" w14:textId="77777777" w:rsidR="00E85B9A" w:rsidRPr="003E7C66" w:rsidRDefault="00E85B9A" w:rsidP="00771914">
            <w:pPr>
              <w:widowControl w:val="0"/>
              <w:tabs>
                <w:tab w:val="left" w:pos="6520"/>
              </w:tabs>
              <w:jc w:val="center"/>
              <w:rPr>
                <w:rFonts w:ascii="Segoe UI Semilight" w:hAnsi="Segoe UI Semilight" w:cs="Segoe UI Semilight"/>
                <w:b/>
                <w:color w:val="FFFFFF"/>
              </w:rPr>
            </w:pPr>
          </w:p>
        </w:tc>
        <w:tc>
          <w:tcPr>
            <w:tcW w:w="2556" w:type="dxa"/>
            <w:shd w:val="clear" w:color="auto" w:fill="8F3580"/>
            <w:vAlign w:val="center"/>
          </w:tcPr>
          <w:p w14:paraId="54960C09"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1B589541" w14:textId="77777777" w:rsidR="00E85B9A" w:rsidRPr="003E7C66" w:rsidRDefault="00E85B9A" w:rsidP="00771914">
            <w:pPr>
              <w:widowControl w:val="0"/>
              <w:tabs>
                <w:tab w:val="left" w:pos="6520"/>
              </w:tabs>
              <w:jc w:val="center"/>
              <w:rPr>
                <w:rFonts w:ascii="Segoe UI Semilight" w:hAnsi="Segoe UI Semilight" w:cs="Segoe UI Semilight"/>
                <w:b/>
                <w:color w:val="FFFFFF"/>
              </w:rPr>
            </w:pPr>
          </w:p>
        </w:tc>
        <w:tc>
          <w:tcPr>
            <w:tcW w:w="3029" w:type="dxa"/>
            <w:shd w:val="clear" w:color="auto" w:fill="46A951"/>
            <w:vAlign w:val="center"/>
          </w:tcPr>
          <w:p w14:paraId="3062AC3E"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E85B9A" w:rsidRPr="003E7C66" w14:paraId="4BFA0075" w14:textId="77777777" w:rsidTr="0094567D">
        <w:tc>
          <w:tcPr>
            <w:tcW w:w="2509" w:type="dxa"/>
            <w:shd w:val="clear" w:color="auto" w:fill="auto"/>
            <w:vAlign w:val="center"/>
          </w:tcPr>
          <w:p w14:paraId="613B97C6"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463A64D1"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493A7041"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61F14EA5"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0162F267"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r>
      <w:tr w:rsidR="00E85B9A" w:rsidRPr="005A1D20" w14:paraId="175D786E" w14:textId="77777777" w:rsidTr="0094567D">
        <w:tc>
          <w:tcPr>
            <w:tcW w:w="2509" w:type="dxa"/>
            <w:shd w:val="clear" w:color="auto" w:fill="auto"/>
            <w:vAlign w:val="center"/>
          </w:tcPr>
          <w:p w14:paraId="50F05455" w14:textId="255ADA72" w:rsidR="00E85B9A" w:rsidRPr="005A1D20" w:rsidRDefault="00D90874" w:rsidP="005A1D20">
            <w:pPr>
              <w:widowControl w:val="0"/>
              <w:tabs>
                <w:tab w:val="left" w:pos="6520"/>
              </w:tabs>
              <w:jc w:val="center"/>
              <w:rPr>
                <w:rFonts w:ascii="Segoe UI Semilight" w:hAnsi="Segoe UI Semilight" w:cs="Segoe UI Semilight"/>
                <w:u w:val="single"/>
              </w:rPr>
            </w:pPr>
            <w:r w:rsidRPr="005A1D20">
              <w:rPr>
                <w:rFonts w:ascii="Segoe UI Semilight" w:hAnsi="Segoe UI Semilight" w:cs="Segoe UI Semilight"/>
                <w:noProof/>
              </w:rPr>
              <w:drawing>
                <wp:inline distT="0" distB="0" distL="0" distR="0" wp14:anchorId="31A4D6BA" wp14:editId="5132CFCD">
                  <wp:extent cx="1447800" cy="1085850"/>
                  <wp:effectExtent l="0" t="0" r="0" b="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0" cy="1085850"/>
                          </a:xfrm>
                          <a:prstGeom prst="rect">
                            <a:avLst/>
                          </a:prstGeom>
                          <a:noFill/>
                          <a:ln>
                            <a:noFill/>
                          </a:ln>
                        </pic:spPr>
                      </pic:pic>
                    </a:graphicData>
                  </a:graphic>
                </wp:inline>
              </w:drawing>
            </w:r>
          </w:p>
        </w:tc>
        <w:tc>
          <w:tcPr>
            <w:tcW w:w="537" w:type="dxa"/>
            <w:shd w:val="clear" w:color="auto" w:fill="auto"/>
          </w:tcPr>
          <w:p w14:paraId="2EE01F4A" w14:textId="77777777" w:rsidR="00E85B9A" w:rsidRPr="00771914" w:rsidRDefault="00E85B9A" w:rsidP="005A1D20">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71D2EA0" w14:textId="4D2A7688" w:rsidR="00E85B9A" w:rsidRPr="00771914" w:rsidRDefault="00D90874" w:rsidP="005A1D20">
            <w:pPr>
              <w:widowControl w:val="0"/>
              <w:tabs>
                <w:tab w:val="left" w:pos="6520"/>
              </w:tabs>
              <w:jc w:val="center"/>
              <w:rPr>
                <w:rFonts w:ascii="Segoe UI Semilight" w:hAnsi="Segoe UI Semilight" w:cs="Segoe UI Semilight"/>
              </w:rPr>
            </w:pPr>
            <w:r w:rsidRPr="00771914">
              <w:rPr>
                <w:rFonts w:ascii="Segoe UI Semilight" w:hAnsi="Segoe UI Semilight" w:cs="Segoe UI Semilight"/>
                <w:noProof/>
              </w:rPr>
              <w:drawing>
                <wp:inline distT="0" distB="0" distL="0" distR="0" wp14:anchorId="1BCE5C70" wp14:editId="3A64EED0">
                  <wp:extent cx="1485900" cy="1123950"/>
                  <wp:effectExtent l="0" t="0" r="0" b="0"/>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5900" cy="1123950"/>
                          </a:xfrm>
                          <a:prstGeom prst="rect">
                            <a:avLst/>
                          </a:prstGeom>
                          <a:noFill/>
                          <a:ln>
                            <a:noFill/>
                          </a:ln>
                        </pic:spPr>
                      </pic:pic>
                    </a:graphicData>
                  </a:graphic>
                </wp:inline>
              </w:drawing>
            </w:r>
          </w:p>
        </w:tc>
        <w:tc>
          <w:tcPr>
            <w:tcW w:w="548" w:type="dxa"/>
            <w:shd w:val="clear" w:color="auto" w:fill="auto"/>
          </w:tcPr>
          <w:p w14:paraId="65929AAC" w14:textId="77777777" w:rsidR="00E85B9A" w:rsidRPr="00771914" w:rsidRDefault="00E85B9A" w:rsidP="005A1D20">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4449D90" w14:textId="196B9995" w:rsidR="00E85B9A" w:rsidRPr="00771914" w:rsidRDefault="00D90874" w:rsidP="005A1D20">
            <w:pPr>
              <w:widowControl w:val="0"/>
              <w:tabs>
                <w:tab w:val="left" w:pos="6520"/>
              </w:tabs>
              <w:jc w:val="center"/>
              <w:rPr>
                <w:rFonts w:ascii="Segoe UI Semilight" w:hAnsi="Segoe UI Semilight" w:cs="Segoe UI Semilight"/>
              </w:rPr>
            </w:pPr>
            <w:r w:rsidRPr="00771914">
              <w:rPr>
                <w:rFonts w:ascii="Segoe UI Semilight" w:hAnsi="Segoe UI Semilight" w:cs="Segoe UI Semilight"/>
                <w:noProof/>
              </w:rPr>
              <w:drawing>
                <wp:inline distT="0" distB="0" distL="0" distR="0" wp14:anchorId="56BCF75F" wp14:editId="18F21064">
                  <wp:extent cx="1628775" cy="1066800"/>
                  <wp:effectExtent l="0" t="0" r="0" b="0"/>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8775" cy="1066800"/>
                          </a:xfrm>
                          <a:prstGeom prst="rect">
                            <a:avLst/>
                          </a:prstGeom>
                          <a:noFill/>
                          <a:ln>
                            <a:noFill/>
                          </a:ln>
                        </pic:spPr>
                      </pic:pic>
                    </a:graphicData>
                  </a:graphic>
                </wp:inline>
              </w:drawing>
            </w:r>
          </w:p>
        </w:tc>
      </w:tr>
      <w:tr w:rsidR="00E85B9A" w:rsidRPr="005A1D20" w14:paraId="182FBF43" w14:textId="77777777" w:rsidTr="0094567D">
        <w:tc>
          <w:tcPr>
            <w:tcW w:w="2509" w:type="dxa"/>
            <w:shd w:val="clear" w:color="auto" w:fill="auto"/>
            <w:vAlign w:val="center"/>
          </w:tcPr>
          <w:p w14:paraId="77E1C2A3" w14:textId="77777777" w:rsidR="00E85B9A" w:rsidRPr="008812F2" w:rsidRDefault="00E85B9A" w:rsidP="00771914">
            <w:pPr>
              <w:widowControl w:val="0"/>
              <w:tabs>
                <w:tab w:val="left" w:pos="6520"/>
              </w:tabs>
              <w:jc w:val="center"/>
              <w:rPr>
                <w:rFonts w:ascii="Segoe UI Semilight" w:hAnsi="Segoe UI Semilight" w:cs="Segoe UI Semilight"/>
              </w:rPr>
            </w:pPr>
            <w:r w:rsidRPr="008812F2">
              <w:rPr>
                <w:rFonts w:ascii="Segoe UI Semilight" w:hAnsi="Segoe UI Semilight" w:cs="Segoe UI Semilight"/>
              </w:rPr>
              <w:t>125, route de Stalingrad</w:t>
            </w:r>
          </w:p>
          <w:p w14:paraId="2AF4EDA3" w14:textId="77777777" w:rsidR="00E85B9A" w:rsidRPr="008812F2" w:rsidRDefault="00E85B9A" w:rsidP="00771914">
            <w:pPr>
              <w:widowControl w:val="0"/>
              <w:tabs>
                <w:tab w:val="left" w:pos="6520"/>
              </w:tabs>
              <w:jc w:val="center"/>
              <w:rPr>
                <w:rFonts w:ascii="Segoe UI Semilight" w:hAnsi="Segoe UI Semilight" w:cs="Segoe UI Semilight"/>
                <w:u w:val="single"/>
              </w:rPr>
            </w:pPr>
            <w:r w:rsidRPr="008812F2">
              <w:rPr>
                <w:rFonts w:ascii="Segoe UI Semilight" w:hAnsi="Segoe UI Semilight" w:cs="Segoe UI Semilight"/>
              </w:rPr>
              <w:t>93009 Bobigny</w:t>
            </w:r>
          </w:p>
        </w:tc>
        <w:tc>
          <w:tcPr>
            <w:tcW w:w="537" w:type="dxa"/>
            <w:shd w:val="clear" w:color="auto" w:fill="auto"/>
          </w:tcPr>
          <w:p w14:paraId="114D5AF6" w14:textId="77777777" w:rsidR="00E85B9A" w:rsidRPr="008812F2" w:rsidRDefault="00E85B9A" w:rsidP="00CC5EC3">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5FA7538D" w14:textId="77777777" w:rsidR="00E85B9A" w:rsidRPr="008812F2" w:rsidRDefault="00E85B9A" w:rsidP="00CC5EC3">
            <w:pPr>
              <w:widowControl w:val="0"/>
              <w:tabs>
                <w:tab w:val="left" w:pos="6520"/>
              </w:tabs>
              <w:jc w:val="center"/>
              <w:rPr>
                <w:rFonts w:ascii="Segoe UI Semilight" w:hAnsi="Segoe UI Semilight" w:cs="Segoe UI Semilight"/>
              </w:rPr>
            </w:pPr>
            <w:r w:rsidRPr="008812F2">
              <w:rPr>
                <w:rFonts w:ascii="Segoe UI Semilight" w:hAnsi="Segoe UI Semilight" w:cs="Segoe UI Semilight"/>
              </w:rPr>
              <w:t>Avenue du 14 juillet,</w:t>
            </w:r>
          </w:p>
          <w:p w14:paraId="313D2D4D" w14:textId="77777777" w:rsidR="00E85B9A" w:rsidRPr="008812F2" w:rsidRDefault="00E85B9A" w:rsidP="00CC5EC3">
            <w:pPr>
              <w:widowControl w:val="0"/>
              <w:tabs>
                <w:tab w:val="left" w:pos="6520"/>
              </w:tabs>
              <w:jc w:val="center"/>
              <w:rPr>
                <w:rFonts w:ascii="Segoe UI Semilight" w:hAnsi="Segoe UI Semilight" w:cs="Segoe UI Semilight"/>
                <w:u w:val="single"/>
              </w:rPr>
            </w:pPr>
            <w:r w:rsidRPr="008812F2">
              <w:rPr>
                <w:rFonts w:ascii="Segoe UI Semilight" w:hAnsi="Segoe UI Semilight" w:cs="Segoe UI Semilight"/>
              </w:rPr>
              <w:t>93140 BONDY</w:t>
            </w:r>
          </w:p>
        </w:tc>
        <w:tc>
          <w:tcPr>
            <w:tcW w:w="548" w:type="dxa"/>
            <w:shd w:val="clear" w:color="auto" w:fill="auto"/>
          </w:tcPr>
          <w:p w14:paraId="12FFBE17" w14:textId="77777777" w:rsidR="00E85B9A" w:rsidRPr="00020D47" w:rsidRDefault="00E85B9A" w:rsidP="00771914">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82C2708" w14:textId="77777777" w:rsidR="00E85B9A" w:rsidRPr="00020D47" w:rsidRDefault="00E85B9A" w:rsidP="00771914">
            <w:pPr>
              <w:widowControl w:val="0"/>
              <w:tabs>
                <w:tab w:val="left" w:pos="6520"/>
              </w:tabs>
              <w:jc w:val="center"/>
              <w:rPr>
                <w:rFonts w:ascii="Segoe UI Semilight" w:hAnsi="Segoe UI Semilight" w:cs="Segoe UI Semilight"/>
              </w:rPr>
            </w:pPr>
            <w:r w:rsidRPr="00020D47">
              <w:rPr>
                <w:rFonts w:ascii="Segoe UI Semilight" w:hAnsi="Segoe UI Semilight" w:cs="Segoe UI Semilight"/>
              </w:rPr>
              <w:t>Avenue du Dr Schaeffner</w:t>
            </w:r>
          </w:p>
          <w:p w14:paraId="50E26454" w14:textId="77777777" w:rsidR="00E85B9A" w:rsidRPr="00020D47" w:rsidRDefault="00E85B9A" w:rsidP="00771914">
            <w:pPr>
              <w:widowControl w:val="0"/>
              <w:tabs>
                <w:tab w:val="left" w:pos="6520"/>
              </w:tabs>
              <w:jc w:val="center"/>
              <w:rPr>
                <w:rFonts w:ascii="Segoe UI Semilight" w:hAnsi="Segoe UI Semilight" w:cs="Segoe UI Semilight"/>
                <w:u w:val="single"/>
              </w:rPr>
            </w:pPr>
            <w:r w:rsidRPr="00020D47">
              <w:rPr>
                <w:rFonts w:ascii="Segoe UI Semilight" w:hAnsi="Segoe UI Semilight" w:cs="Segoe UI Semilight"/>
              </w:rPr>
              <w:t>93 270 SEVRAN</w:t>
            </w:r>
          </w:p>
        </w:tc>
      </w:tr>
      <w:tr w:rsidR="006321CC" w:rsidRPr="005A1D20" w14:paraId="137DC6C3" w14:textId="77777777" w:rsidTr="004A13BA">
        <w:tc>
          <w:tcPr>
            <w:tcW w:w="9179" w:type="dxa"/>
            <w:gridSpan w:val="5"/>
            <w:shd w:val="clear" w:color="auto" w:fill="auto"/>
            <w:vAlign w:val="center"/>
          </w:tcPr>
          <w:p w14:paraId="7AC93185" w14:textId="77777777" w:rsidR="006321CC" w:rsidRPr="00945848" w:rsidRDefault="006321CC" w:rsidP="00A90D4A">
            <w:pPr>
              <w:widowControl w:val="0"/>
              <w:tabs>
                <w:tab w:val="left" w:pos="6520"/>
              </w:tabs>
              <w:rPr>
                <w:rFonts w:ascii="Segoe UI Semilight" w:hAnsi="Segoe UI Semilight" w:cs="Segoe UI Semilight"/>
                <w:i/>
              </w:rPr>
            </w:pPr>
          </w:p>
        </w:tc>
      </w:tr>
    </w:tbl>
    <w:p w14:paraId="5B3EDBAA" w14:textId="77777777" w:rsidR="00DE4D3A" w:rsidRDefault="007B2AAE">
      <w:pPr>
        <w:rPr>
          <w:rFonts w:ascii="Segoe UI Semilight" w:hAnsi="Segoe UI Semilight" w:cs="Segoe UI Semilight"/>
          <w:szCs w:val="22"/>
        </w:rPr>
      </w:pPr>
      <w:r w:rsidRPr="00426994">
        <w:rPr>
          <w:rFonts w:ascii="Segoe UI Semilight" w:hAnsi="Segoe UI Semilight" w:cs="Segoe UI Semilight"/>
          <w:szCs w:val="22"/>
        </w:rPr>
        <w:br w:type="page"/>
      </w:r>
      <w:r w:rsidR="00DE4D3A">
        <w:rPr>
          <w:rFonts w:ascii="Montserrat" w:hAnsi="Montserrat" w:cs="Segoe UI Semilight"/>
          <w:b/>
          <w:sz w:val="56"/>
          <w:szCs w:val="22"/>
        </w:rPr>
        <w:lastRenderedPageBreak/>
        <w:t>ACTE D’ENGAGEMENT</w:t>
      </w:r>
      <w:permStart w:id="9272111" w:edGrp="everyone"/>
      <w:permEnd w:id="9272111"/>
    </w:p>
    <w:p w14:paraId="157DE4C6" w14:textId="77777777" w:rsidR="003E7C66" w:rsidRPr="008812F2" w:rsidRDefault="00A72C14" w:rsidP="00115A11">
      <w:pPr>
        <w:pStyle w:val="Titre1"/>
        <w:spacing w:before="400"/>
        <w:rPr>
          <w:rStyle w:val="Titredulivre"/>
          <w:bCs w:val="0"/>
          <w:spacing w:val="0"/>
        </w:rPr>
      </w:pPr>
      <w:r w:rsidRPr="008812F2">
        <w:rPr>
          <w:rStyle w:val="Titredulivre"/>
          <w:bCs w:val="0"/>
          <w:spacing w:val="0"/>
        </w:rPr>
        <w:t>Contractant (S)</w:t>
      </w:r>
    </w:p>
    <w:p w14:paraId="19BE3582"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1C6B91FC" w14:textId="77777777" w:rsidTr="0041735A">
        <w:tc>
          <w:tcPr>
            <w:tcW w:w="9347" w:type="dxa"/>
            <w:shd w:val="clear" w:color="auto" w:fill="auto"/>
          </w:tcPr>
          <w:p w14:paraId="31176AD5" w14:textId="77777777" w:rsidR="001949B1" w:rsidRDefault="001949B1" w:rsidP="0041735A">
            <w:permStart w:id="662782597" w:edGrp="everyone"/>
          </w:p>
          <w:p w14:paraId="6A6A4677"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Pr="007F524B">
              <w:rPr>
                <w:rFonts w:ascii="Calibri" w:hAnsi="Calibri"/>
              </w:rPr>
            </w:r>
            <w:r w:rsidRPr="007F524B">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0A1E4250"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45E2ACF0"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24113DAB"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447791BA"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3A1E66C9"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3B59FB2C"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06058BC6"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1DCFD4AB"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491E5E44" w14:textId="77777777" w:rsidR="001949B1" w:rsidRP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D132EBF" w14:textId="77777777" w:rsidR="008A2255" w:rsidRDefault="008A2255" w:rsidP="008A2255">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53F51945" w14:textId="77777777" w:rsidR="001949B1" w:rsidRDefault="001949B1" w:rsidP="008A2255">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7CD75BA2" w14:textId="77777777" w:rsidR="008A2255" w:rsidRDefault="008A2255" w:rsidP="008A2255">
            <w:pPr>
              <w:tabs>
                <w:tab w:val="left" w:leader="dot" w:pos="8505"/>
              </w:tabs>
              <w:spacing w:line="480" w:lineRule="auto"/>
              <w:ind w:left="709"/>
            </w:pPr>
          </w:p>
          <w:p w14:paraId="6CE34172"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6552AC52"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2FA9B403"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 xml:space="preserve">Au répertoire des </w:t>
            </w:r>
            <w:r w:rsidR="002C64B3" w:rsidRPr="001949B1">
              <w:rPr>
                <w:rFonts w:ascii="Segoe UI Semilight" w:hAnsi="Segoe UI Semilight" w:cs="Segoe UI Semilight"/>
              </w:rPr>
              <w:t>métiers</w:t>
            </w:r>
            <w:r w:rsidR="002C64B3">
              <w:t xml:space="preserve"> :</w:t>
            </w:r>
            <w:r>
              <w:tab/>
            </w:r>
            <w:permEnd w:id="662782597"/>
          </w:p>
        </w:tc>
      </w:tr>
    </w:tbl>
    <w:p w14:paraId="65CC418B" w14:textId="77777777" w:rsidR="001949B1" w:rsidRDefault="001949B1"/>
    <w:p w14:paraId="67FB58E5" w14:textId="77777777" w:rsidR="001949B1" w:rsidRDefault="001949B1"/>
    <w:p w14:paraId="308E3C82" w14:textId="77777777" w:rsidR="00616D7F" w:rsidRDefault="00616D7F"/>
    <w:p w14:paraId="5BB40F9B" w14:textId="77777777" w:rsidR="00DE4D3A" w:rsidRDefault="00DE4D3A" w:rsidP="00616D7F">
      <w:pPr>
        <w:tabs>
          <w:tab w:val="left" w:leader="dot" w:pos="8505"/>
        </w:tabs>
      </w:pPr>
    </w:p>
    <w:p w14:paraId="25C798FC" w14:textId="77777777" w:rsidR="00DE4D3A" w:rsidRDefault="00DE4D3A" w:rsidP="00616D7F">
      <w:pPr>
        <w:tabs>
          <w:tab w:val="left" w:leader="dot" w:pos="8505"/>
        </w:tabs>
      </w:pPr>
    </w:p>
    <w:p w14:paraId="7544AFB2" w14:textId="77777777" w:rsidR="00DE4D3A" w:rsidRDefault="00DE4D3A" w:rsidP="00616D7F">
      <w:pPr>
        <w:tabs>
          <w:tab w:val="left" w:leader="dot" w:pos="8505"/>
        </w:tabs>
      </w:pPr>
    </w:p>
    <w:p w14:paraId="671529AF" w14:textId="77777777" w:rsidR="00DE4D3A" w:rsidRDefault="00DE4D3A"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07BBCBCF" w14:textId="77777777" w:rsidTr="007F524B">
        <w:tc>
          <w:tcPr>
            <w:tcW w:w="9347" w:type="dxa"/>
            <w:shd w:val="clear" w:color="auto" w:fill="auto"/>
          </w:tcPr>
          <w:p w14:paraId="31ED1FAD" w14:textId="77777777" w:rsidR="00DE4D3A" w:rsidRDefault="00DE4D3A" w:rsidP="00DE4D3A">
            <w:permStart w:id="60704228" w:edGrp="everyone"/>
          </w:p>
          <w:p w14:paraId="70E50869"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Pr="007F524B">
              <w:rPr>
                <w:rFonts w:ascii="Calibri" w:hAnsi="Calibri"/>
              </w:rPr>
            </w:r>
            <w:r w:rsidRPr="007F524B">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3A23A9">
              <w:rPr>
                <w:rFonts w:ascii="Segoe UI Semilight" w:hAnsi="Segoe UI Semilight" w:cs="Segoe UI Semilight"/>
              </w:rPr>
              <w:t>Co-traitant</w:t>
            </w:r>
            <w:r w:rsidRPr="001949B1">
              <w:rPr>
                <w:rFonts w:ascii="Segoe UI Semilight" w:hAnsi="Segoe UI Semilight" w:cs="Segoe UI Semilight"/>
              </w:rPr>
              <w:t>),</w:t>
            </w:r>
          </w:p>
          <w:p w14:paraId="1D8098CF"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69730FF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7E397875"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7DCF240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0EA50BD0"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6CC2EF1F"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0D5C59D2"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AEE93F3"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1DAE8FC5" w14:textId="77777777" w:rsidR="00DE4D3A" w:rsidRPr="001949B1"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CCE3EC6" w14:textId="77777777" w:rsidR="008A2255" w:rsidRDefault="008A2255" w:rsidP="008A2255">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1F4B1357" w14:textId="77777777" w:rsidR="008A2255" w:rsidRDefault="008A2255" w:rsidP="008A2255">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1E31A92E" w14:textId="77777777" w:rsidR="008A2255" w:rsidRDefault="008A2255" w:rsidP="007F524B">
            <w:pPr>
              <w:spacing w:line="480" w:lineRule="auto"/>
              <w:rPr>
                <w:rFonts w:ascii="Segoe UI Semilight" w:hAnsi="Segoe UI Semilight" w:cs="Segoe UI Semilight"/>
              </w:rPr>
            </w:pPr>
          </w:p>
          <w:p w14:paraId="72340281"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505102ED"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4EEA25DF"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 xml:space="preserve">Au répertoire des </w:t>
            </w:r>
            <w:r w:rsidR="002C64B3" w:rsidRPr="001949B1">
              <w:rPr>
                <w:rFonts w:ascii="Segoe UI Semilight" w:hAnsi="Segoe UI Semilight" w:cs="Segoe UI Semilight"/>
              </w:rPr>
              <w:t>métiers</w:t>
            </w:r>
            <w:r w:rsidR="002C64B3">
              <w:t xml:space="preserve"> :</w:t>
            </w:r>
            <w:r>
              <w:tab/>
            </w:r>
            <w:permEnd w:id="60704228"/>
          </w:p>
        </w:tc>
      </w:tr>
    </w:tbl>
    <w:p w14:paraId="4A8677F9" w14:textId="77777777" w:rsidR="00616D7F" w:rsidRPr="000A1908" w:rsidRDefault="00616D7F" w:rsidP="000A1908">
      <w:pPr>
        <w:pStyle w:val="Normal1"/>
        <w:ind w:firstLine="0"/>
        <w:rPr>
          <w:rFonts w:ascii="Segoe UI Semilight" w:hAnsi="Segoe UI Semilight" w:cs="Segoe UI Semilight"/>
          <w:szCs w:val="22"/>
        </w:rPr>
      </w:pPr>
    </w:p>
    <w:p w14:paraId="23B57901"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DF4F29">
        <w:rPr>
          <w:rFonts w:ascii="Segoe UI Semilight" w:hAnsi="Segoe UI Semilight" w:cs="Segoe UI Semilight"/>
          <w:szCs w:val="22"/>
        </w:rPr>
        <w:t>Administratives et techniques</w:t>
      </w:r>
      <w:r w:rsidRPr="000A1908">
        <w:rPr>
          <w:rFonts w:ascii="Segoe UI Semilight" w:hAnsi="Segoe UI Semilight" w:cs="Segoe UI Semilight"/>
          <w:szCs w:val="22"/>
        </w:rPr>
        <w:t xml:space="preserve"> et des documents qui y sont mentionnés, y compris ses annexes.</w:t>
      </w:r>
    </w:p>
    <w:p w14:paraId="03EFE446" w14:textId="77777777" w:rsidR="00DE4D3A" w:rsidRPr="000A1908" w:rsidRDefault="00DE4D3A" w:rsidP="000A1908">
      <w:pPr>
        <w:pStyle w:val="Normal1"/>
        <w:ind w:firstLine="0"/>
        <w:rPr>
          <w:rFonts w:ascii="Segoe UI Semilight" w:hAnsi="Segoe UI Semilight" w:cs="Segoe UI Semilight"/>
          <w:szCs w:val="22"/>
        </w:rPr>
      </w:pPr>
    </w:p>
    <w:p w14:paraId="2514FACB"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Affirme sous peine </w:t>
      </w:r>
      <w:r w:rsidR="00BA6DEC">
        <w:rPr>
          <w:rFonts w:ascii="Segoe UI Semilight" w:hAnsi="Segoe UI Semilight" w:cs="Segoe UI Semilight"/>
          <w:szCs w:val="22"/>
        </w:rPr>
        <w:t>de résiliation de plein droit de l’accord cadre</w:t>
      </w:r>
      <w:r w:rsidRPr="000A1908">
        <w:rPr>
          <w:rFonts w:ascii="Segoe UI Semilight" w:hAnsi="Segoe UI Semilight" w:cs="Segoe UI Semilight"/>
          <w:szCs w:val="22"/>
        </w:rPr>
        <w:t xml:space="preserve"> ou de sa mise en régie aux torts exclusifs de la société ou association pour laquelle j’interviens, que ladite société ou association ne tombe pas sous le coup de l’interdiction découlant des articles </w:t>
      </w:r>
      <w:r w:rsidR="00F10DC4">
        <w:rPr>
          <w:rFonts w:ascii="Segoe UI Semilight" w:hAnsi="Segoe UI Semilight" w:cs="Segoe UI Semilight"/>
          <w:szCs w:val="22"/>
        </w:rPr>
        <w:t xml:space="preserve">R2143-3 et R2143-5 du code de la commande publique. </w:t>
      </w:r>
    </w:p>
    <w:p w14:paraId="30E5FB6A" w14:textId="77777777" w:rsidR="00F10DC4" w:rsidRPr="000A1908" w:rsidRDefault="00F10DC4" w:rsidP="000A1908">
      <w:pPr>
        <w:pStyle w:val="Normal1"/>
        <w:ind w:firstLine="0"/>
        <w:rPr>
          <w:rFonts w:ascii="Segoe UI Semilight" w:hAnsi="Segoe UI Semilight" w:cs="Segoe UI Semilight"/>
          <w:szCs w:val="22"/>
        </w:rPr>
      </w:pPr>
    </w:p>
    <w:p w14:paraId="01EAD7CB"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M'ENGAGE </w:t>
      </w:r>
      <w:r w:rsidR="0054775B" w:rsidRPr="000A1908">
        <w:rPr>
          <w:rFonts w:ascii="Segoe UI Semilight" w:hAnsi="Segoe UI Semilight" w:cs="Segoe UI Semilight"/>
          <w:szCs w:val="22"/>
        </w:rPr>
        <w:t>sans réserve</w:t>
      </w:r>
      <w:r w:rsidRPr="000A1908">
        <w:rPr>
          <w:rFonts w:ascii="Segoe UI Semilight" w:hAnsi="Segoe UI Semilight" w:cs="Segoe UI Semilight"/>
          <w:szCs w:val="22"/>
        </w:rPr>
        <w:t>, conformément aux stipulations des documents visés ci-dessus, à exécuter dans les conditions ci-après définies, le lot désigné au préambule du présent acte d'engagement.</w:t>
      </w:r>
    </w:p>
    <w:p w14:paraId="296548C2" w14:textId="77777777" w:rsidR="00DE4D3A" w:rsidRPr="000A1908" w:rsidRDefault="00DE4D3A" w:rsidP="000A1908">
      <w:pPr>
        <w:pStyle w:val="Normal1"/>
        <w:ind w:firstLine="0"/>
        <w:rPr>
          <w:rFonts w:ascii="Segoe UI Semilight" w:hAnsi="Segoe UI Semilight" w:cs="Segoe UI Semilight"/>
          <w:szCs w:val="22"/>
        </w:rPr>
      </w:pPr>
    </w:p>
    <w:p w14:paraId="2DA5154B"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312EAE6C"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lastRenderedPageBreak/>
        <w:t>Prix</w:t>
      </w:r>
    </w:p>
    <w:p w14:paraId="66E62658" w14:textId="77777777" w:rsidR="00DE4D3A" w:rsidRPr="00115A11" w:rsidRDefault="00020D47" w:rsidP="00115A11">
      <w:pPr>
        <w:pStyle w:val="Titre2"/>
        <w:numPr>
          <w:ilvl w:val="1"/>
          <w:numId w:val="2"/>
        </w:numPr>
        <w:tabs>
          <w:tab w:val="left" w:pos="1843"/>
        </w:tabs>
        <w:spacing w:before="400"/>
        <w:rPr>
          <w:color w:val="auto"/>
        </w:rPr>
      </w:pPr>
      <w:r>
        <w:rPr>
          <w:color w:val="auto"/>
        </w:rPr>
        <w:t xml:space="preserve">Accord </w:t>
      </w:r>
      <w:r w:rsidR="00D751D9">
        <w:rPr>
          <w:color w:val="auto"/>
        </w:rPr>
        <w:t xml:space="preserve">cadre à </w:t>
      </w:r>
      <w:r w:rsidR="00DF6791" w:rsidRPr="00115A11">
        <w:rPr>
          <w:color w:val="auto"/>
        </w:rPr>
        <w:t>bon de commande</w:t>
      </w:r>
    </w:p>
    <w:p w14:paraId="2659F84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L’ensemble des fournitures à livrer seront rémunérées par application aux quantités réellement exécutées des prix du bordereau des prix unitaires.</w:t>
      </w:r>
    </w:p>
    <w:p w14:paraId="649599DF" w14:textId="77777777" w:rsidR="00ED6808" w:rsidRPr="000A1908" w:rsidRDefault="00ED6808" w:rsidP="000A1908">
      <w:pPr>
        <w:pStyle w:val="Normal1"/>
        <w:ind w:firstLine="0"/>
        <w:rPr>
          <w:rFonts w:ascii="Segoe UI Semilight" w:hAnsi="Segoe UI Semilight" w:cs="Segoe UI Semilight"/>
          <w:szCs w:val="22"/>
        </w:rPr>
      </w:pPr>
    </w:p>
    <w:p w14:paraId="5A3CEC0F" w14:textId="77777777" w:rsidR="00DE4D3A"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montant des prestations à bon de </w:t>
      </w:r>
      <w:r w:rsidR="00BA6DEC">
        <w:rPr>
          <w:rFonts w:ascii="Segoe UI Semilight" w:hAnsi="Segoe UI Semilight" w:cs="Segoe UI Semilight"/>
          <w:szCs w:val="22"/>
        </w:rPr>
        <w:t xml:space="preserve">commande pour toute la durée de l’accord cadre </w:t>
      </w:r>
      <w:r w:rsidRPr="000A1908">
        <w:rPr>
          <w:rFonts w:ascii="Segoe UI Semilight" w:hAnsi="Segoe UI Semilight" w:cs="Segoe UI Semilight"/>
          <w:szCs w:val="22"/>
        </w:rPr>
        <w:t>est défini(e) comme suit :</w:t>
      </w:r>
    </w:p>
    <w:tbl>
      <w:tblPr>
        <w:tblW w:w="5278"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auto"/>
        </w:tblBorders>
        <w:tblLayout w:type="fixed"/>
        <w:tblCellMar>
          <w:left w:w="70" w:type="dxa"/>
          <w:right w:w="70" w:type="dxa"/>
        </w:tblCellMar>
        <w:tblLook w:val="0080" w:firstRow="0" w:lastRow="0" w:firstColumn="1" w:lastColumn="0" w:noHBand="0" w:noVBand="0"/>
      </w:tblPr>
      <w:tblGrid>
        <w:gridCol w:w="2381"/>
        <w:gridCol w:w="1769"/>
        <w:gridCol w:w="1128"/>
      </w:tblGrid>
      <w:tr w:rsidR="00B17BA0" w:rsidRPr="00D751D9" w14:paraId="2A954E58" w14:textId="77777777" w:rsidTr="00B17BA0">
        <w:trPr>
          <w:cantSplit/>
          <w:jc w:val="center"/>
        </w:trPr>
        <w:tc>
          <w:tcPr>
            <w:tcW w:w="2381" w:type="dxa"/>
            <w:tcBorders>
              <w:top w:val="single" w:sz="4" w:space="0" w:color="auto"/>
              <w:left w:val="single" w:sz="4" w:space="0" w:color="auto"/>
              <w:bottom w:val="single" w:sz="4" w:space="0" w:color="000000"/>
              <w:right w:val="single" w:sz="4" w:space="0" w:color="000000"/>
            </w:tcBorders>
            <w:shd w:val="clear" w:color="auto" w:fill="auto"/>
          </w:tcPr>
          <w:p w14:paraId="6E38D270"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Seuil minimum HT</w:t>
            </w:r>
          </w:p>
        </w:tc>
        <w:tc>
          <w:tcPr>
            <w:tcW w:w="1769" w:type="dxa"/>
            <w:tcBorders>
              <w:top w:val="single" w:sz="4" w:space="0" w:color="auto"/>
              <w:left w:val="single" w:sz="4" w:space="0" w:color="auto"/>
              <w:bottom w:val="single" w:sz="4" w:space="0" w:color="000000"/>
              <w:right w:val="single" w:sz="4" w:space="0" w:color="000000"/>
            </w:tcBorders>
            <w:shd w:val="clear" w:color="auto" w:fill="auto"/>
          </w:tcPr>
          <w:p w14:paraId="14EE0E79" w14:textId="77777777" w:rsidR="00B17BA0" w:rsidRPr="00D751D9" w:rsidRDefault="009A0835" w:rsidP="009A0835">
            <w:pPr>
              <w:pStyle w:val="Normal1"/>
              <w:ind w:firstLine="0"/>
              <w:rPr>
                <w:rFonts w:ascii="Segoe UI Semilight" w:hAnsi="Segoe UI Semilight" w:cs="Segoe UI Semilight"/>
                <w:szCs w:val="22"/>
              </w:rPr>
            </w:pPr>
            <w:r>
              <w:t>Sans objet</w:t>
            </w:r>
          </w:p>
        </w:tc>
        <w:tc>
          <w:tcPr>
            <w:tcW w:w="1128" w:type="dxa"/>
            <w:tcBorders>
              <w:top w:val="single" w:sz="4" w:space="0" w:color="auto"/>
              <w:left w:val="single" w:sz="4" w:space="0" w:color="auto"/>
              <w:bottom w:val="single" w:sz="4" w:space="0" w:color="000000"/>
              <w:right w:val="single" w:sz="4" w:space="0" w:color="auto"/>
            </w:tcBorders>
            <w:shd w:val="clear" w:color="auto" w:fill="auto"/>
          </w:tcPr>
          <w:p w14:paraId="0BADEE22"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Euros</w:t>
            </w:r>
          </w:p>
        </w:tc>
      </w:tr>
      <w:tr w:rsidR="00B17BA0" w14:paraId="4917D766" w14:textId="77777777" w:rsidTr="00B17BA0">
        <w:trPr>
          <w:cantSplit/>
          <w:jc w:val="center"/>
        </w:trPr>
        <w:tc>
          <w:tcPr>
            <w:tcW w:w="2381" w:type="dxa"/>
            <w:tcBorders>
              <w:top w:val="single" w:sz="4" w:space="0" w:color="000000"/>
              <w:left w:val="single" w:sz="4" w:space="0" w:color="auto"/>
              <w:bottom w:val="single" w:sz="4" w:space="0" w:color="000000"/>
              <w:right w:val="single" w:sz="4" w:space="0" w:color="000000"/>
            </w:tcBorders>
            <w:shd w:val="clear" w:color="auto" w:fill="auto"/>
          </w:tcPr>
          <w:p w14:paraId="3CEB3E17"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Seuil maximum HT</w:t>
            </w:r>
          </w:p>
        </w:tc>
        <w:tc>
          <w:tcPr>
            <w:tcW w:w="1769" w:type="dxa"/>
            <w:tcBorders>
              <w:top w:val="single" w:sz="4" w:space="0" w:color="000000"/>
              <w:left w:val="single" w:sz="4" w:space="0" w:color="auto"/>
              <w:bottom w:val="single" w:sz="4" w:space="0" w:color="000000"/>
              <w:right w:val="single" w:sz="4" w:space="0" w:color="000000"/>
            </w:tcBorders>
            <w:shd w:val="clear" w:color="auto" w:fill="auto"/>
          </w:tcPr>
          <w:p w14:paraId="27B9D412" w14:textId="77777777" w:rsidR="00B17BA0" w:rsidRPr="009A0835" w:rsidRDefault="00F056EA" w:rsidP="00B17BA0">
            <w:pPr>
              <w:pStyle w:val="Normal1"/>
              <w:ind w:firstLine="0"/>
              <w:rPr>
                <w:b/>
              </w:rPr>
            </w:pPr>
            <w:r>
              <w:rPr>
                <w:b/>
              </w:rPr>
              <w:t>1</w:t>
            </w:r>
            <w:r w:rsidR="009A0835">
              <w:rPr>
                <w:b/>
              </w:rPr>
              <w:t>50</w:t>
            </w:r>
            <w:r w:rsidR="00DF7CDE">
              <w:rPr>
                <w:b/>
              </w:rPr>
              <w:t>.000 € HT</w:t>
            </w:r>
          </w:p>
        </w:tc>
        <w:tc>
          <w:tcPr>
            <w:tcW w:w="1128" w:type="dxa"/>
            <w:tcBorders>
              <w:top w:val="single" w:sz="4" w:space="0" w:color="000000"/>
              <w:left w:val="single" w:sz="4" w:space="0" w:color="auto"/>
              <w:bottom w:val="single" w:sz="4" w:space="0" w:color="000000"/>
              <w:right w:val="single" w:sz="4" w:space="0" w:color="auto"/>
            </w:tcBorders>
            <w:shd w:val="clear" w:color="auto" w:fill="auto"/>
          </w:tcPr>
          <w:p w14:paraId="1F09769B" w14:textId="77777777" w:rsidR="00B17BA0" w:rsidRPr="00D751D9" w:rsidRDefault="00B17BA0" w:rsidP="00B17BA0">
            <w:pPr>
              <w:pStyle w:val="Normal1"/>
              <w:ind w:firstLine="0"/>
              <w:rPr>
                <w:rFonts w:ascii="Segoe UI Semilight" w:hAnsi="Segoe UI Semilight" w:cs="Segoe UI Semilight"/>
                <w:szCs w:val="22"/>
              </w:rPr>
            </w:pPr>
            <w:r w:rsidRPr="00D751D9">
              <w:rPr>
                <w:rFonts w:ascii="Segoe UI Semilight" w:hAnsi="Segoe UI Semilight" w:cs="Segoe UI Semilight"/>
                <w:szCs w:val="22"/>
              </w:rPr>
              <w:t>Euros</w:t>
            </w:r>
          </w:p>
        </w:tc>
      </w:tr>
    </w:tbl>
    <w:p w14:paraId="32AF3BA6" w14:textId="77777777" w:rsidR="00DE4D3A" w:rsidRPr="00115A11" w:rsidRDefault="00115A11" w:rsidP="00115A11">
      <w:pPr>
        <w:pStyle w:val="Titre2"/>
        <w:numPr>
          <w:ilvl w:val="1"/>
          <w:numId w:val="2"/>
        </w:numPr>
        <w:tabs>
          <w:tab w:val="left" w:pos="1843"/>
        </w:tabs>
        <w:spacing w:before="400"/>
        <w:rPr>
          <w:color w:val="auto"/>
        </w:rPr>
      </w:pPr>
      <w:r>
        <w:rPr>
          <w:color w:val="auto"/>
        </w:rPr>
        <w:t>M</w:t>
      </w:r>
      <w:r w:rsidR="00DF6791" w:rsidRPr="00115A11">
        <w:rPr>
          <w:color w:val="auto"/>
        </w:rPr>
        <w:t>ois d'</w:t>
      </w:r>
      <w:r w:rsidR="00FB451D" w:rsidRPr="00115A11">
        <w:rPr>
          <w:color w:val="auto"/>
        </w:rPr>
        <w:t>établissement</w:t>
      </w:r>
      <w:r w:rsidR="00631FFF">
        <w:rPr>
          <w:color w:val="auto"/>
        </w:rPr>
        <w:t xml:space="preserve"> du prix de l’accord cadre</w:t>
      </w:r>
    </w:p>
    <w:p w14:paraId="07900FBF" w14:textId="463E877D"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5833B8">
        <w:rPr>
          <w:rFonts w:ascii="Segoe UI Semilight" w:hAnsi="Segoe UI Semilight" w:cs="Segoe UI Semilight"/>
          <w:b/>
          <w:szCs w:val="22"/>
        </w:rPr>
        <w:t>MARS 2025</w:t>
      </w:r>
    </w:p>
    <w:p w14:paraId="3CB8CDF5"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Durée de l’accord cadre</w:t>
      </w:r>
    </w:p>
    <w:p w14:paraId="18C1F2FE" w14:textId="77777777" w:rsidR="002C0412" w:rsidRDefault="002C0412" w:rsidP="002C0412">
      <w:pPr>
        <w:pStyle w:val="Normal1"/>
        <w:ind w:firstLine="0"/>
        <w:rPr>
          <w:rFonts w:ascii="Segoe UI Semilight" w:hAnsi="Segoe UI Semilight" w:cs="Segoe UI Semilight"/>
          <w:szCs w:val="22"/>
        </w:rPr>
      </w:pPr>
      <w:r>
        <w:rPr>
          <w:rFonts w:ascii="Segoe UI Semilight" w:hAnsi="Segoe UI Semilight" w:cs="Segoe UI Semilight"/>
          <w:szCs w:val="22"/>
        </w:rPr>
        <w:t xml:space="preserve">L’accord cadre est conclu pour une période de quatre (4) ans à compter de sa date de notification. </w:t>
      </w:r>
    </w:p>
    <w:p w14:paraId="6393BC95"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Sous-Traitance</w:t>
      </w:r>
    </w:p>
    <w:p w14:paraId="35B696D1"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permStart w:id="1103003411" w:edGrp="everyone"/>
      <w:r w:rsidRPr="000A1908">
        <w:rPr>
          <w:rFonts w:ascii="Segoe UI Semilight" w:hAnsi="Segoe UI Semilight" w:cs="Segoe UI Semilight"/>
          <w:szCs w:val="22"/>
        </w:rPr>
        <w:tab/>
        <w:t>…………………………</w:t>
      </w:r>
      <w:r w:rsidR="00D6311C"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103003411"/>
    </w:p>
    <w:p w14:paraId="38C49EFA" w14:textId="77777777" w:rsidR="00DE4D3A" w:rsidRPr="000A1908" w:rsidRDefault="00DE4D3A" w:rsidP="000A1908">
      <w:pPr>
        <w:pStyle w:val="Normal1"/>
        <w:ind w:firstLine="0"/>
        <w:rPr>
          <w:rFonts w:ascii="Segoe UI Semilight" w:hAnsi="Segoe UI Semilight" w:cs="Segoe UI Semilight"/>
          <w:szCs w:val="22"/>
        </w:rPr>
      </w:pPr>
    </w:p>
    <w:p w14:paraId="6A13A87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w:t>
      </w:r>
      <w:r w:rsidR="00BA6DEC">
        <w:rPr>
          <w:rFonts w:ascii="Segoe UI Semilight" w:hAnsi="Segoe UI Semilight" w:cs="Segoe UI Semilight"/>
          <w:szCs w:val="22"/>
        </w:rPr>
        <w:t>e l’accord cadre</w:t>
      </w:r>
      <w:r w:rsidRPr="000A1908">
        <w:rPr>
          <w:rFonts w:ascii="Segoe UI Semilight" w:hAnsi="Segoe UI Semilight" w:cs="Segoe UI Semilight"/>
          <w:szCs w:val="22"/>
        </w:rPr>
        <w:t xml:space="preserve"> ou en cours de travaux, leur acceptation à la personne responsable du marché.</w:t>
      </w:r>
    </w:p>
    <w:p w14:paraId="0F33FB83" w14:textId="77777777" w:rsidR="00DE4D3A" w:rsidRPr="000A1908" w:rsidRDefault="00DE4D3A" w:rsidP="000A1908">
      <w:pPr>
        <w:pStyle w:val="Normal1"/>
        <w:ind w:firstLine="0"/>
        <w:rPr>
          <w:rFonts w:ascii="Segoe UI Semilight" w:hAnsi="Segoe UI Semilight" w:cs="Segoe UI Semilight"/>
          <w:szCs w:val="22"/>
        </w:rPr>
      </w:pPr>
    </w:p>
    <w:p w14:paraId="58448F3B"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59379E9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3FA4518F" w14:textId="77777777" w:rsidTr="00767E8B">
        <w:trPr>
          <w:trHeight w:val="454"/>
          <w:jc w:val="center"/>
        </w:trPr>
        <w:tc>
          <w:tcPr>
            <w:tcW w:w="5394" w:type="dxa"/>
            <w:shd w:val="clear" w:color="auto" w:fill="E0E0E0"/>
            <w:vAlign w:val="center"/>
          </w:tcPr>
          <w:p w14:paraId="45CB6CEE"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281EC625"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DEFE758" w14:textId="77777777" w:rsidTr="00767E8B">
        <w:trPr>
          <w:trHeight w:val="284"/>
          <w:jc w:val="center"/>
        </w:trPr>
        <w:tc>
          <w:tcPr>
            <w:tcW w:w="5394" w:type="dxa"/>
            <w:vAlign w:val="center"/>
          </w:tcPr>
          <w:p w14:paraId="1DD9A5CE" w14:textId="77777777" w:rsidR="00ED6808" w:rsidRPr="000A1908" w:rsidRDefault="00ED6808" w:rsidP="00767E8B">
            <w:pPr>
              <w:pStyle w:val="Normal1"/>
              <w:ind w:firstLine="0"/>
              <w:jc w:val="center"/>
              <w:rPr>
                <w:rFonts w:ascii="Segoe UI Semilight" w:hAnsi="Segoe UI Semilight" w:cs="Segoe UI Semilight"/>
                <w:szCs w:val="22"/>
              </w:rPr>
            </w:pPr>
            <w:permStart w:id="1055680243" w:edGrp="everyone" w:colFirst="0" w:colLast="0"/>
            <w:permStart w:id="482744975" w:edGrp="everyone" w:colFirst="1" w:colLast="1"/>
          </w:p>
        </w:tc>
        <w:tc>
          <w:tcPr>
            <w:tcW w:w="2416" w:type="dxa"/>
            <w:vAlign w:val="center"/>
          </w:tcPr>
          <w:p w14:paraId="41BA94EC"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7C1466B9" w14:textId="77777777" w:rsidTr="00767E8B">
        <w:trPr>
          <w:trHeight w:val="284"/>
          <w:jc w:val="center"/>
        </w:trPr>
        <w:tc>
          <w:tcPr>
            <w:tcW w:w="5394" w:type="dxa"/>
            <w:vAlign w:val="center"/>
          </w:tcPr>
          <w:p w14:paraId="678AEAFD" w14:textId="77777777" w:rsidR="00ED6808" w:rsidRPr="000A1908" w:rsidRDefault="00ED6808" w:rsidP="00767E8B">
            <w:pPr>
              <w:pStyle w:val="Normal1"/>
              <w:ind w:firstLine="0"/>
              <w:jc w:val="center"/>
              <w:rPr>
                <w:rFonts w:ascii="Segoe UI Semilight" w:hAnsi="Segoe UI Semilight" w:cs="Segoe UI Semilight"/>
                <w:szCs w:val="22"/>
              </w:rPr>
            </w:pPr>
            <w:permStart w:id="830937594" w:edGrp="everyone" w:colFirst="0" w:colLast="0"/>
            <w:permStart w:id="413026892" w:edGrp="everyone" w:colFirst="1" w:colLast="1"/>
            <w:permEnd w:id="1055680243"/>
            <w:permEnd w:id="482744975"/>
          </w:p>
        </w:tc>
        <w:tc>
          <w:tcPr>
            <w:tcW w:w="2416" w:type="dxa"/>
            <w:vAlign w:val="center"/>
          </w:tcPr>
          <w:p w14:paraId="5765EBD0"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C293FC5" w14:textId="77777777" w:rsidTr="00767E8B">
        <w:trPr>
          <w:trHeight w:val="500"/>
          <w:jc w:val="center"/>
        </w:trPr>
        <w:tc>
          <w:tcPr>
            <w:tcW w:w="5394" w:type="dxa"/>
            <w:vAlign w:val="center"/>
          </w:tcPr>
          <w:p w14:paraId="35B5B115" w14:textId="77777777" w:rsidR="00ED6808" w:rsidRPr="000A1908" w:rsidRDefault="00ED6808" w:rsidP="00767E8B">
            <w:pPr>
              <w:pStyle w:val="Normal1"/>
              <w:ind w:firstLine="0"/>
              <w:jc w:val="center"/>
              <w:rPr>
                <w:rFonts w:ascii="Segoe UI Semilight" w:hAnsi="Segoe UI Semilight" w:cs="Segoe UI Semilight"/>
                <w:szCs w:val="22"/>
              </w:rPr>
            </w:pPr>
            <w:permStart w:id="225512008" w:edGrp="everyone" w:colFirst="0" w:colLast="0"/>
            <w:permStart w:id="228813193" w:edGrp="everyone" w:colFirst="1" w:colLast="1"/>
            <w:permEnd w:id="830937594"/>
            <w:permEnd w:id="413026892"/>
            <w:r w:rsidRPr="000A1908">
              <w:rPr>
                <w:rFonts w:ascii="Segoe UI Semilight" w:hAnsi="Segoe UI Semilight" w:cs="Segoe UI Semilight"/>
                <w:szCs w:val="22"/>
              </w:rPr>
              <w:t>TOTAL</w:t>
            </w:r>
          </w:p>
        </w:tc>
        <w:tc>
          <w:tcPr>
            <w:tcW w:w="2416" w:type="dxa"/>
            <w:vAlign w:val="center"/>
          </w:tcPr>
          <w:p w14:paraId="16573F6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bl>
    <w:permEnd w:id="225512008"/>
    <w:permEnd w:id="228813193"/>
    <w:p w14:paraId="4580361E"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Nantissement</w:t>
      </w:r>
    </w:p>
    <w:p w14:paraId="62A8F6A9"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070BA277"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1476020010"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ermEnd w:id="1476020010"/>
    </w:p>
    <w:p w14:paraId="64646660"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lastRenderedPageBreak/>
        <w:t xml:space="preserve">Avance </w:t>
      </w:r>
    </w:p>
    <w:p w14:paraId="7AB86516" w14:textId="77777777" w:rsidR="00DE4D3A" w:rsidRPr="000A1908" w:rsidRDefault="00DE4D3A" w:rsidP="000A1908">
      <w:pPr>
        <w:pStyle w:val="Normal1"/>
        <w:ind w:firstLine="0"/>
        <w:rPr>
          <w:rFonts w:ascii="Segoe UI Semilight" w:hAnsi="Segoe UI Semilight" w:cs="Segoe UI Semilight"/>
          <w:szCs w:val="22"/>
        </w:rPr>
      </w:pPr>
      <w:permStart w:id="1961973718" w:edGrp="everyone"/>
      <w:r w:rsidRPr="000A1908">
        <w:rPr>
          <w:rFonts w:ascii="Segoe UI Semilight" w:hAnsi="Segoe UI Semilight" w:cs="Segoe UI Semilight"/>
          <w:szCs w:val="22"/>
        </w:rPr>
        <w:t xml:space="preserve">JE REFUSE / J’ACCEPTE </w:t>
      </w:r>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w:t>
      </w:r>
      <w:permEnd w:id="1961973718"/>
      <w:r w:rsidRPr="000A1908">
        <w:rPr>
          <w:rFonts w:ascii="Segoe UI Semilight" w:hAnsi="Segoe UI Semilight" w:cs="Segoe UI Semilight"/>
          <w:szCs w:val="22"/>
        </w:rPr>
        <w:t>de percevoir l’avance à laquelle je peux éventuellement prétendre en application de</w:t>
      </w:r>
      <w:r w:rsidR="004B10D1">
        <w:rPr>
          <w:rFonts w:ascii="Segoe UI Semilight" w:hAnsi="Segoe UI Semilight" w:cs="Segoe UI Semilight"/>
          <w:szCs w:val="22"/>
        </w:rPr>
        <w:t xml:space="preserve">s </w:t>
      </w:r>
      <w:r w:rsidRPr="000A1908">
        <w:rPr>
          <w:rFonts w:ascii="Segoe UI Semilight" w:hAnsi="Segoe UI Semilight" w:cs="Segoe UI Semilight"/>
          <w:szCs w:val="22"/>
        </w:rPr>
        <w:t>article</w:t>
      </w:r>
      <w:r w:rsidR="004B10D1">
        <w:rPr>
          <w:rFonts w:ascii="Segoe UI Semilight" w:hAnsi="Segoe UI Semilight" w:cs="Segoe UI Semilight"/>
          <w:szCs w:val="22"/>
        </w:rPr>
        <w:t>s R2191-3 à R2191-19 du code de la commande publique.</w:t>
      </w:r>
      <w:r w:rsidRPr="000A1908">
        <w:rPr>
          <w:rFonts w:ascii="Segoe UI Semilight" w:hAnsi="Segoe UI Semilight" w:cs="Segoe UI Semilight"/>
          <w:szCs w:val="22"/>
        </w:rPr>
        <w:t xml:space="preserve"> </w:t>
      </w:r>
    </w:p>
    <w:p w14:paraId="0F0AF2A2"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Paiements</w:t>
      </w:r>
    </w:p>
    <w:p w14:paraId="320AEB39"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w:t>
      </w:r>
      <w:r w:rsidR="00F44765">
        <w:rPr>
          <w:rFonts w:ascii="Segoe UI Semilight" w:hAnsi="Segoe UI Semilight" w:cs="Segoe UI Semilight"/>
          <w:szCs w:val="22"/>
        </w:rPr>
        <w:t>accord cadre</w:t>
      </w:r>
      <w:r w:rsidRPr="000A1908">
        <w:rPr>
          <w:rFonts w:ascii="Segoe UI Semilight" w:hAnsi="Segoe UI Semilight" w:cs="Segoe UI Semilight"/>
          <w:szCs w:val="22"/>
        </w:rPr>
        <w:t xml:space="preserve">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67EEB04A" w14:textId="77777777" w:rsidR="00DE4D3A" w:rsidRPr="000A1908" w:rsidRDefault="00DE4D3A" w:rsidP="000A1908">
      <w:pPr>
        <w:pStyle w:val="Normal1"/>
        <w:ind w:firstLine="0"/>
        <w:rPr>
          <w:rFonts w:ascii="Segoe UI Semilight" w:hAnsi="Segoe UI Semilight" w:cs="Segoe UI Semilight"/>
          <w:szCs w:val="22"/>
        </w:rPr>
      </w:pPr>
    </w:p>
    <w:p w14:paraId="4AEDE4C5"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879775826"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36E23E6"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363E939"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AF7122A"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879775826"/>
    <w:p w14:paraId="3380A2A9" w14:textId="77777777" w:rsidR="00ED6808" w:rsidRPr="000A1908" w:rsidRDefault="00ED6808" w:rsidP="000A1908">
      <w:pPr>
        <w:pStyle w:val="Normal1"/>
        <w:ind w:firstLine="0"/>
        <w:rPr>
          <w:rFonts w:ascii="Segoe UI Semilight" w:hAnsi="Segoe UI Semilight" w:cs="Segoe UI Semilight"/>
          <w:szCs w:val="22"/>
        </w:rPr>
      </w:pPr>
    </w:p>
    <w:p w14:paraId="68ECF93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w:t>
      </w:r>
      <w:permStart w:id="1632973899" w:edGrp="everyone"/>
      <w:permEnd w:id="1632973899"/>
      <w:r w:rsidR="0054775B" w:rsidRPr="000A1908">
        <w:rPr>
          <w:rFonts w:ascii="Segoe UI Semilight" w:hAnsi="Segoe UI Semilight" w:cs="Segoe UI Semilight"/>
          <w:szCs w:val="22"/>
        </w:rPr>
        <w:t>aux sous-traitants payés</w:t>
      </w:r>
      <w:r w:rsidRPr="000A1908">
        <w:rPr>
          <w:rFonts w:ascii="Segoe UI Semilight" w:hAnsi="Segoe UI Semilight" w:cs="Segoe UI Semilight"/>
          <w:szCs w:val="22"/>
        </w:rPr>
        <w:t xml:space="preserve"> directement en faisant porter les montants aux crédits des comptes désignés dans les annexes, les avenants ou les actes spéciaux.</w:t>
      </w:r>
    </w:p>
    <w:p w14:paraId="6621D2A7" w14:textId="77777777" w:rsidR="00DE4D3A" w:rsidRPr="000A1908" w:rsidRDefault="00DE4D3A" w:rsidP="000A1908">
      <w:pPr>
        <w:pStyle w:val="Normal1"/>
        <w:ind w:firstLine="0"/>
        <w:rPr>
          <w:rFonts w:ascii="Segoe UI Semilight" w:hAnsi="Segoe UI Semilight" w:cs="Segoe UI Semilight"/>
          <w:szCs w:val="22"/>
        </w:rPr>
      </w:pPr>
    </w:p>
    <w:p w14:paraId="3A9B2D6E"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6E2AA9DA" w14:textId="77777777" w:rsidR="00DE4D3A" w:rsidRPr="000A1908" w:rsidRDefault="00ED6808" w:rsidP="000A1908">
      <w:pPr>
        <w:pStyle w:val="Normal1"/>
        <w:ind w:firstLine="0"/>
        <w:rPr>
          <w:rFonts w:ascii="Segoe UI Semilight" w:hAnsi="Segoe UI Semilight" w:cs="Segoe UI Semilight"/>
          <w:szCs w:val="22"/>
        </w:rPr>
      </w:pPr>
      <w:permStart w:id="140721586" w:edGrp="everyone"/>
      <w:r w:rsidRPr="000A1908">
        <w:rPr>
          <w:rFonts w:ascii="Segoe UI Semilight" w:hAnsi="Segoe UI Semilight" w:cs="Segoe UI Semilight"/>
          <w:szCs w:val="22"/>
        </w:rPr>
        <w:t>A</w:t>
      </w:r>
    </w:p>
    <w:p w14:paraId="75C308AD"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5630D80C" w14:textId="77777777" w:rsidR="00767E8B" w:rsidRPr="000A1908" w:rsidRDefault="00767E8B" w:rsidP="000A1908">
      <w:pPr>
        <w:pStyle w:val="Normal1"/>
        <w:ind w:firstLine="0"/>
        <w:rPr>
          <w:rFonts w:ascii="Segoe UI Semilight" w:hAnsi="Segoe UI Semilight" w:cs="Segoe UI Semilight"/>
          <w:szCs w:val="22"/>
        </w:rPr>
      </w:pPr>
    </w:p>
    <w:p w14:paraId="2ADD204C"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002CD89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537D7EDB" w14:textId="77777777" w:rsidR="00FE42CB"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 w14:paraId="10787047" w14:textId="77777777" w:rsidR="00A77ED3" w:rsidRDefault="00A77ED3" w:rsidP="000A1908">
      <w:pPr>
        <w:pStyle w:val="Normal1"/>
        <w:ind w:firstLine="0"/>
        <w:rPr>
          <w:rFonts w:ascii="Segoe UI Semilight" w:hAnsi="Segoe UI Semilight" w:cs="Segoe UI Semilight"/>
          <w:szCs w:val="22"/>
        </w:rPr>
      </w:pPr>
    </w:p>
    <w:p w14:paraId="7778180D" w14:textId="77777777" w:rsidR="00487AFB" w:rsidRDefault="00A77ED3" w:rsidP="002C0412">
      <w:pPr>
        <w:pStyle w:val="Normal1"/>
        <w:ind w:firstLine="0"/>
        <w:rPr>
          <w:rFonts w:ascii="Segoe UI Semilight" w:hAnsi="Segoe UI Semilight" w:cs="Segoe UI Semilight"/>
          <w:szCs w:val="22"/>
        </w:rPr>
      </w:pPr>
      <w:r>
        <w:rPr>
          <w:rFonts w:ascii="Segoe UI Semilight" w:hAnsi="Segoe UI Semilight" w:cs="Segoe UI Semilight"/>
          <w:szCs w:val="22"/>
        </w:rPr>
        <w:br w:type="page"/>
      </w:r>
      <w:permEnd w:id="140721586"/>
    </w:p>
    <w:p w14:paraId="553F96C5" w14:textId="77777777" w:rsidR="00487AFB" w:rsidRDefault="00487AFB" w:rsidP="00B17BA0">
      <w:pPr>
        <w:pStyle w:val="Normal1"/>
        <w:ind w:firstLine="0"/>
        <w:rPr>
          <w:rFonts w:ascii="Segoe UI Semilight" w:hAnsi="Segoe UI Semilight" w:cs="Segoe UI Semilight"/>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0DDE351D"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0387DAB6" w14:textId="77777777" w:rsidR="00D304E1" w:rsidRDefault="00ED6808" w:rsidP="007F524B">
            <w:pPr>
              <w:jc w:val="center"/>
            </w:pPr>
            <w:r>
              <w:br w:type="page"/>
            </w:r>
            <w:r w:rsidR="00FE42CB" w:rsidRPr="007F524B">
              <w:rPr>
                <w:sz w:val="36"/>
              </w:rPr>
              <w:t>PARTIE RESERVEE A L’ADMINISTRATION</w:t>
            </w:r>
          </w:p>
        </w:tc>
      </w:tr>
    </w:tbl>
    <w:p w14:paraId="20A84778" w14:textId="77777777" w:rsidR="00DE4D3A" w:rsidRDefault="00DE4D3A" w:rsidP="00FE42CB">
      <w:pPr>
        <w:jc w:val="both"/>
      </w:pPr>
    </w:p>
    <w:p w14:paraId="72CA8754" w14:textId="77777777" w:rsidR="00DE4D3A" w:rsidRDefault="00DE4D3A" w:rsidP="00FE42CB">
      <w:pPr>
        <w:jc w:val="both"/>
      </w:pPr>
    </w:p>
    <w:p w14:paraId="5EB69F52" w14:textId="77777777" w:rsidR="002C0412" w:rsidRDefault="00DE4D3A" w:rsidP="002C0412">
      <w:pPr>
        <w:rPr>
          <w:rFonts w:ascii="Segoe UI Semilight" w:hAnsi="Segoe UI Semilight" w:cs="Segoe UI Semilight"/>
          <w:b/>
          <w:szCs w:val="22"/>
        </w:rPr>
      </w:pPr>
      <w:r w:rsidRPr="001949B1">
        <w:rPr>
          <w:rFonts w:ascii="Segoe UI Semilight" w:hAnsi="Segoe UI Semilight" w:cs="Segoe UI Semilight"/>
          <w:b/>
        </w:rPr>
        <w:t>De l'intitulé d</w:t>
      </w:r>
      <w:r w:rsidR="00F44765">
        <w:rPr>
          <w:rFonts w:ascii="Segoe UI Semilight" w:hAnsi="Segoe UI Semilight" w:cs="Segoe UI Semilight"/>
          <w:b/>
        </w:rPr>
        <w:t>e l’accord cadre</w:t>
      </w:r>
      <w:r w:rsidRPr="001949B1">
        <w:rPr>
          <w:rFonts w:ascii="Segoe UI Semilight" w:hAnsi="Segoe UI Semilight" w:cs="Segoe UI Semilight"/>
        </w:rPr>
        <w:t xml:space="preserve"> : </w:t>
      </w:r>
      <w:r w:rsidR="002C0412">
        <w:rPr>
          <w:rFonts w:ascii="Segoe UI Semilight" w:hAnsi="Segoe UI Semilight" w:cs="Segoe UI Semilight"/>
          <w:b/>
          <w:szCs w:val="22"/>
        </w:rPr>
        <w:t>Prestations Intellectuelles en Assistance à Maîtrise d’Ouvrage pour les opérations de travaux</w:t>
      </w:r>
    </w:p>
    <w:p w14:paraId="1F0AE5BB" w14:textId="77777777" w:rsidR="00FF5AEF" w:rsidRDefault="00FF5AEF" w:rsidP="00FE42CB">
      <w:pPr>
        <w:jc w:val="both"/>
        <w:rPr>
          <w:rFonts w:ascii="Segoe UI Semilight" w:hAnsi="Segoe UI Semilight" w:cs="Segoe UI Semilight"/>
          <w:b/>
          <w:szCs w:val="22"/>
        </w:rPr>
      </w:pPr>
    </w:p>
    <w:p w14:paraId="001C01B7" w14:textId="77777777" w:rsidR="00DE4D3A" w:rsidRDefault="0098186A" w:rsidP="00FE42CB">
      <w:pPr>
        <w:jc w:val="both"/>
        <w:rPr>
          <w:rFonts w:ascii="Segoe UI Semilight" w:hAnsi="Segoe UI Semilight" w:cs="Segoe UI Semilight"/>
          <w:b/>
          <w:color w:val="FF0000"/>
          <w:szCs w:val="22"/>
        </w:rPr>
      </w:pPr>
      <w:r w:rsidRPr="00367109">
        <w:rPr>
          <w:rFonts w:ascii="Segoe UI Semilight" w:hAnsi="Segoe UI Semilight" w:cs="Segoe UI Semilight"/>
          <w:b/>
          <w:color w:val="FF0000"/>
          <w:szCs w:val="22"/>
        </w:rPr>
        <w:t xml:space="preserve">Lot </w:t>
      </w:r>
      <w:r>
        <w:rPr>
          <w:rFonts w:ascii="Segoe UI Semilight" w:hAnsi="Segoe UI Semilight" w:cs="Segoe UI Semilight"/>
          <w:b/>
          <w:color w:val="FF0000"/>
          <w:szCs w:val="22"/>
        </w:rPr>
        <w:t>B</w:t>
      </w:r>
      <w:r w:rsidRPr="00367109">
        <w:rPr>
          <w:rFonts w:ascii="Segoe UI Semilight" w:hAnsi="Segoe UI Semilight" w:cs="Segoe UI Semilight"/>
          <w:b/>
          <w:color w:val="FF0000"/>
          <w:szCs w:val="22"/>
        </w:rPr>
        <w:t xml:space="preserve"> - </w:t>
      </w:r>
      <w:r w:rsidRPr="0098186A">
        <w:rPr>
          <w:rFonts w:ascii="Segoe UI Semilight" w:hAnsi="Segoe UI Semilight" w:cs="Segoe UI Semilight"/>
          <w:b/>
          <w:color w:val="FF0000"/>
          <w:szCs w:val="22"/>
        </w:rPr>
        <w:t>Missions de Coordination des Systèmes de Sécurité Incendie (C.S.S.I)</w:t>
      </w:r>
    </w:p>
    <w:p w14:paraId="4D7A8798" w14:textId="77777777" w:rsidR="0098186A" w:rsidRPr="001949B1" w:rsidRDefault="0098186A" w:rsidP="00FE42CB">
      <w:pPr>
        <w:jc w:val="both"/>
        <w:rPr>
          <w:rFonts w:ascii="Segoe UI Semilight" w:hAnsi="Segoe UI Semilight" w:cs="Segoe UI Semilight"/>
        </w:rPr>
      </w:pPr>
    </w:p>
    <w:p w14:paraId="70B0C24F" w14:textId="3358AB2F" w:rsidR="00DE4D3A" w:rsidRDefault="00DE4D3A" w:rsidP="00FE42CB">
      <w:pPr>
        <w:jc w:val="both"/>
        <w:rPr>
          <w:rFonts w:ascii="Segoe UI Semilight" w:hAnsi="Segoe UI Semilight" w:cs="Segoe UI Semilight"/>
          <w:szCs w:val="22"/>
        </w:rPr>
      </w:pPr>
      <w:r w:rsidRPr="001949B1">
        <w:rPr>
          <w:rFonts w:ascii="Segoe UI Semilight" w:hAnsi="Segoe UI Semilight" w:cs="Segoe UI Semilight"/>
          <w:b/>
        </w:rPr>
        <w:t>N° consultation</w:t>
      </w:r>
      <w:r w:rsidRPr="001949B1">
        <w:rPr>
          <w:rFonts w:ascii="Segoe UI Semilight" w:hAnsi="Segoe UI Semilight" w:cs="Segoe UI Semilight"/>
        </w:rPr>
        <w:t xml:space="preserve"> : </w:t>
      </w:r>
      <w:r w:rsidR="005833B8">
        <w:rPr>
          <w:rFonts w:ascii="Segoe UI Semilight" w:hAnsi="Segoe UI Semilight" w:cs="Segoe UI Semilight"/>
          <w:szCs w:val="22"/>
        </w:rPr>
        <w:t>25 GH93 21 TVX</w:t>
      </w:r>
    </w:p>
    <w:p w14:paraId="481B5519" w14:textId="77777777" w:rsidR="00822068" w:rsidRDefault="00822068" w:rsidP="00FE42CB">
      <w:pPr>
        <w:jc w:val="both"/>
        <w:rPr>
          <w:rFonts w:ascii="Segoe UI Semilight" w:hAnsi="Segoe UI Semilight" w:cs="Segoe UI Semilight"/>
          <w:szCs w:val="22"/>
        </w:rPr>
      </w:pPr>
    </w:p>
    <w:p w14:paraId="5B9C786C" w14:textId="77777777" w:rsidR="00822068" w:rsidRPr="00822068" w:rsidRDefault="00822068" w:rsidP="00FE42CB">
      <w:pPr>
        <w:jc w:val="both"/>
        <w:rPr>
          <w:rFonts w:ascii="Segoe UI Semilight" w:hAnsi="Segoe UI Semilight" w:cs="Segoe UI Semilight"/>
          <w:b/>
        </w:rPr>
      </w:pPr>
      <w:r w:rsidRPr="003A23A9">
        <w:rPr>
          <w:rFonts w:ascii="Segoe UI Semilight" w:hAnsi="Segoe UI Semilight" w:cs="Segoe UI Semilight"/>
          <w:b/>
          <w:szCs w:val="22"/>
        </w:rPr>
        <w:t xml:space="preserve">Compte budgétaire : </w:t>
      </w:r>
      <w:r w:rsidR="00FF5AEF">
        <w:rPr>
          <w:rFonts w:ascii="Segoe UI Semilight" w:hAnsi="Segoe UI Semilight" w:cs="Segoe UI Semilight"/>
          <w:b/>
          <w:szCs w:val="22"/>
        </w:rPr>
        <w:t>H</w:t>
      </w:r>
      <w:r w:rsidR="002C0412">
        <w:rPr>
          <w:rFonts w:ascii="Segoe UI Semilight" w:hAnsi="Segoe UI Semilight" w:cs="Segoe UI Semilight"/>
          <w:b/>
          <w:szCs w:val="22"/>
        </w:rPr>
        <w:t>6178 et H2372</w:t>
      </w:r>
    </w:p>
    <w:p w14:paraId="1CC4A6FF" w14:textId="77777777" w:rsidR="00DE4D3A" w:rsidRDefault="00DE4D3A" w:rsidP="00FE42CB">
      <w:pPr>
        <w:jc w:val="both"/>
      </w:pPr>
    </w:p>
    <w:p w14:paraId="3F473D5C" w14:textId="77777777" w:rsidR="00DE4D3A" w:rsidRDefault="00DE4D3A" w:rsidP="00FE42CB">
      <w:pPr>
        <w:tabs>
          <w:tab w:val="left" w:leader="dot" w:pos="9072"/>
        </w:tabs>
        <w:jc w:val="both"/>
      </w:pPr>
      <w:r w:rsidRPr="001949B1">
        <w:rPr>
          <w:rFonts w:ascii="Segoe UI Semilight" w:hAnsi="Segoe UI Semilight" w:cs="Segoe UI Semilight"/>
          <w:b/>
        </w:rPr>
        <w:t xml:space="preserve">N° </w:t>
      </w:r>
      <w:r w:rsidR="00AF354A" w:rsidRPr="001949B1">
        <w:rPr>
          <w:rFonts w:ascii="Segoe UI Semilight" w:hAnsi="Segoe UI Semilight" w:cs="Segoe UI Semilight"/>
          <w:b/>
        </w:rPr>
        <w:t>de l’accord cadre</w:t>
      </w:r>
      <w:r w:rsidR="00FE42CB">
        <w:t xml:space="preserve"> : </w:t>
      </w:r>
      <w:r w:rsidR="00FE42CB">
        <w:tab/>
      </w:r>
    </w:p>
    <w:p w14:paraId="2B09B928" w14:textId="77777777" w:rsidR="00DE4D3A" w:rsidRDefault="00DE4D3A" w:rsidP="00FE42CB">
      <w:pPr>
        <w:jc w:val="both"/>
      </w:pPr>
    </w:p>
    <w:p w14:paraId="2F10F8FE" w14:textId="77777777" w:rsidR="00DE4D3A" w:rsidRDefault="00DE4D3A" w:rsidP="00FE42CB">
      <w:pPr>
        <w:tabs>
          <w:tab w:val="left" w:leader="dot" w:pos="9072"/>
        </w:tabs>
        <w:jc w:val="both"/>
      </w:pPr>
      <w:r w:rsidRPr="001949B1">
        <w:rPr>
          <w:rFonts w:ascii="Segoe UI Semilight" w:hAnsi="Segoe UI Semilight" w:cs="Segoe UI Semilight"/>
          <w:b/>
        </w:rPr>
        <w:t xml:space="preserve">Entreprise attributaire </w:t>
      </w:r>
      <w:r w:rsidR="00AF354A" w:rsidRPr="001949B1">
        <w:rPr>
          <w:rFonts w:ascii="Segoe UI Semilight" w:hAnsi="Segoe UI Semilight" w:cs="Segoe UI Semilight"/>
          <w:b/>
        </w:rPr>
        <w:t>de l’accord cadre</w:t>
      </w:r>
      <w:r w:rsidR="00FE42CB">
        <w:t xml:space="preserve"> : </w:t>
      </w:r>
      <w:r w:rsidR="00FE42CB">
        <w:tab/>
      </w:r>
    </w:p>
    <w:p w14:paraId="392CEA5C" w14:textId="77777777" w:rsidR="00FE42CB" w:rsidRDefault="00FE42CB" w:rsidP="00FE42CB">
      <w:pPr>
        <w:tabs>
          <w:tab w:val="left" w:leader="dot" w:pos="9072"/>
        </w:tabs>
        <w:jc w:val="both"/>
      </w:pPr>
    </w:p>
    <w:p w14:paraId="0B27AD35" w14:textId="77777777" w:rsidR="00FE42CB" w:rsidRDefault="00FE42CB" w:rsidP="00FE42CB">
      <w:pPr>
        <w:tabs>
          <w:tab w:val="left" w:leader="dot" w:pos="9072"/>
        </w:tabs>
        <w:jc w:val="both"/>
      </w:pPr>
    </w:p>
    <w:p w14:paraId="0C2C7F4E" w14:textId="77777777" w:rsidR="0098528F" w:rsidRPr="0098528F" w:rsidRDefault="0098528F" w:rsidP="00FE42CB">
      <w:pPr>
        <w:tabs>
          <w:tab w:val="left" w:leader="dot" w:pos="9072"/>
        </w:tabs>
        <w:jc w:val="both"/>
      </w:pPr>
    </w:p>
    <w:p w14:paraId="221C9DE4" w14:textId="77777777" w:rsidR="00FE42CB" w:rsidRPr="0098528F" w:rsidRDefault="00FE42CB" w:rsidP="00FE42CB">
      <w:pPr>
        <w:pStyle w:val="Corpsdetexte2"/>
        <w:spacing w:line="360" w:lineRule="auto"/>
        <w:rPr>
          <w:rFonts w:ascii="Segoe UI Semilight" w:hAnsi="Segoe UI Semilight" w:cs="Segoe UI Semilight"/>
          <w:sz w:val="20"/>
        </w:rPr>
      </w:pPr>
      <w:r w:rsidRPr="0098528F">
        <w:rPr>
          <w:rFonts w:ascii="Segoe UI Semilight" w:hAnsi="Segoe UI Semilight" w:cs="Segoe UI Semilight"/>
          <w:smallCaps/>
          <w:sz w:val="20"/>
        </w:rPr>
        <w:t>Pour le montant suivant</w:t>
      </w:r>
      <w:r w:rsidRPr="0098528F">
        <w:rPr>
          <w:rFonts w:ascii="Segoe UI Semilight" w:hAnsi="Segoe UI Semilight" w:cs="Segoe UI Semilight"/>
          <w:sz w:val="20"/>
        </w:rPr>
        <w:t xml:space="preserve"> : </w:t>
      </w:r>
    </w:p>
    <w:p w14:paraId="3EE20367" w14:textId="77777777" w:rsidR="00FE42CB" w:rsidRPr="0098528F" w:rsidRDefault="00FE42CB" w:rsidP="00B17BA0">
      <w:pPr>
        <w:tabs>
          <w:tab w:val="right" w:leader="dot" w:pos="6237"/>
          <w:tab w:val="right" w:leader="dot" w:pos="9540"/>
        </w:tabs>
        <w:spacing w:before="120" w:line="360" w:lineRule="auto"/>
        <w:ind w:left="851"/>
        <w:rPr>
          <w:rFonts w:ascii="Segoe UI Semilight" w:hAnsi="Segoe UI Semilight" w:cs="Segoe UI Semilight"/>
        </w:rPr>
      </w:pPr>
      <w:r w:rsidRPr="0098528F">
        <w:rPr>
          <w:rFonts w:ascii="Segoe UI Semilight" w:hAnsi="Segoe UI Semilight" w:cs="Segoe UI Semilight"/>
        </w:rPr>
        <w:t xml:space="preserve">Minimum </w:t>
      </w:r>
      <w:r w:rsidRPr="0098528F">
        <w:rPr>
          <w:rFonts w:ascii="Segoe UI Semilight" w:hAnsi="Segoe UI Semilight" w:cs="Segoe UI Semilight"/>
        </w:rPr>
        <w:tab/>
      </w:r>
      <w:r w:rsidR="002C0412">
        <w:rPr>
          <w:rFonts w:ascii="Segoe UI Semilight" w:hAnsi="Segoe UI Semilight" w:cs="Segoe UI Semilight"/>
        </w:rPr>
        <w:t>sans objet</w:t>
      </w:r>
      <w:r w:rsidR="00FF5AEF" w:rsidRPr="00FF5AEF">
        <w:rPr>
          <w:rFonts w:ascii="Segoe UI Semilight" w:hAnsi="Segoe UI Semilight" w:cs="Segoe UI Semilight"/>
        </w:rPr>
        <w:t xml:space="preserve"> € HT</w:t>
      </w:r>
    </w:p>
    <w:p w14:paraId="7FA95C82" w14:textId="77777777" w:rsidR="00FE42CB" w:rsidRPr="0098528F" w:rsidRDefault="00FE42CB" w:rsidP="00FE42CB">
      <w:pPr>
        <w:tabs>
          <w:tab w:val="right" w:leader="dot" w:pos="6237"/>
          <w:tab w:val="right" w:leader="dot" w:pos="9540"/>
        </w:tabs>
        <w:spacing w:before="120" w:line="360" w:lineRule="auto"/>
        <w:ind w:left="851"/>
        <w:rPr>
          <w:rFonts w:ascii="Segoe UI Semilight" w:hAnsi="Segoe UI Semilight" w:cs="Segoe UI Semilight"/>
        </w:rPr>
      </w:pPr>
      <w:r w:rsidRPr="008C4037">
        <w:rPr>
          <w:rFonts w:ascii="Segoe UI Semilight" w:hAnsi="Segoe UI Semilight" w:cs="Segoe UI Semilight"/>
        </w:rPr>
        <w:t xml:space="preserve">Maximum </w:t>
      </w:r>
      <w:r w:rsidRPr="008C4037">
        <w:rPr>
          <w:rFonts w:ascii="Segoe UI Semilight" w:hAnsi="Segoe UI Semilight" w:cs="Segoe UI Semilight"/>
        </w:rPr>
        <w:tab/>
      </w:r>
      <w:r w:rsidR="0098186A">
        <w:rPr>
          <w:rFonts w:ascii="Segoe UI Semilight" w:hAnsi="Segoe UI Semilight" w:cs="Segoe UI Semilight"/>
        </w:rPr>
        <w:t>150 000</w:t>
      </w:r>
      <w:r w:rsidR="00FF5AEF" w:rsidRPr="00FF5AEF">
        <w:rPr>
          <w:rFonts w:ascii="Segoe UI Semilight" w:hAnsi="Segoe UI Semilight" w:cs="Segoe UI Semilight"/>
        </w:rPr>
        <w:t xml:space="preserve"> € HT</w:t>
      </w:r>
    </w:p>
    <w:p w14:paraId="1F4EDC1E" w14:textId="77777777" w:rsidR="00FE42CB" w:rsidRPr="001949B1" w:rsidRDefault="00FE42CB" w:rsidP="00FE42CB">
      <w:pPr>
        <w:tabs>
          <w:tab w:val="left" w:leader="dot" w:pos="9072"/>
        </w:tabs>
        <w:jc w:val="both"/>
        <w:rPr>
          <w:rFonts w:ascii="Segoe UI Semilight" w:hAnsi="Segoe UI Semilight" w:cs="Segoe UI Semilight"/>
        </w:rPr>
      </w:pPr>
    </w:p>
    <w:p w14:paraId="2F5F2C2A" w14:textId="77777777" w:rsidR="00DE4D3A" w:rsidRPr="001949B1" w:rsidRDefault="00DE4D3A" w:rsidP="00FE42CB">
      <w:pPr>
        <w:jc w:val="both"/>
        <w:rPr>
          <w:rFonts w:ascii="Segoe UI Semilight" w:hAnsi="Segoe UI Semilight" w:cs="Segoe UI Semilight"/>
        </w:rPr>
      </w:pPr>
    </w:p>
    <w:p w14:paraId="712E02C0" w14:textId="77777777" w:rsidR="00DE4D3A" w:rsidRPr="001949B1" w:rsidRDefault="00DE4D3A" w:rsidP="00FE42CB">
      <w:pPr>
        <w:jc w:val="both"/>
        <w:rPr>
          <w:rFonts w:ascii="Segoe UI Semilight" w:hAnsi="Segoe UI Semilight" w:cs="Segoe UI Semilight"/>
        </w:rPr>
      </w:pPr>
    </w:p>
    <w:p w14:paraId="0D2C6222" w14:textId="77777777" w:rsidR="00DE4D3A" w:rsidRPr="001949B1" w:rsidRDefault="00DE4D3A" w:rsidP="00FE42CB">
      <w:pPr>
        <w:jc w:val="both"/>
        <w:rPr>
          <w:rFonts w:ascii="Segoe UI Semilight" w:hAnsi="Segoe UI Semilight" w:cs="Segoe UI Semilight"/>
        </w:rPr>
      </w:pPr>
    </w:p>
    <w:p w14:paraId="7ABD78D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51D266D7"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0FC0148F" w14:textId="77777777" w:rsidR="00DE4D3A" w:rsidRPr="001949B1" w:rsidRDefault="00DE4D3A" w:rsidP="00FE42CB">
      <w:pPr>
        <w:jc w:val="both"/>
        <w:rPr>
          <w:rFonts w:ascii="Segoe UI Semilight" w:hAnsi="Segoe UI Semilight" w:cs="Segoe UI Semilight"/>
        </w:rPr>
      </w:pPr>
    </w:p>
    <w:p w14:paraId="56E16C3E" w14:textId="77777777" w:rsidR="00DE4D3A" w:rsidRPr="001949B1" w:rsidRDefault="00DE4D3A" w:rsidP="00FE42CB">
      <w:pPr>
        <w:jc w:val="both"/>
        <w:rPr>
          <w:rFonts w:ascii="Segoe UI Semilight" w:hAnsi="Segoe UI Semilight" w:cs="Segoe UI Semilight"/>
        </w:rPr>
      </w:pPr>
    </w:p>
    <w:p w14:paraId="21026C81" w14:textId="77777777" w:rsidR="00DE4D3A" w:rsidRPr="001949B1" w:rsidRDefault="00DE4D3A" w:rsidP="00FE42CB">
      <w:pPr>
        <w:jc w:val="both"/>
        <w:rPr>
          <w:rFonts w:ascii="Segoe UI Semilight" w:hAnsi="Segoe UI Semilight" w:cs="Segoe UI Semilight"/>
        </w:rPr>
      </w:pPr>
    </w:p>
    <w:tbl>
      <w:tblPr>
        <w:tblW w:w="0" w:type="auto"/>
        <w:jc w:val="center"/>
        <w:tblLook w:val="04A0" w:firstRow="1" w:lastRow="0" w:firstColumn="1" w:lastColumn="0" w:noHBand="0" w:noVBand="1"/>
      </w:tblPr>
      <w:tblGrid>
        <w:gridCol w:w="3029"/>
        <w:gridCol w:w="2618"/>
        <w:gridCol w:w="3424"/>
      </w:tblGrid>
      <w:tr w:rsidR="002C0412" w:rsidRPr="00531CF1" w14:paraId="20F87418" w14:textId="77777777" w:rsidTr="00531CF1">
        <w:trPr>
          <w:jc w:val="center"/>
        </w:trPr>
        <w:tc>
          <w:tcPr>
            <w:tcW w:w="3070" w:type="dxa"/>
            <w:shd w:val="clear" w:color="auto" w:fill="auto"/>
          </w:tcPr>
          <w:p w14:paraId="75094C81" w14:textId="77777777" w:rsidR="002C0412" w:rsidRPr="00531CF1" w:rsidRDefault="002C0412" w:rsidP="00531CF1">
            <w:pPr>
              <w:jc w:val="both"/>
              <w:rPr>
                <w:rFonts w:ascii="Segoe UI Semilight" w:hAnsi="Segoe UI Semilight" w:cs="Segoe UI Semilight"/>
              </w:rPr>
            </w:pPr>
            <w:r w:rsidRPr="00531CF1">
              <w:rPr>
                <w:rFonts w:ascii="Segoe UI Semilight" w:hAnsi="Segoe UI Semilight" w:cs="Segoe UI Semilight"/>
              </w:rPr>
              <w:t xml:space="preserve">A Paris, le </w:t>
            </w:r>
          </w:p>
          <w:p w14:paraId="00C8E12F" w14:textId="77777777" w:rsidR="002C0412" w:rsidRPr="00531CF1" w:rsidRDefault="002C0412" w:rsidP="00531CF1">
            <w:pPr>
              <w:jc w:val="both"/>
              <w:rPr>
                <w:rFonts w:ascii="Segoe UI Semilight" w:hAnsi="Segoe UI Semilight" w:cs="Segoe UI Semilight"/>
              </w:rPr>
            </w:pPr>
            <w:r w:rsidRPr="00531CF1">
              <w:rPr>
                <w:rFonts w:ascii="Segoe UI Semilight" w:hAnsi="Segoe UI Semilight" w:cs="Segoe UI Semilight"/>
              </w:rPr>
              <w:t xml:space="preserve">Pour le contrôleur financier, </w:t>
            </w:r>
          </w:p>
        </w:tc>
        <w:tc>
          <w:tcPr>
            <w:tcW w:w="2670" w:type="dxa"/>
            <w:shd w:val="clear" w:color="auto" w:fill="auto"/>
          </w:tcPr>
          <w:p w14:paraId="35738657" w14:textId="77777777" w:rsidR="002C0412" w:rsidRPr="00531CF1" w:rsidRDefault="002C0412" w:rsidP="00531CF1">
            <w:pPr>
              <w:jc w:val="both"/>
              <w:rPr>
                <w:rFonts w:ascii="Segoe UI Semilight" w:hAnsi="Segoe UI Semilight" w:cs="Segoe UI Semilight"/>
              </w:rPr>
            </w:pPr>
          </w:p>
        </w:tc>
        <w:tc>
          <w:tcPr>
            <w:tcW w:w="3471" w:type="dxa"/>
            <w:shd w:val="clear" w:color="auto" w:fill="auto"/>
          </w:tcPr>
          <w:p w14:paraId="2BF58F46" w14:textId="77777777" w:rsidR="002C0412" w:rsidRPr="00531CF1" w:rsidRDefault="002C0412" w:rsidP="00531CF1">
            <w:pPr>
              <w:jc w:val="both"/>
              <w:rPr>
                <w:rFonts w:ascii="Segoe UI Semilight" w:hAnsi="Segoe UI Semilight" w:cs="Segoe UI Semilight"/>
              </w:rPr>
            </w:pPr>
            <w:r w:rsidRPr="00531CF1">
              <w:rPr>
                <w:rFonts w:ascii="Segoe UI Semilight" w:hAnsi="Segoe UI Semilight" w:cs="Segoe UI Semilight"/>
              </w:rPr>
              <w:t>A Bobigny, le :</w:t>
            </w:r>
          </w:p>
          <w:p w14:paraId="0686434E" w14:textId="77777777" w:rsidR="002C0412" w:rsidRPr="00531CF1" w:rsidRDefault="002C0412" w:rsidP="002C0412">
            <w:pPr>
              <w:rPr>
                <w:rFonts w:ascii="Segoe UI Semilight" w:hAnsi="Segoe UI Semilight" w:cs="Segoe UI Semilight"/>
              </w:rPr>
            </w:pPr>
            <w:r w:rsidRPr="00531CF1">
              <w:rPr>
                <w:rFonts w:ascii="Segoe UI Semilight" w:hAnsi="Segoe UI Semilight" w:cs="Segoe UI Semilight"/>
              </w:rPr>
              <w:t>Pour le Directeur général</w:t>
            </w:r>
          </w:p>
          <w:p w14:paraId="67D0B6C3" w14:textId="77777777" w:rsidR="002C0412" w:rsidRPr="00531CF1" w:rsidRDefault="002C0412" w:rsidP="002C0412">
            <w:pPr>
              <w:rPr>
                <w:rFonts w:ascii="Segoe UI Semilight" w:hAnsi="Segoe UI Semilight" w:cs="Segoe UI Semilight"/>
              </w:rPr>
            </w:pPr>
            <w:r w:rsidRPr="00531CF1">
              <w:rPr>
                <w:rFonts w:ascii="Segoe UI Semilight" w:hAnsi="Segoe UI Semilight" w:cs="Segoe UI Semilight"/>
              </w:rPr>
              <w:t>de l'Assistance Publique-Hôpitaux de Paris</w:t>
            </w:r>
            <w:r w:rsidR="00774139">
              <w:rPr>
                <w:rFonts w:ascii="Segoe UI Semilight" w:hAnsi="Segoe UI Semilight" w:cs="Segoe UI Semilight"/>
              </w:rPr>
              <w:t xml:space="preserve"> </w:t>
            </w:r>
            <w:r w:rsidRPr="00531CF1">
              <w:rPr>
                <w:rFonts w:ascii="Segoe UI Semilight" w:hAnsi="Segoe UI Semilight" w:cs="Segoe UI Semilight"/>
              </w:rPr>
              <w:t>et par délégation permanente</w:t>
            </w:r>
          </w:p>
          <w:p w14:paraId="4D005638" w14:textId="77777777" w:rsidR="002C0412" w:rsidRPr="00531CF1" w:rsidRDefault="00774139" w:rsidP="002C0412">
            <w:pPr>
              <w:rPr>
                <w:rFonts w:ascii="Segoe UI Semilight" w:hAnsi="Segoe UI Semilight" w:cs="Segoe UI Semilight"/>
              </w:rPr>
            </w:pPr>
            <w:r>
              <w:rPr>
                <w:rFonts w:ascii="Segoe UI Semilight" w:hAnsi="Segoe UI Semilight" w:cs="Segoe UI Semilight"/>
              </w:rPr>
              <w:t>l</w:t>
            </w:r>
            <w:r w:rsidR="000F7313">
              <w:rPr>
                <w:rFonts w:ascii="Segoe UI Semilight" w:hAnsi="Segoe UI Semilight" w:cs="Segoe UI Semilight"/>
              </w:rPr>
              <w:t>a</w:t>
            </w:r>
            <w:r w:rsidR="002C0412" w:rsidRPr="00531CF1">
              <w:rPr>
                <w:rFonts w:ascii="Segoe UI Semilight" w:hAnsi="Segoe UI Semilight" w:cs="Segoe UI Semilight"/>
              </w:rPr>
              <w:t xml:space="preserve"> Directr</w:t>
            </w:r>
            <w:r w:rsidR="002C64B3">
              <w:rPr>
                <w:rFonts w:ascii="Segoe UI Semilight" w:hAnsi="Segoe UI Semilight" w:cs="Segoe UI Semilight"/>
              </w:rPr>
              <w:t>ice</w:t>
            </w:r>
            <w:r w:rsidR="002C0412" w:rsidRPr="00531CF1">
              <w:rPr>
                <w:rFonts w:ascii="Segoe UI Semilight" w:hAnsi="Segoe UI Semilight" w:cs="Segoe UI Semilight"/>
              </w:rPr>
              <w:t xml:space="preserve"> des HUPSSD</w:t>
            </w:r>
          </w:p>
        </w:tc>
      </w:tr>
    </w:tbl>
    <w:p w14:paraId="768A76B6" w14:textId="77777777" w:rsidR="00DE4D3A" w:rsidRPr="001949B1" w:rsidRDefault="00DE4D3A" w:rsidP="00FE42CB">
      <w:pPr>
        <w:jc w:val="both"/>
        <w:rPr>
          <w:rFonts w:ascii="Segoe UI Semilight" w:hAnsi="Segoe UI Semilight" w:cs="Segoe UI Semilight"/>
        </w:rPr>
      </w:pPr>
    </w:p>
    <w:p w14:paraId="38F91496" w14:textId="77777777" w:rsidR="00DE4D3A" w:rsidRPr="001949B1" w:rsidRDefault="00DE4D3A" w:rsidP="00FE42CB">
      <w:pPr>
        <w:jc w:val="both"/>
        <w:rPr>
          <w:rFonts w:ascii="Segoe UI Semilight" w:hAnsi="Segoe UI Semilight" w:cs="Segoe UI Semilight"/>
        </w:rPr>
      </w:pPr>
    </w:p>
    <w:p w14:paraId="46978AB2" w14:textId="77777777" w:rsidR="00DE4D3A" w:rsidRPr="001949B1" w:rsidRDefault="00DE4D3A" w:rsidP="00FE42CB">
      <w:pPr>
        <w:jc w:val="both"/>
        <w:rPr>
          <w:rFonts w:ascii="Segoe UI Semilight" w:hAnsi="Segoe UI Semilight" w:cs="Segoe UI Semilight"/>
        </w:rPr>
      </w:pPr>
    </w:p>
    <w:p w14:paraId="3EB09E17" w14:textId="77777777" w:rsidR="00FE42CB" w:rsidRPr="001949B1" w:rsidRDefault="00FE42CB" w:rsidP="00FE42CB">
      <w:pPr>
        <w:jc w:val="both"/>
        <w:rPr>
          <w:rFonts w:ascii="Segoe UI Semilight" w:hAnsi="Segoe UI Semilight" w:cs="Segoe UI Semilight"/>
        </w:rPr>
      </w:pPr>
    </w:p>
    <w:p w14:paraId="18ADA084" w14:textId="77777777" w:rsidR="00FE42CB" w:rsidRPr="001949B1" w:rsidRDefault="00FE42CB" w:rsidP="00FE42CB">
      <w:pPr>
        <w:jc w:val="both"/>
        <w:rPr>
          <w:rFonts w:ascii="Segoe UI Semilight" w:hAnsi="Segoe UI Semilight" w:cs="Segoe UI Semilight"/>
        </w:rPr>
      </w:pPr>
    </w:p>
    <w:p w14:paraId="57F3985B" w14:textId="77777777" w:rsidR="00FE42CB" w:rsidRPr="001949B1" w:rsidRDefault="00FE42CB" w:rsidP="00FE42CB">
      <w:pPr>
        <w:jc w:val="both"/>
        <w:rPr>
          <w:rFonts w:ascii="Segoe UI Semilight" w:hAnsi="Segoe UI Semilight" w:cs="Segoe UI Semilight"/>
        </w:rPr>
      </w:pPr>
    </w:p>
    <w:p w14:paraId="3728C1F0" w14:textId="77777777" w:rsidR="00FB748C" w:rsidRPr="00FB748C" w:rsidRDefault="00086F95" w:rsidP="00CB1C6E">
      <w:pPr>
        <w:jc w:val="both"/>
        <w:rPr>
          <w:rFonts w:ascii="Segoe UI Semilight" w:hAnsi="Segoe UI Semilight" w:cs="Segoe UI Semilight"/>
          <w:szCs w:val="22"/>
        </w:rPr>
      </w:pPr>
      <w:r>
        <w:rPr>
          <w:rFonts w:ascii="Segoe UI Semilight" w:hAnsi="Segoe UI Semilight" w:cs="Segoe UI Semilight"/>
        </w:rPr>
        <w:t>Notifié</w:t>
      </w:r>
      <w:r w:rsidR="00CB1C6E">
        <w:rPr>
          <w:rFonts w:ascii="Segoe UI Semilight" w:hAnsi="Segoe UI Semilight" w:cs="Segoe UI Semilight"/>
        </w:rPr>
        <w:t xml:space="preserve"> </w:t>
      </w:r>
      <w:r>
        <w:rPr>
          <w:rFonts w:ascii="Segoe UI Semilight" w:hAnsi="Segoe UI Semilight" w:cs="Segoe UI Semilight"/>
        </w:rPr>
        <w:t>le</w:t>
      </w:r>
    </w:p>
    <w:sectPr w:rsidR="00FB748C" w:rsidRPr="00FB748C" w:rsidSect="00CB1C6E">
      <w:headerReference w:type="default" r:id="rId11"/>
      <w:footerReference w:type="default" r:id="rId12"/>
      <w:headerReference w:type="first" r:id="rId13"/>
      <w:footerReference w:type="first" r:id="rId14"/>
      <w:pgSz w:w="11907" w:h="16840" w:code="9"/>
      <w:pgMar w:top="1418" w:right="1418" w:bottom="1843" w:left="1418" w:header="851" w:footer="4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0C9E5" w14:textId="77777777" w:rsidR="007F0DA8" w:rsidRDefault="007F0DA8">
      <w:r>
        <w:separator/>
      </w:r>
    </w:p>
  </w:endnote>
  <w:endnote w:type="continuationSeparator" w:id="0">
    <w:p w14:paraId="17824E3E" w14:textId="77777777" w:rsidR="007F0DA8" w:rsidRDefault="007F0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D304E1" w:rsidRPr="00E85C94" w14:paraId="4500EEC9" w14:textId="77777777" w:rsidTr="00E85C94">
      <w:trPr>
        <w:trHeight w:val="70"/>
        <w:jc w:val="center"/>
      </w:trPr>
      <w:tc>
        <w:tcPr>
          <w:tcW w:w="1870" w:type="dxa"/>
          <w:vAlign w:val="center"/>
        </w:tcPr>
        <w:p w14:paraId="0C69FAB3" w14:textId="23A9FB52" w:rsidR="00D304E1" w:rsidRPr="00572CB3" w:rsidRDefault="005833B8" w:rsidP="00DF4F29">
          <w:pPr>
            <w:pStyle w:val="Pieddepage"/>
            <w:jc w:val="center"/>
            <w:rPr>
              <w:rFonts w:cs="Segoe UI"/>
              <w:sz w:val="14"/>
              <w:szCs w:val="16"/>
              <w:lang w:val="en-GB"/>
            </w:rPr>
          </w:pPr>
          <w:r>
            <w:rPr>
              <w:rFonts w:ascii="Segoe UI Semilight" w:hAnsi="Segoe UI Semilight" w:cs="Segoe UI Semilight"/>
              <w:szCs w:val="22"/>
            </w:rPr>
            <w:t>25 GH93 21 TVX</w:t>
          </w:r>
        </w:p>
      </w:tc>
      <w:tc>
        <w:tcPr>
          <w:tcW w:w="5716" w:type="dxa"/>
          <w:vAlign w:val="center"/>
        </w:tcPr>
        <w:p w14:paraId="58C36A7C" w14:textId="77777777" w:rsidR="009A0835" w:rsidRPr="00367109" w:rsidRDefault="009A0835" w:rsidP="009A0835">
          <w:pPr>
            <w:pStyle w:val="Pieddepage"/>
            <w:jc w:val="center"/>
            <w:rPr>
              <w:rFonts w:cs="Segoe UI"/>
              <w:sz w:val="14"/>
              <w:szCs w:val="16"/>
            </w:rPr>
          </w:pPr>
          <w:r w:rsidRPr="00367109">
            <w:rPr>
              <w:rFonts w:cs="Segoe UI"/>
              <w:sz w:val="14"/>
              <w:szCs w:val="16"/>
            </w:rPr>
            <w:t>Prestations Intellectuelles en Assistance à Maîtrise d’Ouvrage pour les opérations de travaux</w:t>
          </w:r>
        </w:p>
        <w:p w14:paraId="5BD8FF7F" w14:textId="77777777" w:rsidR="00DF7CDE" w:rsidRPr="00572CB3" w:rsidRDefault="0098186A" w:rsidP="009A0835">
          <w:pPr>
            <w:pStyle w:val="Pieddepage"/>
            <w:jc w:val="center"/>
            <w:rPr>
              <w:rFonts w:cs="Segoe UI"/>
              <w:sz w:val="14"/>
              <w:szCs w:val="16"/>
            </w:rPr>
          </w:pPr>
          <w:r w:rsidRPr="0098186A">
            <w:rPr>
              <w:rFonts w:cs="Segoe UI"/>
              <w:b/>
              <w:sz w:val="14"/>
              <w:szCs w:val="16"/>
            </w:rPr>
            <w:t>Lot B - Missions de Coordination des Systèmes de Sécurité Incendie (C.S.S.I)</w:t>
          </w:r>
        </w:p>
      </w:tc>
      <w:tc>
        <w:tcPr>
          <w:tcW w:w="1455" w:type="dxa"/>
          <w:vMerge w:val="restart"/>
          <w:vAlign w:val="center"/>
        </w:tcPr>
        <w:p w14:paraId="2ECE8CEB" w14:textId="77777777" w:rsidR="00D304E1" w:rsidRPr="00E85C94" w:rsidRDefault="00D304E1" w:rsidP="00E85C94">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BE4A9F">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BE4A9F">
            <w:rPr>
              <w:rStyle w:val="Numrodepage"/>
              <w:rFonts w:cs="Segoe UI"/>
              <w:b/>
              <w:noProof/>
              <w:sz w:val="16"/>
              <w:szCs w:val="16"/>
            </w:rPr>
            <w:t>6</w:t>
          </w:r>
          <w:r w:rsidRPr="00E85C94">
            <w:rPr>
              <w:rStyle w:val="Numrodepage"/>
              <w:rFonts w:cs="Segoe UI"/>
              <w:b/>
              <w:sz w:val="16"/>
              <w:szCs w:val="16"/>
            </w:rPr>
            <w:fldChar w:fldCharType="end"/>
          </w:r>
        </w:p>
      </w:tc>
    </w:tr>
    <w:tr w:rsidR="00D304E1" w:rsidRPr="00E85C94" w14:paraId="32785C89" w14:textId="77777777" w:rsidTr="00E85C94">
      <w:trPr>
        <w:trHeight w:val="95"/>
        <w:jc w:val="center"/>
      </w:trPr>
      <w:tc>
        <w:tcPr>
          <w:tcW w:w="1870" w:type="dxa"/>
          <w:vAlign w:val="center"/>
        </w:tcPr>
        <w:p w14:paraId="4FD55F93" w14:textId="77777777" w:rsidR="00D304E1" w:rsidRPr="00572CB3" w:rsidRDefault="00572CB3" w:rsidP="00E85C94">
          <w:pPr>
            <w:pStyle w:val="Pieddepage"/>
            <w:jc w:val="center"/>
            <w:rPr>
              <w:rFonts w:cs="Segoe UI"/>
              <w:sz w:val="14"/>
              <w:szCs w:val="16"/>
            </w:rPr>
          </w:pPr>
          <w:r>
            <w:rPr>
              <w:rFonts w:cs="Segoe UI"/>
              <w:sz w:val="14"/>
              <w:szCs w:val="16"/>
            </w:rPr>
            <w:t>AE</w:t>
          </w:r>
        </w:p>
      </w:tc>
      <w:tc>
        <w:tcPr>
          <w:tcW w:w="5716" w:type="dxa"/>
          <w:vAlign w:val="center"/>
        </w:tcPr>
        <w:p w14:paraId="47C059FA" w14:textId="1DC4526E" w:rsidR="00F10DC4" w:rsidRPr="00572CB3" w:rsidRDefault="005833B8" w:rsidP="009A0835">
          <w:pPr>
            <w:pStyle w:val="Pieddepage"/>
            <w:jc w:val="center"/>
            <w:rPr>
              <w:rFonts w:cs="Segoe UI"/>
              <w:sz w:val="14"/>
              <w:szCs w:val="16"/>
            </w:rPr>
          </w:pPr>
          <w:r>
            <w:rPr>
              <w:rFonts w:cs="Segoe UI"/>
              <w:sz w:val="14"/>
              <w:szCs w:val="16"/>
            </w:rPr>
            <w:t>Mars 2025</w:t>
          </w:r>
        </w:p>
      </w:tc>
      <w:tc>
        <w:tcPr>
          <w:tcW w:w="1455" w:type="dxa"/>
          <w:vMerge/>
          <w:vAlign w:val="center"/>
        </w:tcPr>
        <w:p w14:paraId="3948A1EA" w14:textId="77777777" w:rsidR="00D304E1" w:rsidRPr="00E85C94" w:rsidRDefault="00D304E1" w:rsidP="00E85C94">
          <w:pPr>
            <w:pStyle w:val="Pieddepage"/>
            <w:jc w:val="center"/>
            <w:rPr>
              <w:rFonts w:cs="Segoe UI"/>
              <w:sz w:val="10"/>
              <w:szCs w:val="16"/>
            </w:rPr>
          </w:pPr>
        </w:p>
      </w:tc>
    </w:tr>
  </w:tbl>
  <w:p w14:paraId="4E82B508" w14:textId="77777777" w:rsidR="00D304E1" w:rsidRPr="005A29E7" w:rsidRDefault="00D304E1" w:rsidP="00F73BF2">
    <w:pPr>
      <w:pStyle w:val="Pieddepage"/>
      <w:rPr>
        <w:rStyle w:val="Numrodepage"/>
        <w:sz w:val="4"/>
      </w:rPr>
    </w:pPr>
  </w:p>
  <w:p w14:paraId="0767D5C4" w14:textId="50894E26" w:rsidR="00D304E1" w:rsidRPr="00F73BF2" w:rsidRDefault="00D90874" w:rsidP="00F73BF2">
    <w:pPr>
      <w:pStyle w:val="Pieddepage"/>
      <w:rPr>
        <w:rStyle w:val="Numrodepage"/>
        <w:sz w:val="2"/>
      </w:rPr>
    </w:pPr>
    <w:r>
      <w:rPr>
        <w:noProof/>
        <w:sz w:val="4"/>
      </w:rPr>
      <mc:AlternateContent>
        <mc:Choice Requires="wps">
          <w:drawing>
            <wp:anchor distT="0" distB="0" distL="114300" distR="114300" simplePos="0" relativeHeight="251659264" behindDoc="0" locked="0" layoutInCell="1" allowOverlap="1" wp14:anchorId="09BFFE52" wp14:editId="00B59106">
              <wp:simplePos x="0" y="0"/>
              <wp:positionH relativeFrom="column">
                <wp:posOffset>-1170305</wp:posOffset>
              </wp:positionH>
              <wp:positionV relativeFrom="paragraph">
                <wp:posOffset>201295</wp:posOffset>
              </wp:positionV>
              <wp:extent cx="10713720" cy="90805"/>
              <wp:effectExtent l="0" t="0" r="0" b="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3720" cy="90805"/>
                      </a:xfrm>
                      <a:prstGeom prst="rect">
                        <a:avLst/>
                      </a:prstGeom>
                      <a:solidFill>
                        <a:srgbClr val="46A951"/>
                      </a:solidFill>
                      <a:ln w="9525">
                        <a:solidFill>
                          <a:srgbClr val="46A95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36F7E1" id="Rectangle 7" o:spid="_x0000_s1026" style="position:absolute;margin-left:-92.15pt;margin-top:15.85pt;width:843.6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" fillcolor="#46a951" strokecolor="#46a951"/>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5251D" w14:textId="4E2AAF1E" w:rsidR="00D304E1" w:rsidRPr="00837E93" w:rsidRDefault="00D90874" w:rsidP="00837E93">
    <w:pPr>
      <w:jc w:val="center"/>
      <w:rPr>
        <w:rFonts w:ascii="Segoe UI Semilight" w:hAnsi="Segoe UI Semilight" w:cs="Segoe UI Semilight"/>
        <w:szCs w:val="22"/>
      </w:rPr>
    </w:pPr>
    <w:r>
      <w:rPr>
        <w:rFonts w:ascii="Segoe UI Semilight" w:hAnsi="Segoe UI Semilight" w:cs="Segoe UI Semilight"/>
        <w:noProof/>
        <w:szCs w:val="22"/>
      </w:rPr>
      <w:drawing>
        <wp:anchor distT="0" distB="0" distL="114300" distR="114300" simplePos="0" relativeHeight="251657216" behindDoc="1" locked="0" layoutInCell="1" allowOverlap="1" wp14:anchorId="142DB4A6" wp14:editId="77DF5772">
          <wp:simplePos x="0" y="0"/>
          <wp:positionH relativeFrom="column">
            <wp:posOffset>2091055</wp:posOffset>
          </wp:positionH>
          <wp:positionV relativeFrom="paragraph">
            <wp:posOffset>-1257300</wp:posOffset>
          </wp:positionV>
          <wp:extent cx="1628775" cy="1123950"/>
          <wp:effectExtent l="0" t="0" r="0" b="0"/>
          <wp:wrapThrough wrapText="bothSides">
            <wp:wrapPolygon edited="0">
              <wp:start x="0" y="0"/>
              <wp:lineTo x="0" y="21234"/>
              <wp:lineTo x="21474" y="21234"/>
              <wp:lineTo x="21474" y="0"/>
              <wp:lineTo x="0" y="0"/>
            </wp:wrapPolygon>
          </wp:wrapThrough>
          <wp:docPr id="2" name="Image 1" descr="Description : logo_le_Groupe_gabarit_tetes_de_lettre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logo_le_Groupe_gabarit_tetes_de_lettre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1123950"/>
                  </a:xfrm>
                  <a:prstGeom prst="rect">
                    <a:avLst/>
                  </a:prstGeom>
                  <a:noFill/>
                  <a:ln>
                    <a:noFill/>
                  </a:ln>
                </pic:spPr>
              </pic:pic>
            </a:graphicData>
          </a:graphic>
          <wp14:sizeRelH relativeFrom="page">
            <wp14:pctWidth>0</wp14:pctWidth>
          </wp14:sizeRelH>
          <wp14:sizeRelV relativeFrom="page">
            <wp14:pctHeight>0</wp14:pctHeight>
          </wp14:sizeRelV>
        </wp:anchor>
      </w:drawing>
    </w:r>
    <w:r w:rsidR="00D304E1" w:rsidRPr="005A1D20">
      <w:rPr>
        <w:rFonts w:ascii="Segoe UI Semilight" w:hAnsi="Segoe UI Semilight" w:cs="Segoe UI Semilight"/>
        <w:szCs w:val="22"/>
      </w:rPr>
      <w:t>Hôpitaux Universitaires de Paris Seine Saint Denis</w:t>
    </w:r>
    <w:r w:rsidR="00D304E1">
      <w:rPr>
        <w:rFonts w:ascii="Segoe UI Semilight" w:hAnsi="Segoe UI Semilight" w:cs="Segoe UI Semilight"/>
        <w:szCs w:val="22"/>
      </w:rPr>
      <w:t xml:space="preserve"> | </w:t>
    </w:r>
    <w:r w:rsidR="00D304E1" w:rsidRPr="005A1D20">
      <w:rPr>
        <w:rFonts w:ascii="Segoe UI Semilight" w:hAnsi="Segoe UI Semilight" w:cs="Segoe UI Semilight"/>
        <w:szCs w:val="22"/>
      </w:rPr>
      <w:t>Cellules des marché</w:t>
    </w:r>
    <w:r w:rsidR="00D304E1">
      <w:rPr>
        <w:rFonts w:ascii="Segoe UI Semilight" w:hAnsi="Segoe UI Semilight" w:cs="Segoe UI Semilight"/>
        <w:szCs w:val="22"/>
      </w:rPr>
      <w:t xml:space="preserve">s | </w:t>
    </w:r>
    <w:r w:rsidR="00D304E1" w:rsidRPr="005A1D20">
      <w:rPr>
        <w:rFonts w:ascii="Segoe UI Semilight" w:hAnsi="Segoe UI Semilight" w:cs="Segoe UI Semilight"/>
        <w:szCs w:val="22"/>
      </w:rPr>
      <w:t>125, rue de Stalingrad</w:t>
    </w:r>
    <w:r w:rsidR="00D304E1">
      <w:rPr>
        <w:rFonts w:ascii="Segoe UI Semilight" w:hAnsi="Segoe UI Semilight" w:cs="Segoe UI Semilight"/>
        <w:szCs w:val="22"/>
      </w:rPr>
      <w:t xml:space="preserve"> | </w:t>
    </w:r>
    <w:r w:rsidR="00D304E1" w:rsidRPr="005A1D20">
      <w:rPr>
        <w:rFonts w:ascii="Segoe UI Semilight" w:hAnsi="Segoe UI Semilight" w:cs="Segoe UI Semilight"/>
        <w:szCs w:val="22"/>
      </w:rPr>
      <w:t>93009 Bobigny</w:t>
    </w:r>
    <w:r w:rsidR="00D304E1">
      <w:rPr>
        <w:rFonts w:ascii="Segoe UI Semilight" w:hAnsi="Segoe UI Semilight" w:cs="Segoe UI Semilight"/>
        <w:szCs w:val="22"/>
      </w:rPr>
      <w:t xml:space="preserve"> | </w:t>
    </w:r>
    <w:r w:rsidR="00D304E1" w:rsidRPr="005A1D20">
      <w:rPr>
        <w:rFonts w:ascii="Segoe UI Semilight" w:hAnsi="Segoe UI Semilight" w:cs="Segoe UI Semilight"/>
        <w:szCs w:val="22"/>
      </w:rPr>
      <w:t>01.48.95.57.22</w:t>
    </w:r>
    <w:r w:rsidR="00D304E1">
      <w:rPr>
        <w:rFonts w:ascii="Segoe UI Semilight" w:hAnsi="Segoe UI Semilight" w:cs="Segoe UI Semilight"/>
        <w:szCs w:val="22"/>
      </w:rPr>
      <w:t xml:space="preserve"> | </w:t>
    </w:r>
    <w:hyperlink r:id="rId2" w:history="1">
      <w:r w:rsidR="00D304E1" w:rsidRPr="00AE6789">
        <w:rPr>
          <w:rStyle w:val="Lienhypertexte"/>
          <w:rFonts w:ascii="Segoe UI Semilight" w:hAnsi="Segoe UI Semilight" w:cs="Segoe UI Semilight"/>
          <w:szCs w:val="22"/>
        </w:rPr>
        <w:t>avc-cellule.marches@aphp.fr</w:t>
      </w:r>
    </w:hyperlink>
    <w:r w:rsidR="00D304E1">
      <w:rPr>
        <w:rStyle w:val="Numrodepage"/>
      </w:rPr>
      <w:tab/>
    </w:r>
    <w:r w:rsidR="00D304E1">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AEAAE" w14:textId="77777777" w:rsidR="007F0DA8" w:rsidRDefault="007F0DA8">
      <w:r>
        <w:separator/>
      </w:r>
    </w:p>
  </w:footnote>
  <w:footnote w:type="continuationSeparator" w:id="0">
    <w:p w14:paraId="0D602D96" w14:textId="77777777" w:rsidR="007F0DA8" w:rsidRDefault="007F0DA8">
      <w:r>
        <w:continuationSeparator/>
      </w:r>
    </w:p>
  </w:footnote>
  <w:footnote w:id="1">
    <w:p w14:paraId="38780A37" w14:textId="77777777" w:rsidR="001949B1" w:rsidRDefault="001949B1"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702CA583" w14:textId="77777777" w:rsidR="001949B1" w:rsidRDefault="001949B1" w:rsidP="001949B1">
      <w:pPr>
        <w:pStyle w:val="Notedebasdepage"/>
      </w:pPr>
      <w:r>
        <w:rPr>
          <w:rStyle w:val="Appelnotedebasdep"/>
        </w:rPr>
        <w:footnoteRef/>
      </w:r>
      <w:r>
        <w:t xml:space="preserve"> </w:t>
      </w:r>
      <w:r>
        <w:rPr>
          <w:rFonts w:ascii="Arial" w:hAnsi="Arial" w:cs="Arial"/>
          <w:szCs w:val="16"/>
        </w:rPr>
        <w:t>Adresse complète</w:t>
      </w:r>
    </w:p>
  </w:footnote>
  <w:footnote w:id="3">
    <w:p w14:paraId="7BD68201" w14:textId="77777777" w:rsidR="001949B1" w:rsidRDefault="001949B1"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F466476" w14:textId="77777777" w:rsidR="00D304E1" w:rsidRDefault="00D304E1"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7A88E5B2" w14:textId="77777777" w:rsidR="00D304E1" w:rsidRDefault="00D304E1" w:rsidP="00DE4D3A">
      <w:pPr>
        <w:pStyle w:val="Notedebasdepage"/>
      </w:pPr>
      <w:r>
        <w:rPr>
          <w:rStyle w:val="Appelnotedebasdep"/>
        </w:rPr>
        <w:footnoteRef/>
      </w:r>
      <w:r>
        <w:t xml:space="preserve"> </w:t>
      </w:r>
      <w:r>
        <w:rPr>
          <w:rFonts w:ascii="Arial" w:hAnsi="Arial" w:cs="Arial"/>
          <w:szCs w:val="16"/>
        </w:rPr>
        <w:t>Adresse complète</w:t>
      </w:r>
    </w:p>
  </w:footnote>
  <w:footnote w:id="6">
    <w:p w14:paraId="70E0CDFB" w14:textId="77777777" w:rsidR="00D304E1" w:rsidRDefault="00D304E1"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7B4AFACF" w14:textId="77777777" w:rsidR="00D304E1" w:rsidRDefault="00D304E1">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0684D54F" w14:textId="77777777" w:rsidR="00D304E1" w:rsidRDefault="00D304E1">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DC5B2" w14:textId="2B16B013" w:rsidR="00D304E1" w:rsidRDefault="00D90874">
    <w:pPr>
      <w:pStyle w:val="En-tte"/>
    </w:pPr>
    <w:r>
      <w:rPr>
        <w:noProof/>
      </w:rPr>
      <w:drawing>
        <wp:anchor distT="0" distB="0" distL="114300" distR="114300" simplePos="0" relativeHeight="251658240" behindDoc="0" locked="0" layoutInCell="1" allowOverlap="1" wp14:anchorId="308C19A1" wp14:editId="03BE001B">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5D24" w14:textId="1C9FFC64" w:rsidR="00D304E1" w:rsidRDefault="00D90874">
    <w:pPr>
      <w:pStyle w:val="En-tte"/>
    </w:pPr>
    <w:r>
      <w:rPr>
        <w:noProof/>
      </w:rPr>
      <w:drawing>
        <wp:anchor distT="0" distB="0" distL="114300" distR="114300" simplePos="0" relativeHeight="251656192" behindDoc="0" locked="0" layoutInCell="1" allowOverlap="1" wp14:anchorId="258C588C" wp14:editId="4FB98E96">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5" type="#_x0000_t75" style="width:11.25pt;height:11.25pt" o:bullet="t">
        <v:imagedata r:id="rId1" o:title="msoA4BA"/>
      </v:shape>
    </w:pict>
  </w:numPicBullet>
  <w:abstractNum w:abstractNumId="0" w15:restartNumberingAfterBreak="0">
    <w:nsid w:val="00000001"/>
    <w:multiLevelType w:val="multilevel"/>
    <w:tmpl w:val="87E25A8E"/>
    <w:name w:val="Outline"/>
    <w:lvl w:ilvl="0">
      <w:start w:val="1"/>
      <w:numFmt w:val="decimal"/>
      <w:pStyle w:val="Titre1"/>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50EE4E58"/>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Tb618LjrEGhccp036j7Mxk9YTLe+ilDytOcXdH8dlZVmBEGudCvH0ATACwmy63K63v30Ezhlz94XVipPZ5tpCQ==" w:salt="MUayFW35jCb7a+JpyigCaA=="/>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4">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24C"/>
    <w:rsid w:val="00000863"/>
    <w:rsid w:val="00002C0F"/>
    <w:rsid w:val="000058B4"/>
    <w:rsid w:val="00007896"/>
    <w:rsid w:val="00007E23"/>
    <w:rsid w:val="00017C58"/>
    <w:rsid w:val="000205D2"/>
    <w:rsid w:val="00020D47"/>
    <w:rsid w:val="000228CC"/>
    <w:rsid w:val="0002616B"/>
    <w:rsid w:val="0003052B"/>
    <w:rsid w:val="00033DB9"/>
    <w:rsid w:val="00034D40"/>
    <w:rsid w:val="00036E24"/>
    <w:rsid w:val="00040222"/>
    <w:rsid w:val="00040464"/>
    <w:rsid w:val="00040D73"/>
    <w:rsid w:val="000459C7"/>
    <w:rsid w:val="00053FC7"/>
    <w:rsid w:val="0005709F"/>
    <w:rsid w:val="00060710"/>
    <w:rsid w:val="00061C94"/>
    <w:rsid w:val="000667AF"/>
    <w:rsid w:val="00067C4B"/>
    <w:rsid w:val="000713FA"/>
    <w:rsid w:val="000734EE"/>
    <w:rsid w:val="0007666F"/>
    <w:rsid w:val="000769B9"/>
    <w:rsid w:val="000775F2"/>
    <w:rsid w:val="0008366C"/>
    <w:rsid w:val="00084CD9"/>
    <w:rsid w:val="00085274"/>
    <w:rsid w:val="00086F95"/>
    <w:rsid w:val="000A1908"/>
    <w:rsid w:val="000A238B"/>
    <w:rsid w:val="000A25DD"/>
    <w:rsid w:val="000A492B"/>
    <w:rsid w:val="000A4D23"/>
    <w:rsid w:val="000A6C42"/>
    <w:rsid w:val="000D04E1"/>
    <w:rsid w:val="000D1EB9"/>
    <w:rsid w:val="000D32AA"/>
    <w:rsid w:val="000D5B19"/>
    <w:rsid w:val="000D743C"/>
    <w:rsid w:val="000E0B31"/>
    <w:rsid w:val="000E1DE6"/>
    <w:rsid w:val="000E6B5C"/>
    <w:rsid w:val="000F1415"/>
    <w:rsid w:val="000F4522"/>
    <w:rsid w:val="000F7313"/>
    <w:rsid w:val="00100F6C"/>
    <w:rsid w:val="001012BF"/>
    <w:rsid w:val="00102111"/>
    <w:rsid w:val="001045EB"/>
    <w:rsid w:val="0011130C"/>
    <w:rsid w:val="001138DF"/>
    <w:rsid w:val="00114B50"/>
    <w:rsid w:val="00115A11"/>
    <w:rsid w:val="0011712B"/>
    <w:rsid w:val="001177FC"/>
    <w:rsid w:val="00125DD0"/>
    <w:rsid w:val="00126CD3"/>
    <w:rsid w:val="00133798"/>
    <w:rsid w:val="00133DE1"/>
    <w:rsid w:val="0013452C"/>
    <w:rsid w:val="00135262"/>
    <w:rsid w:val="00145974"/>
    <w:rsid w:val="00147597"/>
    <w:rsid w:val="00147F0C"/>
    <w:rsid w:val="001503C1"/>
    <w:rsid w:val="00154344"/>
    <w:rsid w:val="001545D4"/>
    <w:rsid w:val="00161267"/>
    <w:rsid w:val="00161F65"/>
    <w:rsid w:val="00167273"/>
    <w:rsid w:val="001712DE"/>
    <w:rsid w:val="00171918"/>
    <w:rsid w:val="00173D4F"/>
    <w:rsid w:val="00176F6A"/>
    <w:rsid w:val="00177BC9"/>
    <w:rsid w:val="0018066A"/>
    <w:rsid w:val="001817D5"/>
    <w:rsid w:val="00185F8E"/>
    <w:rsid w:val="00186165"/>
    <w:rsid w:val="001868E1"/>
    <w:rsid w:val="0018790D"/>
    <w:rsid w:val="00190613"/>
    <w:rsid w:val="001949B1"/>
    <w:rsid w:val="00194AAE"/>
    <w:rsid w:val="00194F04"/>
    <w:rsid w:val="00195362"/>
    <w:rsid w:val="001A1534"/>
    <w:rsid w:val="001A2DC8"/>
    <w:rsid w:val="001A417B"/>
    <w:rsid w:val="001B326E"/>
    <w:rsid w:val="001C1899"/>
    <w:rsid w:val="001D1693"/>
    <w:rsid w:val="001D47A8"/>
    <w:rsid w:val="001D5AC5"/>
    <w:rsid w:val="001E5871"/>
    <w:rsid w:val="001F02A1"/>
    <w:rsid w:val="001F0F75"/>
    <w:rsid w:val="001F30D4"/>
    <w:rsid w:val="0020179F"/>
    <w:rsid w:val="002038BA"/>
    <w:rsid w:val="00207A64"/>
    <w:rsid w:val="002100C3"/>
    <w:rsid w:val="00213B41"/>
    <w:rsid w:val="002145CC"/>
    <w:rsid w:val="00215DC1"/>
    <w:rsid w:val="00223E46"/>
    <w:rsid w:val="002270BA"/>
    <w:rsid w:val="00231432"/>
    <w:rsid w:val="00231507"/>
    <w:rsid w:val="00234556"/>
    <w:rsid w:val="00236D74"/>
    <w:rsid w:val="00246C58"/>
    <w:rsid w:val="00273559"/>
    <w:rsid w:val="00273827"/>
    <w:rsid w:val="00273ED8"/>
    <w:rsid w:val="00273F14"/>
    <w:rsid w:val="00274C90"/>
    <w:rsid w:val="00275ACC"/>
    <w:rsid w:val="0028093C"/>
    <w:rsid w:val="00280B0B"/>
    <w:rsid w:val="00282E55"/>
    <w:rsid w:val="00285A25"/>
    <w:rsid w:val="002907CE"/>
    <w:rsid w:val="002A0D61"/>
    <w:rsid w:val="002C0412"/>
    <w:rsid w:val="002C1FBE"/>
    <w:rsid w:val="002C3728"/>
    <w:rsid w:val="002C4BCD"/>
    <w:rsid w:val="002C64B3"/>
    <w:rsid w:val="002C6C05"/>
    <w:rsid w:val="002D53F0"/>
    <w:rsid w:val="002D6441"/>
    <w:rsid w:val="002E05DC"/>
    <w:rsid w:val="002E709D"/>
    <w:rsid w:val="002F0E15"/>
    <w:rsid w:val="002F1C38"/>
    <w:rsid w:val="002F5761"/>
    <w:rsid w:val="002F6A06"/>
    <w:rsid w:val="00300E89"/>
    <w:rsid w:val="0030119E"/>
    <w:rsid w:val="00301AD2"/>
    <w:rsid w:val="003042DE"/>
    <w:rsid w:val="003105F8"/>
    <w:rsid w:val="00310704"/>
    <w:rsid w:val="003126A6"/>
    <w:rsid w:val="00312C05"/>
    <w:rsid w:val="00314345"/>
    <w:rsid w:val="00315275"/>
    <w:rsid w:val="00317315"/>
    <w:rsid w:val="0032162D"/>
    <w:rsid w:val="00322BCD"/>
    <w:rsid w:val="003233B5"/>
    <w:rsid w:val="00324174"/>
    <w:rsid w:val="00324DF4"/>
    <w:rsid w:val="003331B1"/>
    <w:rsid w:val="00337569"/>
    <w:rsid w:val="00344C86"/>
    <w:rsid w:val="00347A7D"/>
    <w:rsid w:val="00351F77"/>
    <w:rsid w:val="00356237"/>
    <w:rsid w:val="003614BE"/>
    <w:rsid w:val="00362C81"/>
    <w:rsid w:val="00363305"/>
    <w:rsid w:val="00367F40"/>
    <w:rsid w:val="0037131E"/>
    <w:rsid w:val="00373C0F"/>
    <w:rsid w:val="00380509"/>
    <w:rsid w:val="00391BA1"/>
    <w:rsid w:val="00392F4A"/>
    <w:rsid w:val="00393A13"/>
    <w:rsid w:val="0039681D"/>
    <w:rsid w:val="003A0260"/>
    <w:rsid w:val="003A23A9"/>
    <w:rsid w:val="003A3778"/>
    <w:rsid w:val="003A420B"/>
    <w:rsid w:val="003A4B7C"/>
    <w:rsid w:val="003A5DA5"/>
    <w:rsid w:val="003B63BA"/>
    <w:rsid w:val="003C0CB5"/>
    <w:rsid w:val="003C1B47"/>
    <w:rsid w:val="003C425B"/>
    <w:rsid w:val="003C59C9"/>
    <w:rsid w:val="003C7A1E"/>
    <w:rsid w:val="003D0A84"/>
    <w:rsid w:val="003D5194"/>
    <w:rsid w:val="003E007A"/>
    <w:rsid w:val="003E177D"/>
    <w:rsid w:val="003E272A"/>
    <w:rsid w:val="003E7C66"/>
    <w:rsid w:val="003F3127"/>
    <w:rsid w:val="003F7CA3"/>
    <w:rsid w:val="0040749F"/>
    <w:rsid w:val="00410D8D"/>
    <w:rsid w:val="00412B90"/>
    <w:rsid w:val="00415BB7"/>
    <w:rsid w:val="0041735A"/>
    <w:rsid w:val="00426994"/>
    <w:rsid w:val="00426D94"/>
    <w:rsid w:val="00431E56"/>
    <w:rsid w:val="00441B8A"/>
    <w:rsid w:val="00444329"/>
    <w:rsid w:val="004456DE"/>
    <w:rsid w:val="00453377"/>
    <w:rsid w:val="00454E89"/>
    <w:rsid w:val="004565F3"/>
    <w:rsid w:val="004571BD"/>
    <w:rsid w:val="00466AEA"/>
    <w:rsid w:val="00474090"/>
    <w:rsid w:val="00474E01"/>
    <w:rsid w:val="00477595"/>
    <w:rsid w:val="0048269D"/>
    <w:rsid w:val="00483558"/>
    <w:rsid w:val="00487AFB"/>
    <w:rsid w:val="00487E71"/>
    <w:rsid w:val="004A13BA"/>
    <w:rsid w:val="004A1A4A"/>
    <w:rsid w:val="004A2269"/>
    <w:rsid w:val="004A2FBA"/>
    <w:rsid w:val="004A4B46"/>
    <w:rsid w:val="004A74DA"/>
    <w:rsid w:val="004B10D1"/>
    <w:rsid w:val="004B3ABD"/>
    <w:rsid w:val="004B4655"/>
    <w:rsid w:val="004B482F"/>
    <w:rsid w:val="004B7510"/>
    <w:rsid w:val="004B75BE"/>
    <w:rsid w:val="004C2F24"/>
    <w:rsid w:val="004C5F1D"/>
    <w:rsid w:val="004C61FE"/>
    <w:rsid w:val="004D0027"/>
    <w:rsid w:val="004D2B12"/>
    <w:rsid w:val="004D3F63"/>
    <w:rsid w:val="004E0353"/>
    <w:rsid w:val="004E1A02"/>
    <w:rsid w:val="004F17F5"/>
    <w:rsid w:val="004F4F7A"/>
    <w:rsid w:val="004F52FD"/>
    <w:rsid w:val="00502F64"/>
    <w:rsid w:val="00503A3E"/>
    <w:rsid w:val="005073B8"/>
    <w:rsid w:val="00512B1C"/>
    <w:rsid w:val="00512FF6"/>
    <w:rsid w:val="00513296"/>
    <w:rsid w:val="00515319"/>
    <w:rsid w:val="0051590F"/>
    <w:rsid w:val="005234AD"/>
    <w:rsid w:val="005306B5"/>
    <w:rsid w:val="00531CF1"/>
    <w:rsid w:val="0054155D"/>
    <w:rsid w:val="0054775B"/>
    <w:rsid w:val="00557D05"/>
    <w:rsid w:val="00562066"/>
    <w:rsid w:val="0056345C"/>
    <w:rsid w:val="005672D3"/>
    <w:rsid w:val="00572CB3"/>
    <w:rsid w:val="005738B1"/>
    <w:rsid w:val="00575DDD"/>
    <w:rsid w:val="00581D22"/>
    <w:rsid w:val="005833B8"/>
    <w:rsid w:val="00583F5D"/>
    <w:rsid w:val="0058704A"/>
    <w:rsid w:val="0058770E"/>
    <w:rsid w:val="0059112B"/>
    <w:rsid w:val="00592FFC"/>
    <w:rsid w:val="005957EF"/>
    <w:rsid w:val="005A0887"/>
    <w:rsid w:val="005A1D20"/>
    <w:rsid w:val="005A5862"/>
    <w:rsid w:val="005A5A76"/>
    <w:rsid w:val="005A5D76"/>
    <w:rsid w:val="005A75FB"/>
    <w:rsid w:val="005B0C7F"/>
    <w:rsid w:val="005C41CE"/>
    <w:rsid w:val="005D3492"/>
    <w:rsid w:val="005E5F1C"/>
    <w:rsid w:val="005E7271"/>
    <w:rsid w:val="005E78E4"/>
    <w:rsid w:val="005F07F3"/>
    <w:rsid w:val="005F381E"/>
    <w:rsid w:val="005F676F"/>
    <w:rsid w:val="00601216"/>
    <w:rsid w:val="00604FF0"/>
    <w:rsid w:val="0060528F"/>
    <w:rsid w:val="006108F8"/>
    <w:rsid w:val="0061124D"/>
    <w:rsid w:val="00614FED"/>
    <w:rsid w:val="0061697C"/>
    <w:rsid w:val="00616D7F"/>
    <w:rsid w:val="00616DD8"/>
    <w:rsid w:val="00617681"/>
    <w:rsid w:val="00620461"/>
    <w:rsid w:val="00620535"/>
    <w:rsid w:val="0062206E"/>
    <w:rsid w:val="00631E56"/>
    <w:rsid w:val="00631FFF"/>
    <w:rsid w:val="006321CC"/>
    <w:rsid w:val="006346F7"/>
    <w:rsid w:val="00636CFC"/>
    <w:rsid w:val="00637795"/>
    <w:rsid w:val="00642AD8"/>
    <w:rsid w:val="006478B1"/>
    <w:rsid w:val="00653B2A"/>
    <w:rsid w:val="00656FD0"/>
    <w:rsid w:val="00657BC9"/>
    <w:rsid w:val="0066410B"/>
    <w:rsid w:val="00672451"/>
    <w:rsid w:val="00673C41"/>
    <w:rsid w:val="00674EFF"/>
    <w:rsid w:val="00677684"/>
    <w:rsid w:val="00677715"/>
    <w:rsid w:val="006825A5"/>
    <w:rsid w:val="006920E3"/>
    <w:rsid w:val="00695A54"/>
    <w:rsid w:val="006976CC"/>
    <w:rsid w:val="006A1024"/>
    <w:rsid w:val="006D4B59"/>
    <w:rsid w:val="006D62A7"/>
    <w:rsid w:val="006E0ECD"/>
    <w:rsid w:val="006E172D"/>
    <w:rsid w:val="006E48B2"/>
    <w:rsid w:val="006F64FB"/>
    <w:rsid w:val="00703016"/>
    <w:rsid w:val="00703C99"/>
    <w:rsid w:val="00705EE6"/>
    <w:rsid w:val="007069AD"/>
    <w:rsid w:val="00711C5C"/>
    <w:rsid w:val="00715B6B"/>
    <w:rsid w:val="007175E5"/>
    <w:rsid w:val="00720E95"/>
    <w:rsid w:val="00721F02"/>
    <w:rsid w:val="00723CB9"/>
    <w:rsid w:val="00723F4E"/>
    <w:rsid w:val="0072461E"/>
    <w:rsid w:val="00726833"/>
    <w:rsid w:val="00727799"/>
    <w:rsid w:val="0073249F"/>
    <w:rsid w:val="0073698C"/>
    <w:rsid w:val="00740A6A"/>
    <w:rsid w:val="00741CAF"/>
    <w:rsid w:val="007460D5"/>
    <w:rsid w:val="00747E86"/>
    <w:rsid w:val="00757B84"/>
    <w:rsid w:val="0076454E"/>
    <w:rsid w:val="00767E8B"/>
    <w:rsid w:val="007708AE"/>
    <w:rsid w:val="00771914"/>
    <w:rsid w:val="00771BA8"/>
    <w:rsid w:val="00772348"/>
    <w:rsid w:val="00774139"/>
    <w:rsid w:val="0077739B"/>
    <w:rsid w:val="0078668D"/>
    <w:rsid w:val="00790B6D"/>
    <w:rsid w:val="00797FE6"/>
    <w:rsid w:val="007A4E05"/>
    <w:rsid w:val="007A6DA5"/>
    <w:rsid w:val="007B2AAE"/>
    <w:rsid w:val="007B5C88"/>
    <w:rsid w:val="007B6F75"/>
    <w:rsid w:val="007B7207"/>
    <w:rsid w:val="007C1FB5"/>
    <w:rsid w:val="007C6572"/>
    <w:rsid w:val="007D57BA"/>
    <w:rsid w:val="007D750A"/>
    <w:rsid w:val="007E056C"/>
    <w:rsid w:val="007E7E5D"/>
    <w:rsid w:val="007F0DA8"/>
    <w:rsid w:val="007F524B"/>
    <w:rsid w:val="007F71CA"/>
    <w:rsid w:val="00805A57"/>
    <w:rsid w:val="00806645"/>
    <w:rsid w:val="00812F51"/>
    <w:rsid w:val="008152FB"/>
    <w:rsid w:val="00816138"/>
    <w:rsid w:val="00816FA7"/>
    <w:rsid w:val="00822068"/>
    <w:rsid w:val="0082768F"/>
    <w:rsid w:val="00831B52"/>
    <w:rsid w:val="00837E93"/>
    <w:rsid w:val="00842A5E"/>
    <w:rsid w:val="00844645"/>
    <w:rsid w:val="00847A32"/>
    <w:rsid w:val="008521D8"/>
    <w:rsid w:val="00852AD5"/>
    <w:rsid w:val="008535CB"/>
    <w:rsid w:val="0085657B"/>
    <w:rsid w:val="008570CC"/>
    <w:rsid w:val="00857596"/>
    <w:rsid w:val="00857E8D"/>
    <w:rsid w:val="00860765"/>
    <w:rsid w:val="00861EEB"/>
    <w:rsid w:val="00862339"/>
    <w:rsid w:val="00874037"/>
    <w:rsid w:val="00875ACC"/>
    <w:rsid w:val="0087657F"/>
    <w:rsid w:val="00877788"/>
    <w:rsid w:val="008812F2"/>
    <w:rsid w:val="00883020"/>
    <w:rsid w:val="008847F4"/>
    <w:rsid w:val="008855CF"/>
    <w:rsid w:val="008925DA"/>
    <w:rsid w:val="00896001"/>
    <w:rsid w:val="008A2255"/>
    <w:rsid w:val="008A5D4A"/>
    <w:rsid w:val="008A6D41"/>
    <w:rsid w:val="008B41DE"/>
    <w:rsid w:val="008B5BB5"/>
    <w:rsid w:val="008B69E7"/>
    <w:rsid w:val="008B70E1"/>
    <w:rsid w:val="008B7D3C"/>
    <w:rsid w:val="008B7ED9"/>
    <w:rsid w:val="008C08B6"/>
    <w:rsid w:val="008C1A43"/>
    <w:rsid w:val="008C4037"/>
    <w:rsid w:val="008C5314"/>
    <w:rsid w:val="008C5CF0"/>
    <w:rsid w:val="008D0227"/>
    <w:rsid w:val="008D1BB9"/>
    <w:rsid w:val="008D340B"/>
    <w:rsid w:val="008D4AE8"/>
    <w:rsid w:val="008D6B49"/>
    <w:rsid w:val="008E1E60"/>
    <w:rsid w:val="008E69BD"/>
    <w:rsid w:val="008F10F4"/>
    <w:rsid w:val="008F1567"/>
    <w:rsid w:val="008F1DDB"/>
    <w:rsid w:val="008F283D"/>
    <w:rsid w:val="008F6D74"/>
    <w:rsid w:val="0090184B"/>
    <w:rsid w:val="0090494C"/>
    <w:rsid w:val="00904F25"/>
    <w:rsid w:val="009052A5"/>
    <w:rsid w:val="00907238"/>
    <w:rsid w:val="0091232D"/>
    <w:rsid w:val="0091284F"/>
    <w:rsid w:val="00914480"/>
    <w:rsid w:val="00915839"/>
    <w:rsid w:val="00921D7A"/>
    <w:rsid w:val="00922BA1"/>
    <w:rsid w:val="00922CB5"/>
    <w:rsid w:val="009257C3"/>
    <w:rsid w:val="00930096"/>
    <w:rsid w:val="0093331E"/>
    <w:rsid w:val="00943C61"/>
    <w:rsid w:val="0094567D"/>
    <w:rsid w:val="00945848"/>
    <w:rsid w:val="00951863"/>
    <w:rsid w:val="00954A3C"/>
    <w:rsid w:val="00955454"/>
    <w:rsid w:val="009563CC"/>
    <w:rsid w:val="009638B3"/>
    <w:rsid w:val="00965E08"/>
    <w:rsid w:val="00972211"/>
    <w:rsid w:val="00975334"/>
    <w:rsid w:val="0097571A"/>
    <w:rsid w:val="00976420"/>
    <w:rsid w:val="0098055E"/>
    <w:rsid w:val="00980A6A"/>
    <w:rsid w:val="0098186A"/>
    <w:rsid w:val="00982021"/>
    <w:rsid w:val="0098528F"/>
    <w:rsid w:val="00994771"/>
    <w:rsid w:val="009947D0"/>
    <w:rsid w:val="00996DF2"/>
    <w:rsid w:val="009A0835"/>
    <w:rsid w:val="009A3F9E"/>
    <w:rsid w:val="009A4654"/>
    <w:rsid w:val="009A505D"/>
    <w:rsid w:val="009A5614"/>
    <w:rsid w:val="009A57F2"/>
    <w:rsid w:val="009B160F"/>
    <w:rsid w:val="009B21DA"/>
    <w:rsid w:val="009B2AA7"/>
    <w:rsid w:val="009B2EAE"/>
    <w:rsid w:val="009B4D1B"/>
    <w:rsid w:val="009B6389"/>
    <w:rsid w:val="009B6B58"/>
    <w:rsid w:val="009C1063"/>
    <w:rsid w:val="009E3C3C"/>
    <w:rsid w:val="009F3FF9"/>
    <w:rsid w:val="00A005D4"/>
    <w:rsid w:val="00A022F9"/>
    <w:rsid w:val="00A042BA"/>
    <w:rsid w:val="00A04B1D"/>
    <w:rsid w:val="00A05FB5"/>
    <w:rsid w:val="00A073A4"/>
    <w:rsid w:val="00A12710"/>
    <w:rsid w:val="00A17468"/>
    <w:rsid w:val="00A17728"/>
    <w:rsid w:val="00A21184"/>
    <w:rsid w:val="00A24250"/>
    <w:rsid w:val="00A308DC"/>
    <w:rsid w:val="00A3655B"/>
    <w:rsid w:val="00A41965"/>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77ED3"/>
    <w:rsid w:val="00A8086F"/>
    <w:rsid w:val="00A81A71"/>
    <w:rsid w:val="00A83327"/>
    <w:rsid w:val="00A84AA5"/>
    <w:rsid w:val="00A8657E"/>
    <w:rsid w:val="00A90D4A"/>
    <w:rsid w:val="00A90E82"/>
    <w:rsid w:val="00A93CCC"/>
    <w:rsid w:val="00A949B9"/>
    <w:rsid w:val="00A95049"/>
    <w:rsid w:val="00AA100D"/>
    <w:rsid w:val="00AA1357"/>
    <w:rsid w:val="00AA14BF"/>
    <w:rsid w:val="00AA23C5"/>
    <w:rsid w:val="00AB3AAC"/>
    <w:rsid w:val="00AB62D9"/>
    <w:rsid w:val="00AB64F5"/>
    <w:rsid w:val="00AB6618"/>
    <w:rsid w:val="00AB6FD8"/>
    <w:rsid w:val="00AC14F6"/>
    <w:rsid w:val="00AC7D66"/>
    <w:rsid w:val="00AD0694"/>
    <w:rsid w:val="00AD103D"/>
    <w:rsid w:val="00AD6674"/>
    <w:rsid w:val="00AE1220"/>
    <w:rsid w:val="00AE3855"/>
    <w:rsid w:val="00AE5BE4"/>
    <w:rsid w:val="00AE6588"/>
    <w:rsid w:val="00AF2D33"/>
    <w:rsid w:val="00AF354A"/>
    <w:rsid w:val="00AF4CF6"/>
    <w:rsid w:val="00AF65D4"/>
    <w:rsid w:val="00B01ACA"/>
    <w:rsid w:val="00B06368"/>
    <w:rsid w:val="00B07D1A"/>
    <w:rsid w:val="00B12471"/>
    <w:rsid w:val="00B125DB"/>
    <w:rsid w:val="00B13026"/>
    <w:rsid w:val="00B134D9"/>
    <w:rsid w:val="00B13CD8"/>
    <w:rsid w:val="00B16CAE"/>
    <w:rsid w:val="00B17BA0"/>
    <w:rsid w:val="00B23416"/>
    <w:rsid w:val="00B27B91"/>
    <w:rsid w:val="00B34650"/>
    <w:rsid w:val="00B36059"/>
    <w:rsid w:val="00B40ADE"/>
    <w:rsid w:val="00B436B9"/>
    <w:rsid w:val="00B443FB"/>
    <w:rsid w:val="00B464F0"/>
    <w:rsid w:val="00B54D89"/>
    <w:rsid w:val="00B63644"/>
    <w:rsid w:val="00B71DF9"/>
    <w:rsid w:val="00B73E67"/>
    <w:rsid w:val="00B75701"/>
    <w:rsid w:val="00B7646F"/>
    <w:rsid w:val="00B81688"/>
    <w:rsid w:val="00B84088"/>
    <w:rsid w:val="00B85D55"/>
    <w:rsid w:val="00B86748"/>
    <w:rsid w:val="00B868BC"/>
    <w:rsid w:val="00B93F8B"/>
    <w:rsid w:val="00BA0C73"/>
    <w:rsid w:val="00BA0E42"/>
    <w:rsid w:val="00BA40EE"/>
    <w:rsid w:val="00BA5D3C"/>
    <w:rsid w:val="00BA64DA"/>
    <w:rsid w:val="00BA6DEC"/>
    <w:rsid w:val="00BA6E46"/>
    <w:rsid w:val="00BC5723"/>
    <w:rsid w:val="00BC6F6C"/>
    <w:rsid w:val="00BC7740"/>
    <w:rsid w:val="00BE03F6"/>
    <w:rsid w:val="00BE0B46"/>
    <w:rsid w:val="00BE121B"/>
    <w:rsid w:val="00BE1C65"/>
    <w:rsid w:val="00BE1CB2"/>
    <w:rsid w:val="00BE27A9"/>
    <w:rsid w:val="00BE3FE6"/>
    <w:rsid w:val="00BE4A9F"/>
    <w:rsid w:val="00BF0476"/>
    <w:rsid w:val="00BF5EEC"/>
    <w:rsid w:val="00BF7E26"/>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358E"/>
    <w:rsid w:val="00C54855"/>
    <w:rsid w:val="00C56CA9"/>
    <w:rsid w:val="00C649B1"/>
    <w:rsid w:val="00C66CDA"/>
    <w:rsid w:val="00C726C9"/>
    <w:rsid w:val="00C73727"/>
    <w:rsid w:val="00C75E79"/>
    <w:rsid w:val="00C76798"/>
    <w:rsid w:val="00C8164D"/>
    <w:rsid w:val="00C85F4A"/>
    <w:rsid w:val="00C86BF1"/>
    <w:rsid w:val="00C8740C"/>
    <w:rsid w:val="00C913C8"/>
    <w:rsid w:val="00C9225A"/>
    <w:rsid w:val="00C950DF"/>
    <w:rsid w:val="00C97912"/>
    <w:rsid w:val="00CA001B"/>
    <w:rsid w:val="00CA1B29"/>
    <w:rsid w:val="00CA6124"/>
    <w:rsid w:val="00CA7379"/>
    <w:rsid w:val="00CB1785"/>
    <w:rsid w:val="00CB1C6E"/>
    <w:rsid w:val="00CB403F"/>
    <w:rsid w:val="00CB5668"/>
    <w:rsid w:val="00CB6A24"/>
    <w:rsid w:val="00CC05AD"/>
    <w:rsid w:val="00CC2EA7"/>
    <w:rsid w:val="00CC5EC3"/>
    <w:rsid w:val="00CD2BBE"/>
    <w:rsid w:val="00CD3F8A"/>
    <w:rsid w:val="00CD4BD0"/>
    <w:rsid w:val="00CD5307"/>
    <w:rsid w:val="00CD79AE"/>
    <w:rsid w:val="00CF2995"/>
    <w:rsid w:val="00CF4A92"/>
    <w:rsid w:val="00CF7FE9"/>
    <w:rsid w:val="00D05939"/>
    <w:rsid w:val="00D153C9"/>
    <w:rsid w:val="00D17BA1"/>
    <w:rsid w:val="00D201AE"/>
    <w:rsid w:val="00D23684"/>
    <w:rsid w:val="00D3040F"/>
    <w:rsid w:val="00D304E1"/>
    <w:rsid w:val="00D31ADF"/>
    <w:rsid w:val="00D31BA0"/>
    <w:rsid w:val="00D36A8B"/>
    <w:rsid w:val="00D43853"/>
    <w:rsid w:val="00D43BB1"/>
    <w:rsid w:val="00D44E65"/>
    <w:rsid w:val="00D45294"/>
    <w:rsid w:val="00D4798E"/>
    <w:rsid w:val="00D51645"/>
    <w:rsid w:val="00D51777"/>
    <w:rsid w:val="00D5224C"/>
    <w:rsid w:val="00D52C10"/>
    <w:rsid w:val="00D60EBD"/>
    <w:rsid w:val="00D61201"/>
    <w:rsid w:val="00D6311C"/>
    <w:rsid w:val="00D707D4"/>
    <w:rsid w:val="00D70B11"/>
    <w:rsid w:val="00D70D8F"/>
    <w:rsid w:val="00D72288"/>
    <w:rsid w:val="00D74C38"/>
    <w:rsid w:val="00D751D9"/>
    <w:rsid w:val="00D90874"/>
    <w:rsid w:val="00D94B03"/>
    <w:rsid w:val="00DB49ED"/>
    <w:rsid w:val="00DB630C"/>
    <w:rsid w:val="00DC7946"/>
    <w:rsid w:val="00DD0C48"/>
    <w:rsid w:val="00DD1E4A"/>
    <w:rsid w:val="00DD1FF7"/>
    <w:rsid w:val="00DD66B6"/>
    <w:rsid w:val="00DD6E30"/>
    <w:rsid w:val="00DE1C96"/>
    <w:rsid w:val="00DE4804"/>
    <w:rsid w:val="00DE4D3A"/>
    <w:rsid w:val="00DE5CE6"/>
    <w:rsid w:val="00DE7724"/>
    <w:rsid w:val="00DF061A"/>
    <w:rsid w:val="00DF4B6E"/>
    <w:rsid w:val="00DF4F29"/>
    <w:rsid w:val="00DF6791"/>
    <w:rsid w:val="00DF7CDE"/>
    <w:rsid w:val="00E07CC6"/>
    <w:rsid w:val="00E109D1"/>
    <w:rsid w:val="00E13CB5"/>
    <w:rsid w:val="00E14C64"/>
    <w:rsid w:val="00E1639A"/>
    <w:rsid w:val="00E20353"/>
    <w:rsid w:val="00E20D53"/>
    <w:rsid w:val="00E237D2"/>
    <w:rsid w:val="00E23A44"/>
    <w:rsid w:val="00E27B11"/>
    <w:rsid w:val="00E27C94"/>
    <w:rsid w:val="00E4280B"/>
    <w:rsid w:val="00E47B85"/>
    <w:rsid w:val="00E5203D"/>
    <w:rsid w:val="00E53AA2"/>
    <w:rsid w:val="00E53D0D"/>
    <w:rsid w:val="00E63DC1"/>
    <w:rsid w:val="00E65557"/>
    <w:rsid w:val="00E66551"/>
    <w:rsid w:val="00E6658E"/>
    <w:rsid w:val="00E67A44"/>
    <w:rsid w:val="00E77CA8"/>
    <w:rsid w:val="00E839C3"/>
    <w:rsid w:val="00E83B2D"/>
    <w:rsid w:val="00E85B9A"/>
    <w:rsid w:val="00E85C94"/>
    <w:rsid w:val="00E908A2"/>
    <w:rsid w:val="00E92040"/>
    <w:rsid w:val="00E937AA"/>
    <w:rsid w:val="00E967DA"/>
    <w:rsid w:val="00EA03E5"/>
    <w:rsid w:val="00EA064B"/>
    <w:rsid w:val="00EA0D58"/>
    <w:rsid w:val="00EA5DE9"/>
    <w:rsid w:val="00EA5F1B"/>
    <w:rsid w:val="00EA6E86"/>
    <w:rsid w:val="00EA778D"/>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56EA"/>
    <w:rsid w:val="00F07CB5"/>
    <w:rsid w:val="00F10DC4"/>
    <w:rsid w:val="00F120FC"/>
    <w:rsid w:val="00F16EAA"/>
    <w:rsid w:val="00F219B1"/>
    <w:rsid w:val="00F2202C"/>
    <w:rsid w:val="00F231F7"/>
    <w:rsid w:val="00F23BB5"/>
    <w:rsid w:val="00F34F51"/>
    <w:rsid w:val="00F35184"/>
    <w:rsid w:val="00F44765"/>
    <w:rsid w:val="00F44FF5"/>
    <w:rsid w:val="00F45303"/>
    <w:rsid w:val="00F50F31"/>
    <w:rsid w:val="00F51D78"/>
    <w:rsid w:val="00F60583"/>
    <w:rsid w:val="00F620B0"/>
    <w:rsid w:val="00F64791"/>
    <w:rsid w:val="00F677A8"/>
    <w:rsid w:val="00F72872"/>
    <w:rsid w:val="00F73547"/>
    <w:rsid w:val="00F73BF2"/>
    <w:rsid w:val="00F77BD1"/>
    <w:rsid w:val="00F82333"/>
    <w:rsid w:val="00F87CE4"/>
    <w:rsid w:val="00F91BAE"/>
    <w:rsid w:val="00F93A17"/>
    <w:rsid w:val="00FA0B9F"/>
    <w:rsid w:val="00FA14E7"/>
    <w:rsid w:val="00FA26FD"/>
    <w:rsid w:val="00FA328A"/>
    <w:rsid w:val="00FA74B9"/>
    <w:rsid w:val="00FB451D"/>
    <w:rsid w:val="00FB49BF"/>
    <w:rsid w:val="00FB748C"/>
    <w:rsid w:val="00FC2259"/>
    <w:rsid w:val="00FC443E"/>
    <w:rsid w:val="00FC5EE4"/>
    <w:rsid w:val="00FD5942"/>
    <w:rsid w:val="00FD6A3A"/>
    <w:rsid w:val="00FD7CC7"/>
    <w:rsid w:val="00FE42CB"/>
    <w:rsid w:val="00FE4847"/>
    <w:rsid w:val="00FF11E8"/>
    <w:rsid w:val="00FF33E6"/>
    <w:rsid w:val="00FF5AEF"/>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8f3580"/>
    </o:shapedefaults>
    <o:shapelayout v:ext="edit">
      <o:idmap v:ext="edit" data="1"/>
    </o:shapelayout>
  </w:shapeDefaults>
  <w:decimalSymbol w:val=","/>
  <w:listSeparator w:val=";"/>
  <w14:docId w14:val="2EE08CD4"/>
  <w15:chartTrackingRefBased/>
  <w15:docId w15:val="{38EA0DB0-C860-4D4E-8C57-3F9AAEB2C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7BA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customStyle="1" w:styleId="Contenudetableau">
    <w:name w:val="Contenu de tableau"/>
    <w:basedOn w:val="Normal"/>
    <w:rsid w:val="00A77ED3"/>
    <w:pPr>
      <w:widowControl w:val="0"/>
      <w:suppressLineNumbers/>
      <w:suppressAutoHyphens/>
    </w:pPr>
    <w:rPr>
      <w:rFonts w:ascii="Times New Roman" w:eastAsia="SimSun" w:hAnsi="Times New Roman" w:cs="Mangal"/>
      <w:kern w:val="2"/>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96">
      <w:bodyDiv w:val="1"/>
      <w:marLeft w:val="0"/>
      <w:marRight w:val="0"/>
      <w:marTop w:val="0"/>
      <w:marBottom w:val="0"/>
      <w:divBdr>
        <w:top w:val="none" w:sz="0" w:space="0" w:color="auto"/>
        <w:left w:val="none" w:sz="0" w:space="0" w:color="auto"/>
        <w:bottom w:val="none" w:sz="0" w:space="0" w:color="auto"/>
        <w:right w:val="none" w:sz="0" w:space="0" w:color="auto"/>
      </w:divBdr>
    </w:div>
    <w:div w:id="78061346">
      <w:bodyDiv w:val="1"/>
      <w:marLeft w:val="0"/>
      <w:marRight w:val="0"/>
      <w:marTop w:val="0"/>
      <w:marBottom w:val="0"/>
      <w:divBdr>
        <w:top w:val="none" w:sz="0" w:space="0" w:color="auto"/>
        <w:left w:val="none" w:sz="0" w:space="0" w:color="auto"/>
        <w:bottom w:val="none" w:sz="0" w:space="0" w:color="auto"/>
        <w:right w:val="none" w:sz="0" w:space="0" w:color="auto"/>
      </w:divBdr>
    </w:div>
    <w:div w:id="223295711">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336228179">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363486813">
      <w:bodyDiv w:val="1"/>
      <w:marLeft w:val="0"/>
      <w:marRight w:val="0"/>
      <w:marTop w:val="0"/>
      <w:marBottom w:val="0"/>
      <w:divBdr>
        <w:top w:val="none" w:sz="0" w:space="0" w:color="auto"/>
        <w:left w:val="none" w:sz="0" w:space="0" w:color="auto"/>
        <w:bottom w:val="none" w:sz="0" w:space="0" w:color="auto"/>
        <w:right w:val="none" w:sz="0" w:space="0" w:color="auto"/>
      </w:divBdr>
    </w:div>
    <w:div w:id="385301977">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69833830">
      <w:bodyDiv w:val="1"/>
      <w:marLeft w:val="0"/>
      <w:marRight w:val="0"/>
      <w:marTop w:val="0"/>
      <w:marBottom w:val="0"/>
      <w:divBdr>
        <w:top w:val="none" w:sz="0" w:space="0" w:color="auto"/>
        <w:left w:val="none" w:sz="0" w:space="0" w:color="auto"/>
        <w:bottom w:val="none" w:sz="0" w:space="0" w:color="auto"/>
        <w:right w:val="none" w:sz="0" w:space="0" w:color="auto"/>
      </w:divBdr>
    </w:div>
    <w:div w:id="504174167">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739641472">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72971288">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75554599">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43317389">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425103497">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596789194">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647588404">
      <w:bodyDiv w:val="1"/>
      <w:marLeft w:val="0"/>
      <w:marRight w:val="0"/>
      <w:marTop w:val="0"/>
      <w:marBottom w:val="0"/>
      <w:divBdr>
        <w:top w:val="none" w:sz="0" w:space="0" w:color="auto"/>
        <w:left w:val="none" w:sz="0" w:space="0" w:color="auto"/>
        <w:bottom w:val="none" w:sz="0" w:space="0" w:color="auto"/>
        <w:right w:val="none" w:sz="0" w:space="0" w:color="auto"/>
      </w:divBdr>
    </w:div>
    <w:div w:id="1647778580">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 w:id="20533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DD21D-40CF-4D0F-A3CD-A310ADD08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947</Words>
  <Characters>5175</Characters>
  <Application>Microsoft Office Word</Application>
  <DocSecurity>8</DocSecurity>
  <Lines>43</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6110</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MARTINEZ Stéphanie</cp:lastModifiedBy>
  <cp:revision>3</cp:revision>
  <cp:lastPrinted>2018-08-31T12:45:00Z</cp:lastPrinted>
  <dcterms:created xsi:type="dcterms:W3CDTF">2025-03-18T15:05:00Z</dcterms:created>
  <dcterms:modified xsi:type="dcterms:W3CDTF">2025-03-18T15:05:00Z</dcterms:modified>
</cp:coreProperties>
</file>