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5AA9F" w14:textId="2470AA16" w:rsidR="00C50CAF" w:rsidRPr="00C17904" w:rsidRDefault="00F11F8A" w:rsidP="00625197">
      <w:pPr>
        <w:pStyle w:val="Corpsdetexte"/>
        <w:spacing w:before="56"/>
        <w:ind w:left="1369" w:right="1372"/>
        <w:jc w:val="center"/>
      </w:pPr>
      <w:bookmarkStart w:id="0" w:name="_Toc360521641"/>
      <w:bookmarkStart w:id="1" w:name="_Toc363442831"/>
      <w:bookmarkStart w:id="2" w:name="_Toc363442887"/>
      <w:bookmarkStart w:id="3" w:name="_Toc363442925"/>
      <w:bookmarkStart w:id="4" w:name="_Toc363442963"/>
      <w:bookmarkStart w:id="5" w:name="_Toc363443212"/>
      <w:bookmarkStart w:id="6" w:name="_Toc363443262"/>
      <w:bookmarkStart w:id="7" w:name="_Toc363443300"/>
      <w:bookmarkStart w:id="8" w:name="_Toc363443844"/>
      <w:bookmarkStart w:id="9" w:name="_Toc363446043"/>
      <w:bookmarkStart w:id="10" w:name="_Toc363446340"/>
      <w:bookmarkStart w:id="11" w:name="_Toc363446386"/>
      <w:bookmarkStart w:id="12" w:name="_Toc363533720"/>
      <w:bookmarkStart w:id="13" w:name="_Toc363533795"/>
      <w:bookmarkStart w:id="14" w:name="_Toc363533853"/>
      <w:bookmarkStart w:id="15" w:name="_Toc363534562"/>
      <w:bookmarkStart w:id="16" w:name="_Toc363618087"/>
      <w:bookmarkStart w:id="17" w:name="_Toc363619633"/>
      <w:bookmarkStart w:id="18" w:name="_Toc363619676"/>
      <w:r w:rsidRPr="00C17904">
        <w:rPr>
          <w:rFonts w:eastAsia="Times New Roman" w:cs="Arial"/>
          <w:szCs w:val="24"/>
          <w:lang w:eastAsia="ar-SA"/>
        </w:rPr>
        <w:drawing>
          <wp:inline distT="0" distB="0" distL="0" distR="0" wp14:anchorId="1139DBEC" wp14:editId="2A345951">
            <wp:extent cx="3752850" cy="1091224"/>
            <wp:effectExtent l="0" t="0" r="0" b="0"/>
            <wp:docPr id="2120621173" name="Image 2" descr="Une image contenant text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621173" name="Image 2" descr="Une image contenant texte, Police, capture d’écran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282" cy="11221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E74AEE" w14:textId="77777777" w:rsidR="00C50CAF" w:rsidRPr="00C17904" w:rsidRDefault="00C50CAF" w:rsidP="00625197">
      <w:pPr>
        <w:pStyle w:val="Corpsdetexte"/>
        <w:spacing w:before="56"/>
        <w:ind w:left="1369" w:right="1372"/>
        <w:jc w:val="center"/>
      </w:pPr>
    </w:p>
    <w:p w14:paraId="1F5F29B0" w14:textId="17D4CF46" w:rsidR="00625197" w:rsidRPr="00C17904" w:rsidRDefault="00625197" w:rsidP="00625197">
      <w:pPr>
        <w:pStyle w:val="Corpsdetexte"/>
        <w:spacing w:before="56"/>
        <w:ind w:left="1369" w:right="1372"/>
        <w:jc w:val="center"/>
      </w:pPr>
      <w:r w:rsidRPr="00C17904">
        <w:t>ECOLE</w:t>
      </w:r>
      <w:r w:rsidRPr="00C17904">
        <w:rPr>
          <w:spacing w:val="-4"/>
        </w:rPr>
        <w:t xml:space="preserve"> </w:t>
      </w:r>
      <w:r w:rsidRPr="00C17904">
        <w:t>NATIONALE</w:t>
      </w:r>
      <w:r w:rsidRPr="00C17904">
        <w:rPr>
          <w:spacing w:val="-3"/>
        </w:rPr>
        <w:t xml:space="preserve"> </w:t>
      </w:r>
      <w:r w:rsidRPr="00C17904">
        <w:t>DES</w:t>
      </w:r>
      <w:r w:rsidRPr="00C17904">
        <w:rPr>
          <w:spacing w:val="-2"/>
        </w:rPr>
        <w:t xml:space="preserve"> </w:t>
      </w:r>
      <w:r w:rsidRPr="00C17904">
        <w:t>PONTS</w:t>
      </w:r>
      <w:r w:rsidRPr="00C17904">
        <w:rPr>
          <w:spacing w:val="-3"/>
        </w:rPr>
        <w:t xml:space="preserve"> </w:t>
      </w:r>
      <w:r w:rsidRPr="00C17904">
        <w:t>ET</w:t>
      </w:r>
      <w:r w:rsidRPr="00C17904">
        <w:rPr>
          <w:spacing w:val="-1"/>
        </w:rPr>
        <w:t xml:space="preserve"> </w:t>
      </w:r>
      <w:r w:rsidRPr="00C17904">
        <w:t>CHAUSSEES</w:t>
      </w:r>
    </w:p>
    <w:p w14:paraId="17B6F882" w14:textId="77777777" w:rsidR="00C17904" w:rsidRDefault="00C17904" w:rsidP="00B544DD">
      <w:pPr>
        <w:widowControl w:val="0"/>
        <w:adjustRightInd w:val="0"/>
        <w:jc w:val="left"/>
        <w:textAlignment w:val="baseline"/>
        <w:rPr>
          <w:sz w:val="28"/>
          <w:szCs w:val="28"/>
        </w:rPr>
      </w:pPr>
    </w:p>
    <w:p w14:paraId="1E48CE63" w14:textId="77777777" w:rsidR="009F33CC" w:rsidRPr="009F33CC" w:rsidRDefault="009F33CC" w:rsidP="009F33CC">
      <w:pPr>
        <w:jc w:val="center"/>
        <w:rPr>
          <w:b/>
          <w:sz w:val="28"/>
          <w:szCs w:val="22"/>
        </w:rPr>
      </w:pPr>
      <w:r w:rsidRPr="009F33CC">
        <w:rPr>
          <w:b/>
          <w:sz w:val="28"/>
          <w:szCs w:val="22"/>
        </w:rPr>
        <w:t>CONSULTATION 2024.17</w:t>
      </w:r>
    </w:p>
    <w:p w14:paraId="4574AF8C" w14:textId="77777777" w:rsidR="009F33CC" w:rsidRPr="009F33CC" w:rsidRDefault="009F33CC" w:rsidP="009F33CC">
      <w:pPr>
        <w:rPr>
          <w:rFonts w:eastAsia="Times New Roman"/>
          <w:sz w:val="22"/>
          <w:szCs w:val="22"/>
        </w:rPr>
      </w:pPr>
    </w:p>
    <w:p w14:paraId="287F708B" w14:textId="77777777" w:rsidR="009F33CC" w:rsidRPr="009F33CC" w:rsidRDefault="009F33CC" w:rsidP="009F33CC">
      <w:pPr>
        <w:jc w:val="center"/>
        <w:rPr>
          <w:rFonts w:eastAsia="Times New Roman"/>
          <w:sz w:val="20"/>
          <w:szCs w:val="22"/>
        </w:rPr>
      </w:pPr>
      <w:r w:rsidRPr="009F33CC">
        <w:rPr>
          <w:rFonts w:eastAsia="Times New Roman" w:cs="Arial"/>
          <w:b/>
          <w:sz w:val="36"/>
          <w:szCs w:val="22"/>
        </w:rPr>
        <w:t>FOURNITURE, INSTALLATION ET MAINTENANCE DES MATERIELS AUDIOVISUELS ET LOGICIELS ASSOCIES</w:t>
      </w:r>
    </w:p>
    <w:p w14:paraId="14C680D3" w14:textId="77777777" w:rsidR="009F33CC" w:rsidRPr="00C17904" w:rsidRDefault="009F33CC" w:rsidP="00B544DD">
      <w:pPr>
        <w:widowControl w:val="0"/>
        <w:adjustRightInd w:val="0"/>
        <w:jc w:val="left"/>
        <w:textAlignment w:val="baseline"/>
        <w:rPr>
          <w:sz w:val="28"/>
          <w:szCs w:val="28"/>
        </w:rPr>
      </w:pPr>
    </w:p>
    <w:p w14:paraId="0717726A" w14:textId="77777777" w:rsidR="00C17904" w:rsidRPr="00C17904" w:rsidRDefault="00C17904" w:rsidP="00C17904">
      <w:pPr>
        <w:widowControl w:val="0"/>
        <w:pBdr>
          <w:top w:val="double" w:sz="12" w:space="8" w:color="auto"/>
          <w:bottom w:val="double" w:sz="12" w:space="8" w:color="auto"/>
        </w:pBdr>
        <w:adjustRightInd w:val="0"/>
        <w:spacing w:line="360" w:lineRule="atLeast"/>
        <w:jc w:val="center"/>
        <w:textAlignment w:val="baseline"/>
        <w:rPr>
          <w:rFonts w:cstheme="minorHAnsi"/>
          <w:b/>
          <w:sz w:val="28"/>
          <w:szCs w:val="28"/>
        </w:rPr>
      </w:pPr>
      <w:r w:rsidRPr="00C17904">
        <w:rPr>
          <w:rFonts w:cstheme="minorHAnsi"/>
          <w:b/>
          <w:sz w:val="28"/>
          <w:szCs w:val="28"/>
        </w:rPr>
        <w:t>CERTIFICAT DE VISITE DE SITE</w:t>
      </w:r>
    </w:p>
    <w:p w14:paraId="0FEFD207" w14:textId="05265486" w:rsidR="001A67E3" w:rsidRPr="00C17904" w:rsidRDefault="00C17904" w:rsidP="00C17904">
      <w:pPr>
        <w:widowControl w:val="0"/>
        <w:pBdr>
          <w:top w:val="double" w:sz="12" w:space="8" w:color="auto"/>
          <w:bottom w:val="double" w:sz="12" w:space="8" w:color="auto"/>
        </w:pBdr>
        <w:adjustRightInd w:val="0"/>
        <w:spacing w:line="360" w:lineRule="atLeast"/>
        <w:jc w:val="center"/>
        <w:textAlignment w:val="baseline"/>
        <w:rPr>
          <w:rFonts w:cstheme="minorHAnsi"/>
          <w:b/>
          <w:color w:val="FF0000"/>
          <w:szCs w:val="24"/>
        </w:rPr>
      </w:pPr>
      <w:r w:rsidRPr="00C17904">
        <w:rPr>
          <w:rFonts w:cstheme="minorHAnsi"/>
          <w:b/>
          <w:color w:val="FF0000"/>
          <w:szCs w:val="24"/>
        </w:rPr>
        <w:t>(Document à remettre impérativement avec votre offre)</w:t>
      </w:r>
    </w:p>
    <w:p w14:paraId="3D29D669" w14:textId="77777777" w:rsidR="00424EE5" w:rsidRPr="00410836" w:rsidRDefault="00424EE5" w:rsidP="00424EE5">
      <w:pPr>
        <w:jc w:val="left"/>
        <w:rPr>
          <w:sz w:val="32"/>
          <w:szCs w:val="32"/>
        </w:rPr>
      </w:pPr>
    </w:p>
    <w:p w14:paraId="0913484C" w14:textId="77777777" w:rsidR="00424EE5" w:rsidRPr="00410836" w:rsidRDefault="00424EE5" w:rsidP="00424EE5">
      <w:pPr>
        <w:jc w:val="left"/>
        <w:rPr>
          <w:sz w:val="32"/>
          <w:szCs w:val="32"/>
        </w:rPr>
      </w:pPr>
    </w:p>
    <w:p w14:paraId="229FBC03" w14:textId="77777777" w:rsidR="00E52FE3" w:rsidRPr="00410836" w:rsidRDefault="00E52FE3" w:rsidP="00424EE5">
      <w:pPr>
        <w:jc w:val="center"/>
        <w:rPr>
          <w:rFonts w:cs="Calibri"/>
          <w:sz w:val="28"/>
          <w:szCs w:val="28"/>
        </w:rPr>
      </w:pPr>
    </w:p>
    <w:p w14:paraId="0E7E3607" w14:textId="5E296CE4" w:rsidR="00410836" w:rsidRPr="00410836" w:rsidRDefault="00410836" w:rsidP="00410836">
      <w:pPr>
        <w:tabs>
          <w:tab w:val="left" w:pos="3075"/>
        </w:tabs>
        <w:rPr>
          <w:szCs w:val="24"/>
        </w:rPr>
      </w:pPr>
      <w:r w:rsidRPr="00410836">
        <w:rPr>
          <w:szCs w:val="24"/>
        </w:rPr>
        <w:t>La société :</w:t>
      </w:r>
      <w:r>
        <w:rPr>
          <w:szCs w:val="24"/>
        </w:rPr>
        <w:t xml:space="preserve"> </w:t>
      </w:r>
      <w:r w:rsidRPr="00410836">
        <w:rPr>
          <w:szCs w:val="24"/>
        </w:rPr>
        <w:t>…………………………………………………….</w:t>
      </w:r>
    </w:p>
    <w:p w14:paraId="1AEB5F49" w14:textId="77777777" w:rsidR="00410836" w:rsidRPr="00410836" w:rsidRDefault="00410836" w:rsidP="00410836">
      <w:pPr>
        <w:tabs>
          <w:tab w:val="left" w:pos="3075"/>
        </w:tabs>
        <w:rPr>
          <w:szCs w:val="24"/>
        </w:rPr>
      </w:pPr>
    </w:p>
    <w:p w14:paraId="52B33950" w14:textId="77777777" w:rsidR="00410836" w:rsidRPr="00410836" w:rsidRDefault="00410836" w:rsidP="00410836">
      <w:pPr>
        <w:tabs>
          <w:tab w:val="left" w:pos="3075"/>
        </w:tabs>
        <w:rPr>
          <w:szCs w:val="24"/>
        </w:rPr>
      </w:pPr>
      <w:r w:rsidRPr="00410836">
        <w:rPr>
          <w:szCs w:val="24"/>
        </w:rPr>
        <w:t>Représentée par ………………………………………………</w:t>
      </w:r>
    </w:p>
    <w:p w14:paraId="40AAA6B0" w14:textId="77777777" w:rsidR="00410836" w:rsidRPr="00410836" w:rsidRDefault="00410836" w:rsidP="00410836">
      <w:pPr>
        <w:tabs>
          <w:tab w:val="left" w:pos="3075"/>
        </w:tabs>
        <w:rPr>
          <w:szCs w:val="24"/>
        </w:rPr>
      </w:pPr>
      <w:proofErr w:type="gramStart"/>
      <w:r w:rsidRPr="00410836">
        <w:rPr>
          <w:szCs w:val="24"/>
        </w:rPr>
        <w:t>a</w:t>
      </w:r>
      <w:proofErr w:type="gramEnd"/>
      <w:r w:rsidRPr="00410836">
        <w:rPr>
          <w:szCs w:val="24"/>
        </w:rPr>
        <w:t xml:space="preserve"> réalisé la visite du site </w:t>
      </w:r>
    </w:p>
    <w:p w14:paraId="6DC99064" w14:textId="77777777" w:rsidR="00410836" w:rsidRPr="00410836" w:rsidRDefault="00410836" w:rsidP="00410836">
      <w:pPr>
        <w:tabs>
          <w:tab w:val="left" w:pos="3075"/>
        </w:tabs>
        <w:rPr>
          <w:szCs w:val="24"/>
        </w:rPr>
      </w:pPr>
    </w:p>
    <w:p w14:paraId="258041AD" w14:textId="77777777" w:rsidR="00410836" w:rsidRPr="00410836" w:rsidRDefault="00410836" w:rsidP="00410836">
      <w:pPr>
        <w:pStyle w:val="Paragraphedeliste"/>
        <w:numPr>
          <w:ilvl w:val="0"/>
          <w:numId w:val="50"/>
        </w:numPr>
        <w:autoSpaceDE w:val="0"/>
        <w:autoSpaceDN w:val="0"/>
        <w:adjustRightInd w:val="0"/>
        <w:rPr>
          <w:rFonts w:eastAsia="Times New Roman"/>
          <w:szCs w:val="24"/>
        </w:rPr>
      </w:pPr>
      <w:proofErr w:type="gramStart"/>
      <w:r w:rsidRPr="00410836">
        <w:rPr>
          <w:rFonts w:eastAsia="Times New Roman"/>
          <w:szCs w:val="24"/>
        </w:rPr>
        <w:t>le</w:t>
      </w:r>
      <w:proofErr w:type="gramEnd"/>
      <w:r w:rsidRPr="00410836">
        <w:rPr>
          <w:rFonts w:eastAsia="Times New Roman"/>
          <w:szCs w:val="24"/>
        </w:rPr>
        <w:t> ……………………………….</w:t>
      </w:r>
    </w:p>
    <w:p w14:paraId="4464627D" w14:textId="77777777" w:rsidR="00410836" w:rsidRPr="00410836" w:rsidRDefault="00410836" w:rsidP="00410836">
      <w:pPr>
        <w:tabs>
          <w:tab w:val="left" w:pos="3075"/>
        </w:tabs>
        <w:rPr>
          <w:szCs w:val="24"/>
        </w:rPr>
      </w:pPr>
    </w:p>
    <w:p w14:paraId="122923D0" w14:textId="77777777" w:rsidR="00410836" w:rsidRPr="00410836" w:rsidRDefault="00410836" w:rsidP="00410836">
      <w:pPr>
        <w:tabs>
          <w:tab w:val="left" w:pos="3075"/>
        </w:tabs>
        <w:rPr>
          <w:szCs w:val="24"/>
        </w:rPr>
      </w:pPr>
    </w:p>
    <w:p w14:paraId="4F4FAACB" w14:textId="77777777" w:rsidR="00410836" w:rsidRPr="00410836" w:rsidRDefault="00410836" w:rsidP="00410836">
      <w:pPr>
        <w:tabs>
          <w:tab w:val="left" w:pos="3075"/>
        </w:tabs>
        <w:rPr>
          <w:szCs w:val="24"/>
        </w:rPr>
      </w:pPr>
    </w:p>
    <w:p w14:paraId="3E580B7B" w14:textId="77777777" w:rsidR="00410836" w:rsidRPr="00410836" w:rsidRDefault="00410836" w:rsidP="00410836">
      <w:pPr>
        <w:tabs>
          <w:tab w:val="left" w:pos="3075"/>
        </w:tabs>
        <w:rPr>
          <w:szCs w:val="24"/>
        </w:rPr>
      </w:pPr>
    </w:p>
    <w:p w14:paraId="52BD5070" w14:textId="77777777" w:rsidR="00410836" w:rsidRPr="00410836" w:rsidRDefault="00410836" w:rsidP="00410836">
      <w:pPr>
        <w:rPr>
          <w:b/>
          <w:sz w:val="28"/>
          <w:szCs w:val="28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4287"/>
        <w:gridCol w:w="4893"/>
      </w:tblGrid>
      <w:tr w:rsidR="00410836" w:rsidRPr="00410836" w14:paraId="74518D29" w14:textId="77777777" w:rsidTr="00410836">
        <w:trPr>
          <w:trHeight w:val="2211"/>
        </w:trPr>
        <w:tc>
          <w:tcPr>
            <w:tcW w:w="4287" w:type="dxa"/>
          </w:tcPr>
          <w:p w14:paraId="43C3C1F6" w14:textId="77777777" w:rsidR="00410836" w:rsidRPr="00410836" w:rsidRDefault="00410836" w:rsidP="00C30CB3">
            <w:pPr>
              <w:ind w:right="-426"/>
              <w:rPr>
                <w:bCs/>
                <w:szCs w:val="24"/>
              </w:rPr>
            </w:pPr>
            <w:r w:rsidRPr="00410836">
              <w:rPr>
                <w:b/>
                <w:szCs w:val="24"/>
              </w:rPr>
              <w:t>Société</w:t>
            </w:r>
            <w:r w:rsidRPr="00410836">
              <w:rPr>
                <w:bCs/>
                <w:szCs w:val="24"/>
              </w:rPr>
              <w:t xml:space="preserve"> :  </w:t>
            </w:r>
          </w:p>
          <w:p w14:paraId="221E6AE2" w14:textId="5B58839E" w:rsidR="00410836" w:rsidRDefault="00410836" w:rsidP="00410836">
            <w:pPr>
              <w:ind w:right="-426"/>
              <w:rPr>
                <w:bCs/>
                <w:sz w:val="20"/>
              </w:rPr>
            </w:pPr>
            <w:r>
              <w:rPr>
                <w:bCs/>
                <w:sz w:val="20"/>
              </w:rPr>
              <w:t>(S</w:t>
            </w:r>
            <w:r w:rsidRPr="00410836">
              <w:rPr>
                <w:bCs/>
                <w:sz w:val="20"/>
              </w:rPr>
              <w:t>ignature)</w:t>
            </w:r>
          </w:p>
          <w:p w14:paraId="17AB9959" w14:textId="327831E0" w:rsidR="00410836" w:rsidRPr="00410836" w:rsidRDefault="00410836" w:rsidP="00C30CB3">
            <w:pPr>
              <w:ind w:right="-426"/>
              <w:rPr>
                <w:bCs/>
                <w:szCs w:val="24"/>
              </w:rPr>
            </w:pPr>
          </w:p>
          <w:p w14:paraId="41BAADED" w14:textId="77777777" w:rsidR="00410836" w:rsidRPr="00410836" w:rsidRDefault="00410836" w:rsidP="00C30CB3">
            <w:pPr>
              <w:ind w:right="-426"/>
              <w:rPr>
                <w:bCs/>
                <w:szCs w:val="24"/>
              </w:rPr>
            </w:pPr>
          </w:p>
          <w:p w14:paraId="31AF36B7" w14:textId="77777777" w:rsidR="00410836" w:rsidRPr="00410836" w:rsidRDefault="00410836" w:rsidP="00C30CB3">
            <w:pPr>
              <w:ind w:right="-426"/>
              <w:rPr>
                <w:bCs/>
                <w:szCs w:val="24"/>
              </w:rPr>
            </w:pPr>
            <w:r w:rsidRPr="00410836">
              <w:rPr>
                <w:bCs/>
                <w:szCs w:val="24"/>
              </w:rPr>
              <w:t>………………………………..</w:t>
            </w:r>
          </w:p>
          <w:p w14:paraId="29D2C740" w14:textId="77777777" w:rsidR="00410836" w:rsidRPr="00410836" w:rsidRDefault="00410836" w:rsidP="00C30CB3">
            <w:pPr>
              <w:ind w:right="-426"/>
              <w:rPr>
                <w:bCs/>
                <w:szCs w:val="24"/>
              </w:rPr>
            </w:pPr>
          </w:p>
          <w:p w14:paraId="1632A1A4" w14:textId="77777777" w:rsidR="00410836" w:rsidRPr="00410836" w:rsidRDefault="00410836" w:rsidP="00C30CB3">
            <w:pPr>
              <w:ind w:right="-426"/>
              <w:rPr>
                <w:bCs/>
                <w:szCs w:val="24"/>
              </w:rPr>
            </w:pPr>
          </w:p>
          <w:p w14:paraId="2F6FDDAE" w14:textId="77777777" w:rsidR="00410836" w:rsidRPr="00410836" w:rsidRDefault="00410836" w:rsidP="00C30CB3">
            <w:pPr>
              <w:ind w:right="-426"/>
              <w:rPr>
                <w:bCs/>
                <w:szCs w:val="24"/>
              </w:rPr>
            </w:pPr>
          </w:p>
          <w:p w14:paraId="71983287" w14:textId="77777777" w:rsidR="00410836" w:rsidRPr="00410836" w:rsidRDefault="00410836" w:rsidP="00C30CB3">
            <w:pPr>
              <w:ind w:right="-426"/>
              <w:rPr>
                <w:bCs/>
                <w:szCs w:val="24"/>
              </w:rPr>
            </w:pPr>
          </w:p>
        </w:tc>
        <w:tc>
          <w:tcPr>
            <w:tcW w:w="4893" w:type="dxa"/>
          </w:tcPr>
          <w:p w14:paraId="76D74878" w14:textId="72A08161" w:rsidR="00410836" w:rsidRPr="00410836" w:rsidRDefault="00410836" w:rsidP="00C30CB3">
            <w:pPr>
              <w:ind w:right="-426"/>
              <w:rPr>
                <w:b/>
                <w:szCs w:val="24"/>
              </w:rPr>
            </w:pPr>
            <w:r w:rsidRPr="00410836">
              <w:rPr>
                <w:b/>
                <w:szCs w:val="24"/>
              </w:rPr>
              <w:t>Ecole Nationale des Ponts &amp; Chaussées</w:t>
            </w:r>
          </w:p>
          <w:p w14:paraId="3C04254C" w14:textId="22646898" w:rsidR="00410836" w:rsidRPr="00410836" w:rsidRDefault="00410836" w:rsidP="00C30CB3">
            <w:pPr>
              <w:ind w:right="-426"/>
              <w:rPr>
                <w:bCs/>
                <w:sz w:val="20"/>
              </w:rPr>
            </w:pPr>
            <w:r w:rsidRPr="00410836">
              <w:rPr>
                <w:bCs/>
                <w:sz w:val="20"/>
              </w:rPr>
              <w:t>(Nom du représentant d</w:t>
            </w:r>
            <w:r w:rsidRPr="00410836">
              <w:rPr>
                <w:bCs/>
                <w:sz w:val="20"/>
              </w:rPr>
              <w:t>e l’ENPC</w:t>
            </w:r>
            <w:r w:rsidRPr="00410836">
              <w:rPr>
                <w:bCs/>
                <w:sz w:val="20"/>
              </w:rPr>
              <w:t xml:space="preserve">, fonction, </w:t>
            </w:r>
          </w:p>
          <w:p w14:paraId="06179846" w14:textId="77777777" w:rsidR="00410836" w:rsidRDefault="00410836" w:rsidP="00C30CB3">
            <w:pPr>
              <w:ind w:right="-426"/>
              <w:rPr>
                <w:bCs/>
                <w:sz w:val="20"/>
              </w:rPr>
            </w:pPr>
            <w:r w:rsidRPr="00410836">
              <w:rPr>
                <w:bCs/>
                <w:sz w:val="20"/>
              </w:rPr>
              <w:t xml:space="preserve"> </w:t>
            </w:r>
            <w:proofErr w:type="gramStart"/>
            <w:r w:rsidRPr="00410836">
              <w:rPr>
                <w:bCs/>
                <w:sz w:val="20"/>
              </w:rPr>
              <w:t>et</w:t>
            </w:r>
            <w:proofErr w:type="gramEnd"/>
            <w:r w:rsidRPr="00410836">
              <w:rPr>
                <w:bCs/>
                <w:sz w:val="20"/>
              </w:rPr>
              <w:t xml:space="preserve"> signature)</w:t>
            </w:r>
          </w:p>
          <w:p w14:paraId="041ACDE6" w14:textId="77777777" w:rsidR="00410836" w:rsidRDefault="00410836" w:rsidP="00410836">
            <w:pPr>
              <w:ind w:right="-426"/>
              <w:rPr>
                <w:bCs/>
                <w:szCs w:val="24"/>
              </w:rPr>
            </w:pPr>
          </w:p>
          <w:p w14:paraId="63EAB2BB" w14:textId="48D73BB8" w:rsidR="00410836" w:rsidRPr="00410836" w:rsidRDefault="00410836" w:rsidP="00410836">
            <w:pPr>
              <w:ind w:right="-426"/>
              <w:rPr>
                <w:bCs/>
                <w:szCs w:val="24"/>
              </w:rPr>
            </w:pPr>
            <w:r w:rsidRPr="00410836">
              <w:rPr>
                <w:bCs/>
                <w:szCs w:val="24"/>
              </w:rPr>
              <w:t>………………………………..</w:t>
            </w:r>
          </w:p>
          <w:p w14:paraId="787658C3" w14:textId="77777777" w:rsidR="00410836" w:rsidRPr="00410836" w:rsidRDefault="00410836" w:rsidP="00C30CB3">
            <w:pPr>
              <w:ind w:right="-426"/>
              <w:rPr>
                <w:bCs/>
                <w:sz w:val="20"/>
              </w:rPr>
            </w:pPr>
          </w:p>
          <w:p w14:paraId="523969BB" w14:textId="77777777" w:rsidR="00410836" w:rsidRPr="00410836" w:rsidRDefault="00410836" w:rsidP="00C30CB3">
            <w:pPr>
              <w:ind w:right="-426"/>
              <w:rPr>
                <w:bCs/>
                <w:szCs w:val="24"/>
              </w:rPr>
            </w:pPr>
          </w:p>
          <w:p w14:paraId="7F99FC87" w14:textId="6C7A3BFB" w:rsidR="00410836" w:rsidRPr="00410836" w:rsidRDefault="00410836" w:rsidP="00410836">
            <w:pPr>
              <w:tabs>
                <w:tab w:val="left" w:pos="4504"/>
              </w:tabs>
              <w:ind w:right="176"/>
              <w:jc w:val="right"/>
              <w:rPr>
                <w:bCs/>
                <w:szCs w:val="24"/>
              </w:rPr>
            </w:pPr>
            <w:r w:rsidRPr="00410836">
              <w:rPr>
                <w:bCs/>
                <w:szCs w:val="24"/>
              </w:rPr>
              <w:t xml:space="preserve">  </w:t>
            </w:r>
          </w:p>
          <w:p w14:paraId="46C0FA5D" w14:textId="5ABFF82F" w:rsidR="00410836" w:rsidRPr="00410836" w:rsidRDefault="00410836" w:rsidP="00C30CB3">
            <w:pPr>
              <w:ind w:left="-5954" w:right="-426"/>
              <w:jc w:val="right"/>
              <w:rPr>
                <w:bCs/>
                <w:szCs w:val="24"/>
              </w:rPr>
            </w:pPr>
          </w:p>
        </w:tc>
      </w:tr>
    </w:tbl>
    <w:p w14:paraId="77A153C1" w14:textId="77777777" w:rsidR="00410836" w:rsidRPr="00133971" w:rsidRDefault="00410836" w:rsidP="00410836">
      <w:pPr>
        <w:rPr>
          <w:rFonts w:ascii="Times New Roman" w:hAnsi="Times New Roman"/>
          <w:szCs w:val="24"/>
        </w:rPr>
      </w:pPr>
    </w:p>
    <w:p w14:paraId="5363F402" w14:textId="77777777" w:rsidR="00424EE5" w:rsidRPr="00C17904" w:rsidRDefault="00424EE5" w:rsidP="00424EE5">
      <w:pPr>
        <w:jc w:val="left"/>
        <w:rPr>
          <w:sz w:val="28"/>
          <w:szCs w:val="28"/>
        </w:rPr>
      </w:pPr>
    </w:p>
    <w:p w14:paraId="3C94C76B" w14:textId="77777777" w:rsidR="00424EE5" w:rsidRPr="00C17904" w:rsidRDefault="00424EE5" w:rsidP="00424EE5">
      <w:pPr>
        <w:jc w:val="left"/>
        <w:rPr>
          <w:sz w:val="28"/>
          <w:szCs w:val="28"/>
        </w:rPr>
      </w:pPr>
    </w:p>
    <w:p w14:paraId="40C51DB5" w14:textId="77777777" w:rsidR="00C17904" w:rsidRDefault="00C17904" w:rsidP="00424EE5">
      <w:pPr>
        <w:jc w:val="left"/>
        <w:rPr>
          <w:szCs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sectPr w:rsidR="00C17904" w:rsidSect="005B143B">
      <w:headerReference w:type="default" r:id="rId12"/>
      <w:footerReference w:type="default" r:id="rId13"/>
      <w:headerReference w:type="first" r:id="rId14"/>
      <w:footnotePr>
        <w:numFmt w:val="chicago"/>
        <w:numRestart w:val="eachSect"/>
      </w:footnotePr>
      <w:pgSz w:w="11901" w:h="16834" w:code="9"/>
      <w:pgMar w:top="993" w:right="1128" w:bottom="851" w:left="992" w:header="425" w:footer="45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B7AD9" w14:textId="77777777" w:rsidR="00882FBB" w:rsidRDefault="00882FBB">
      <w:r>
        <w:separator/>
      </w:r>
    </w:p>
  </w:endnote>
  <w:endnote w:type="continuationSeparator" w:id="0">
    <w:p w14:paraId="50782F11" w14:textId="77777777" w:rsidR="00882FBB" w:rsidRDefault="00882FBB">
      <w:r>
        <w:continuationSeparator/>
      </w:r>
    </w:p>
  </w:endnote>
  <w:endnote w:type="continuationNotice" w:id="1">
    <w:p w14:paraId="33B3D64C" w14:textId="77777777" w:rsidR="00882FBB" w:rsidRDefault="00882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zapf humanis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36EBC" w14:textId="6238AB67" w:rsidR="00F11177" w:rsidRPr="00784003" w:rsidRDefault="00F11177" w:rsidP="00784003">
    <w:pPr>
      <w:pStyle w:val="Pieddepage"/>
    </w:pPr>
    <w:r w:rsidRPr="00B0329F">
      <w:t>RC_202</w:t>
    </w:r>
    <w:r w:rsidR="00B0329F" w:rsidRPr="00B0329F">
      <w:t>4</w:t>
    </w:r>
    <w:r w:rsidRPr="00B0329F">
      <w:t>.</w:t>
    </w:r>
    <w:r w:rsidR="00B0329F" w:rsidRPr="00B0329F">
      <w:t>17</w:t>
    </w:r>
    <w:r w:rsidRPr="00784003">
      <w:t xml:space="preserve"> </w:t>
    </w:r>
    <w:r w:rsidRPr="00784003">
      <w:tab/>
    </w:r>
    <w:r w:rsidRPr="00784003">
      <w:tab/>
      <w:t xml:space="preserve">Page </w:t>
    </w:r>
    <w:r w:rsidRPr="00784003">
      <w:rPr>
        <w:b/>
        <w:bCs/>
      </w:rPr>
      <w:fldChar w:fldCharType="begin"/>
    </w:r>
    <w:r w:rsidRPr="00784003">
      <w:rPr>
        <w:b/>
        <w:bCs/>
      </w:rPr>
      <w:instrText>PAGE</w:instrText>
    </w:r>
    <w:r w:rsidRPr="00784003">
      <w:rPr>
        <w:b/>
        <w:bCs/>
      </w:rPr>
      <w:fldChar w:fldCharType="separate"/>
    </w:r>
    <w:r w:rsidR="0092234D">
      <w:rPr>
        <w:b/>
        <w:bCs/>
      </w:rPr>
      <w:t>18</w:t>
    </w:r>
    <w:r w:rsidRPr="00784003">
      <w:rPr>
        <w:b/>
        <w:bCs/>
      </w:rPr>
      <w:fldChar w:fldCharType="end"/>
    </w:r>
    <w:r w:rsidRPr="00784003">
      <w:t xml:space="preserve"> sur </w:t>
    </w:r>
    <w:r w:rsidRPr="00784003">
      <w:rPr>
        <w:b/>
        <w:bCs/>
      </w:rPr>
      <w:fldChar w:fldCharType="begin"/>
    </w:r>
    <w:r w:rsidRPr="00784003">
      <w:rPr>
        <w:b/>
        <w:bCs/>
      </w:rPr>
      <w:instrText>NUMPAGES</w:instrText>
    </w:r>
    <w:r w:rsidRPr="00784003">
      <w:rPr>
        <w:b/>
        <w:bCs/>
      </w:rPr>
      <w:fldChar w:fldCharType="separate"/>
    </w:r>
    <w:r w:rsidR="0092234D">
      <w:rPr>
        <w:b/>
        <w:bCs/>
      </w:rPr>
      <w:t>18</w:t>
    </w:r>
    <w:r w:rsidRPr="00784003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09F72" w14:textId="77777777" w:rsidR="00882FBB" w:rsidRDefault="00882FBB">
      <w:r>
        <w:separator/>
      </w:r>
    </w:p>
  </w:footnote>
  <w:footnote w:type="continuationSeparator" w:id="0">
    <w:p w14:paraId="00D9E236" w14:textId="77777777" w:rsidR="00882FBB" w:rsidRDefault="00882FBB">
      <w:r>
        <w:continuationSeparator/>
      </w:r>
    </w:p>
  </w:footnote>
  <w:footnote w:type="continuationNotice" w:id="1">
    <w:p w14:paraId="2EF9E0E2" w14:textId="77777777" w:rsidR="00882FBB" w:rsidRDefault="00882F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30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05"/>
    </w:tblGrid>
    <w:tr w:rsidR="00F11177" w:rsidRPr="00F030D8" w14:paraId="2BC1C2ED" w14:textId="77777777" w:rsidTr="00EC024F">
      <w:trPr>
        <w:trHeight w:val="264"/>
      </w:trPr>
      <w:tc>
        <w:tcPr>
          <w:tcW w:w="4305" w:type="dxa"/>
        </w:tcPr>
        <w:p w14:paraId="0DEF2DEE" w14:textId="77777777" w:rsidR="00F11177" w:rsidRPr="00F030D8" w:rsidRDefault="00F11177" w:rsidP="00EC024F">
          <w:pPr>
            <w:tabs>
              <w:tab w:val="left" w:pos="4455"/>
            </w:tabs>
            <w:rPr>
              <w:rFonts w:ascii="Calibri" w:hAnsi="Calibri"/>
              <w:b/>
              <w:sz w:val="20"/>
            </w:rPr>
          </w:pPr>
        </w:p>
      </w:tc>
    </w:tr>
  </w:tbl>
  <w:p w14:paraId="435FD22B" w14:textId="77777777" w:rsidR="00F11177" w:rsidRDefault="00F11177">
    <w:pPr>
      <w:pStyle w:val="En-tte"/>
      <w:spacing w:before="0" w:after="0" w:line="240" w:lineRule="auto"/>
      <w:rPr>
        <w:rFonts w:ascii="Arial" w:hAnsi="Arial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46239" w14:textId="77777777" w:rsidR="00F11177" w:rsidRDefault="00F11177" w:rsidP="00EC024F">
    <w:pPr>
      <w:pStyle w:val="En-tte"/>
      <w:spacing w:before="84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9"/>
    <w:multiLevelType w:val="singleLevel"/>
    <w:tmpl w:val="00000009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bullet"/>
      <w:pStyle w:val="Listenumros1"/>
      <w:lvlText w:val=".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0C5BBC"/>
    <w:multiLevelType w:val="hybridMultilevel"/>
    <w:tmpl w:val="E8D860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9B32BF"/>
    <w:multiLevelType w:val="hybridMultilevel"/>
    <w:tmpl w:val="1AAA339C"/>
    <w:lvl w:ilvl="0" w:tplc="FDDEB8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CD50C1"/>
    <w:multiLevelType w:val="hybridMultilevel"/>
    <w:tmpl w:val="A00A4AF2"/>
    <w:name w:val="DCE23232222"/>
    <w:lvl w:ilvl="0" w:tplc="652A719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0699529A"/>
    <w:multiLevelType w:val="hybridMultilevel"/>
    <w:tmpl w:val="40185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86FE4"/>
    <w:multiLevelType w:val="multilevel"/>
    <w:tmpl w:val="FD8213B8"/>
    <w:name w:val="DCE232"/>
    <w:lvl w:ilvl="0">
      <w:start w:val="1"/>
      <w:numFmt w:val="upperRoman"/>
      <w:lvlText w:val="%1."/>
      <w:lvlJc w:val="left"/>
      <w:pPr>
        <w:ind w:left="880" w:hanging="454"/>
      </w:pPr>
      <w:rPr>
        <w:rFonts w:hint="default"/>
        <w:b/>
        <w:i w:val="0"/>
        <w:caps/>
        <w:color w:val="0000FF"/>
        <w:sz w:val="28"/>
      </w:rPr>
    </w:lvl>
    <w:lvl w:ilvl="1">
      <w:start w:val="1"/>
      <w:numFmt w:val="decimal"/>
      <w:pStyle w:val="Titre2"/>
      <w:suff w:val="space"/>
      <w:lvlText w:val="%1.%2"/>
      <w:lvlJc w:val="left"/>
      <w:pPr>
        <w:ind w:left="8393" w:hanging="454"/>
      </w:pPr>
      <w:rPr>
        <w:rFonts w:ascii="Garamond" w:hAnsi="Garamond" w:cstheme="majorHAnsi" w:hint="default"/>
        <w:b/>
        <w:i w:val="0"/>
        <w:caps w:val="0"/>
        <w:color w:val="auto"/>
        <w:sz w:val="24"/>
        <w:szCs w:val="28"/>
      </w:rPr>
    </w:lvl>
    <w:lvl w:ilvl="2">
      <w:start w:val="1"/>
      <w:numFmt w:val="decimal"/>
      <w:suff w:val="space"/>
      <w:lvlText w:val="%1.%2.%3"/>
      <w:lvlJc w:val="left"/>
      <w:pPr>
        <w:ind w:left="454" w:hanging="454"/>
      </w:pPr>
      <w:rPr>
        <w:rFonts w:ascii="Garamond" w:hAnsi="Garamond" w:cstheme="minorHAnsi" w:hint="default"/>
        <w:b/>
        <w:i w:val="0"/>
        <w:color w:val="auto"/>
        <w:sz w:val="24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454" w:hanging="454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ind w:left="454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4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54" w:hanging="454"/>
      </w:pPr>
      <w:rPr>
        <w:rFonts w:hint="default"/>
      </w:rPr>
    </w:lvl>
  </w:abstractNum>
  <w:abstractNum w:abstractNumId="8" w15:restartNumberingAfterBreak="0">
    <w:nsid w:val="0A5D38B7"/>
    <w:multiLevelType w:val="hybridMultilevel"/>
    <w:tmpl w:val="028025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3777DA"/>
    <w:multiLevelType w:val="hybridMultilevel"/>
    <w:tmpl w:val="A0E2A4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35B2E"/>
    <w:multiLevelType w:val="multilevel"/>
    <w:tmpl w:val="197CFB92"/>
    <w:name w:val="MA LISTE 2"/>
    <w:styleLink w:val="MALISTE2"/>
    <w:lvl w:ilvl="0">
      <w:start w:val="1"/>
      <w:numFmt w:val="decimal"/>
      <w:lvlText w:val="%1 - "/>
      <w:lvlJc w:val="left"/>
      <w:pPr>
        <w:ind w:left="360" w:hanging="360"/>
      </w:pPr>
      <w:rPr>
        <w:rFonts w:ascii="Garamond" w:hAnsi="Garamond" w:hint="default"/>
        <w:b/>
        <w:i w:val="0"/>
        <w:caps/>
        <w:color w:val="0000FF"/>
        <w:sz w:val="28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ascii="Garamond" w:hAnsi="Garamond" w:hint="default"/>
        <w:b/>
        <w:i w:val="0"/>
        <w:caps/>
        <w:color w:val="auto"/>
        <w:sz w:val="24"/>
      </w:rPr>
    </w:lvl>
    <w:lvl w:ilvl="2">
      <w:start w:val="1"/>
      <w:numFmt w:val="decimal"/>
      <w:suff w:val="space"/>
      <w:lvlText w:val="%1.%2.%3"/>
      <w:lvlJc w:val="left"/>
      <w:pPr>
        <w:ind w:left="1080" w:hanging="360"/>
      </w:pPr>
      <w:rPr>
        <w:rFonts w:ascii="Garamond" w:hAnsi="Garamond" w:hint="default"/>
        <w:b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1440" w:hanging="360"/>
      </w:pPr>
      <w:rPr>
        <w:rFonts w:ascii="Garamond" w:hAnsi="Garamond" w:hint="default"/>
        <w:color w:val="auto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F5F570D"/>
    <w:multiLevelType w:val="hybridMultilevel"/>
    <w:tmpl w:val="AD228D38"/>
    <w:lvl w:ilvl="0" w:tplc="3F70194A">
      <w:start w:val="1"/>
      <w:numFmt w:val="bullet"/>
      <w:lvlText w:val="-"/>
      <w:lvlJc w:val="left"/>
      <w:pPr>
        <w:ind w:left="1080" w:hanging="360"/>
      </w:pPr>
      <w:rPr>
        <w:rFonts w:ascii="Garamond" w:eastAsia="Times" w:hAnsi="Garamond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06242D2"/>
    <w:multiLevelType w:val="hybridMultilevel"/>
    <w:tmpl w:val="DDFEFE3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B00A22"/>
    <w:multiLevelType w:val="hybridMultilevel"/>
    <w:tmpl w:val="70EC774A"/>
    <w:name w:val="WW8Num4"/>
    <w:lvl w:ilvl="0" w:tplc="FFFFFFFF">
      <w:start w:val="1"/>
      <w:numFmt w:val="bullet"/>
      <w:pStyle w:val="numr3"/>
      <w:lvlText w:val="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B3765B"/>
    <w:multiLevelType w:val="hybridMultilevel"/>
    <w:tmpl w:val="5B5442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9A084E"/>
    <w:multiLevelType w:val="hybridMultilevel"/>
    <w:tmpl w:val="6D8298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A111DB"/>
    <w:multiLevelType w:val="hybridMultilevel"/>
    <w:tmpl w:val="4BC89524"/>
    <w:lvl w:ilvl="0" w:tplc="FDDEB8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1B67A72"/>
    <w:multiLevelType w:val="hybridMultilevel"/>
    <w:tmpl w:val="FE9411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9E2EEC"/>
    <w:multiLevelType w:val="hybridMultilevel"/>
    <w:tmpl w:val="9FD402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AF1959"/>
    <w:multiLevelType w:val="hybridMultilevel"/>
    <w:tmpl w:val="68668112"/>
    <w:lvl w:ilvl="0" w:tplc="652A7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C14DB7"/>
    <w:multiLevelType w:val="hybridMultilevel"/>
    <w:tmpl w:val="088A092E"/>
    <w:lvl w:ilvl="0" w:tplc="4710B3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Garamond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750E95"/>
    <w:multiLevelType w:val="hybridMultilevel"/>
    <w:tmpl w:val="A7BEADC4"/>
    <w:lvl w:ilvl="0" w:tplc="E81ADF50">
      <w:start w:val="2"/>
      <w:numFmt w:val="bullet"/>
      <w:lvlText w:val="-"/>
      <w:lvlJc w:val="left"/>
      <w:pPr>
        <w:ind w:left="1425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2EEC5510"/>
    <w:multiLevelType w:val="hybridMultilevel"/>
    <w:tmpl w:val="9B2426B4"/>
    <w:lvl w:ilvl="0" w:tplc="034011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C1AAD"/>
    <w:multiLevelType w:val="hybridMultilevel"/>
    <w:tmpl w:val="49D4C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5C031C"/>
    <w:multiLevelType w:val="hybridMultilevel"/>
    <w:tmpl w:val="DD685FBE"/>
    <w:lvl w:ilvl="0" w:tplc="986A8D32">
      <w:numFmt w:val="bullet"/>
      <w:lvlText w:val=""/>
      <w:lvlJc w:val="left"/>
      <w:pPr>
        <w:ind w:left="1111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507AAE0E">
      <w:numFmt w:val="bullet"/>
      <w:lvlText w:val="•"/>
      <w:lvlJc w:val="left"/>
      <w:pPr>
        <w:ind w:left="2066" w:hanging="360"/>
      </w:pPr>
      <w:rPr>
        <w:rFonts w:hint="default"/>
        <w:lang w:val="fr-FR" w:eastAsia="en-US" w:bidi="ar-SA"/>
      </w:rPr>
    </w:lvl>
    <w:lvl w:ilvl="2" w:tplc="BDB20B3C">
      <w:numFmt w:val="bullet"/>
      <w:lvlText w:val="•"/>
      <w:lvlJc w:val="left"/>
      <w:pPr>
        <w:ind w:left="3012" w:hanging="360"/>
      </w:pPr>
      <w:rPr>
        <w:rFonts w:hint="default"/>
        <w:lang w:val="fr-FR" w:eastAsia="en-US" w:bidi="ar-SA"/>
      </w:rPr>
    </w:lvl>
    <w:lvl w:ilvl="3" w:tplc="628E5712">
      <w:numFmt w:val="bullet"/>
      <w:lvlText w:val="•"/>
      <w:lvlJc w:val="left"/>
      <w:pPr>
        <w:ind w:left="3958" w:hanging="360"/>
      </w:pPr>
      <w:rPr>
        <w:rFonts w:hint="default"/>
        <w:lang w:val="fr-FR" w:eastAsia="en-US" w:bidi="ar-SA"/>
      </w:rPr>
    </w:lvl>
    <w:lvl w:ilvl="4" w:tplc="9FAE746A">
      <w:numFmt w:val="bullet"/>
      <w:lvlText w:val="•"/>
      <w:lvlJc w:val="left"/>
      <w:pPr>
        <w:ind w:left="4904" w:hanging="360"/>
      </w:pPr>
      <w:rPr>
        <w:rFonts w:hint="default"/>
        <w:lang w:val="fr-FR" w:eastAsia="en-US" w:bidi="ar-SA"/>
      </w:rPr>
    </w:lvl>
    <w:lvl w:ilvl="5" w:tplc="96A82064">
      <w:numFmt w:val="bullet"/>
      <w:lvlText w:val="•"/>
      <w:lvlJc w:val="left"/>
      <w:pPr>
        <w:ind w:left="5850" w:hanging="360"/>
      </w:pPr>
      <w:rPr>
        <w:rFonts w:hint="default"/>
        <w:lang w:val="fr-FR" w:eastAsia="en-US" w:bidi="ar-SA"/>
      </w:rPr>
    </w:lvl>
    <w:lvl w:ilvl="6" w:tplc="01D45AFE">
      <w:numFmt w:val="bullet"/>
      <w:lvlText w:val="•"/>
      <w:lvlJc w:val="left"/>
      <w:pPr>
        <w:ind w:left="6796" w:hanging="360"/>
      </w:pPr>
      <w:rPr>
        <w:rFonts w:hint="default"/>
        <w:lang w:val="fr-FR" w:eastAsia="en-US" w:bidi="ar-SA"/>
      </w:rPr>
    </w:lvl>
    <w:lvl w:ilvl="7" w:tplc="40124BD4">
      <w:numFmt w:val="bullet"/>
      <w:lvlText w:val="•"/>
      <w:lvlJc w:val="left"/>
      <w:pPr>
        <w:ind w:left="7742" w:hanging="360"/>
      </w:pPr>
      <w:rPr>
        <w:rFonts w:hint="default"/>
        <w:lang w:val="fr-FR" w:eastAsia="en-US" w:bidi="ar-SA"/>
      </w:rPr>
    </w:lvl>
    <w:lvl w:ilvl="8" w:tplc="92E28B2E">
      <w:numFmt w:val="bullet"/>
      <w:lvlText w:val="•"/>
      <w:lvlJc w:val="left"/>
      <w:pPr>
        <w:ind w:left="8688" w:hanging="360"/>
      </w:pPr>
      <w:rPr>
        <w:rFonts w:hint="default"/>
        <w:lang w:val="fr-FR" w:eastAsia="en-US" w:bidi="ar-SA"/>
      </w:rPr>
    </w:lvl>
  </w:abstractNum>
  <w:abstractNum w:abstractNumId="25" w15:restartNumberingAfterBreak="0">
    <w:nsid w:val="39A22A11"/>
    <w:multiLevelType w:val="hybridMultilevel"/>
    <w:tmpl w:val="10A4BE90"/>
    <w:lvl w:ilvl="0" w:tplc="652A7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5B3D90"/>
    <w:multiLevelType w:val="hybridMultilevel"/>
    <w:tmpl w:val="01A8DB84"/>
    <w:lvl w:ilvl="0" w:tplc="FDDEB82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3D052101"/>
    <w:multiLevelType w:val="hybridMultilevel"/>
    <w:tmpl w:val="CFF8F6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4F2C2B"/>
    <w:multiLevelType w:val="multilevel"/>
    <w:tmpl w:val="14463F7C"/>
    <w:lvl w:ilvl="0">
      <w:start w:val="1"/>
      <w:numFmt w:val="upperRoman"/>
      <w:suff w:val="nothing"/>
      <w:lvlText w:val="%1 - "/>
      <w:lvlJc w:val="left"/>
      <w:pPr>
        <w:ind w:left="0" w:firstLine="0"/>
      </w:pPr>
      <w:rPr>
        <w:rFonts w:ascii="Garamond" w:hAnsi="Garamond" w:hint="default"/>
        <w:b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00FF"/>
        <w:spacing w:val="0"/>
        <w:kern w:val="0"/>
        <w:position w:val="0"/>
        <w:sz w:val="28"/>
        <w:szCs w:val="24"/>
        <w:u w:val="none" w:color="0000FF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nothing"/>
      <w:lvlText w:val="%1.%2"/>
      <w:lvlJc w:val="left"/>
      <w:pPr>
        <w:ind w:left="851" w:firstLine="0"/>
      </w:pPr>
      <w:rPr>
        <w:rFonts w:ascii="Garamond" w:hAnsi="Garamond" w:cstheme="majorHAnsi" w:hint="default"/>
        <w:b/>
        <w:i w:val="0"/>
        <w:caps/>
        <w:smallCaps w:val="0"/>
        <w:color w:val="auto"/>
        <w:sz w:val="24"/>
        <w:szCs w:val="28"/>
      </w:rPr>
    </w:lvl>
    <w:lvl w:ilvl="2">
      <w:start w:val="1"/>
      <w:numFmt w:val="decimal"/>
      <w:suff w:val="nothing"/>
      <w:lvlText w:val="%1.%2.%3"/>
      <w:lvlJc w:val="right"/>
      <w:pPr>
        <w:ind w:left="1418" w:firstLine="0"/>
      </w:pPr>
      <w:rPr>
        <w:rFonts w:ascii="Garamond" w:hAnsi="Garamond" w:hint="default"/>
        <w:b/>
        <w:i w:val="0"/>
        <w:color w:val="auto"/>
        <w:sz w:val="24"/>
        <w:u w:val="none"/>
      </w:rPr>
    </w:lvl>
    <w:lvl w:ilvl="3">
      <w:start w:val="1"/>
      <w:numFmt w:val="decimal"/>
      <w:suff w:val="nothing"/>
      <w:lvlText w:val="%1.%2.%3.%4"/>
      <w:lvlJc w:val="right"/>
      <w:pPr>
        <w:ind w:left="2268" w:firstLine="0"/>
      </w:pPr>
      <w:rPr>
        <w:rFonts w:ascii="Garamond" w:hAnsi="Garamond" w:hint="default"/>
        <w:b w:val="0"/>
        <w:i/>
        <w:color w:val="auto"/>
        <w:sz w:val="24"/>
      </w:rPr>
    </w:lvl>
    <w:lvl w:ilvl="4">
      <w:start w:val="1"/>
      <w:numFmt w:val="decimal"/>
      <w:suff w:val="nothing"/>
      <w:lvlText w:val="%1.%2.%3.%4.%5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29" w15:restartNumberingAfterBreak="0">
    <w:nsid w:val="409678C3"/>
    <w:multiLevelType w:val="multilevel"/>
    <w:tmpl w:val="040C001F"/>
    <w:styleLink w:val="Styl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432F1FCB"/>
    <w:multiLevelType w:val="multilevel"/>
    <w:tmpl w:val="EB5CB07E"/>
    <w:lvl w:ilvl="0">
      <w:start w:val="1"/>
      <w:numFmt w:val="upperRoman"/>
      <w:lvlText w:val="%1."/>
      <w:lvlJc w:val="left"/>
      <w:pPr>
        <w:ind w:left="880" w:hanging="454"/>
      </w:pPr>
      <w:rPr>
        <w:rFonts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00FF"/>
        <w:spacing w:val="0"/>
        <w:w w:val="10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6550" w:hanging="454"/>
      </w:pPr>
      <w:rPr>
        <w:rFonts w:ascii="Garamond" w:hAnsi="Garamon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666699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454" w:hanging="454"/>
      </w:pPr>
      <w:rPr>
        <w:rFonts w:ascii="Garamond" w:hAnsi="Garamon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"/>
      <w:lvlJc w:val="left"/>
      <w:pPr>
        <w:ind w:left="454" w:hanging="454"/>
      </w:pPr>
      <w:rPr>
        <w:rFonts w:ascii="Garamond" w:hAnsi="Garamond" w:hint="default"/>
        <w:b w:val="0"/>
        <w:i w:val="0"/>
        <w:sz w:val="24"/>
        <w:szCs w:val="22"/>
      </w:rPr>
    </w:lvl>
    <w:lvl w:ilvl="4">
      <w:start w:val="1"/>
      <w:numFmt w:val="lowerLetter"/>
      <w:lvlText w:val="%5."/>
      <w:lvlJc w:val="left"/>
      <w:pPr>
        <w:ind w:left="454" w:hanging="454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5">
      <w:start w:val="1"/>
      <w:numFmt w:val="lowerRoman"/>
      <w:lvlText w:val="%6."/>
      <w:lvlJc w:val="right"/>
      <w:pPr>
        <w:ind w:left="454" w:hanging="454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ind w:left="454" w:hanging="454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454" w:hanging="454"/>
      </w:pPr>
      <w:rPr>
        <w:rFonts w:hint="default"/>
        <w:b w:val="0"/>
        <w:i w:val="0"/>
      </w:rPr>
    </w:lvl>
    <w:lvl w:ilvl="8">
      <w:start w:val="1"/>
      <w:numFmt w:val="lowerRoman"/>
      <w:lvlText w:val="%9."/>
      <w:lvlJc w:val="right"/>
      <w:pPr>
        <w:ind w:left="454" w:hanging="454"/>
      </w:pPr>
      <w:rPr>
        <w:rFonts w:hint="default"/>
        <w:b w:val="0"/>
        <w:i w:val="0"/>
      </w:rPr>
    </w:lvl>
  </w:abstractNum>
  <w:abstractNum w:abstractNumId="31" w15:restartNumberingAfterBreak="0">
    <w:nsid w:val="457A28A5"/>
    <w:multiLevelType w:val="multilevel"/>
    <w:tmpl w:val="9FC845EA"/>
    <w:lvl w:ilvl="0">
      <w:start w:val="1"/>
      <w:numFmt w:val="upperRoman"/>
      <w:lvlText w:val="%1."/>
      <w:lvlJc w:val="left"/>
      <w:pPr>
        <w:ind w:left="880" w:hanging="454"/>
      </w:pPr>
      <w:rPr>
        <w:rFonts w:hint="default"/>
        <w:b/>
        <w:i w:val="0"/>
        <w:caps/>
        <w:color w:val="0000FF"/>
        <w:sz w:val="28"/>
      </w:rPr>
    </w:lvl>
    <w:lvl w:ilvl="1">
      <w:start w:val="1"/>
      <w:numFmt w:val="decimal"/>
      <w:suff w:val="space"/>
      <w:lvlText w:val="%1.%2"/>
      <w:lvlJc w:val="left"/>
      <w:pPr>
        <w:ind w:left="6550" w:hanging="454"/>
      </w:pPr>
      <w:rPr>
        <w:rFonts w:ascii="Garamond" w:hAnsi="Garamond" w:cstheme="majorHAnsi" w:hint="default"/>
        <w:b/>
        <w:i w:val="0"/>
        <w:caps/>
        <w:color w:val="auto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454" w:hanging="454"/>
      </w:pPr>
      <w:rPr>
        <w:rFonts w:ascii="Garamond" w:hAnsi="Garamond" w:hint="default"/>
        <w:b/>
        <w:i w:val="0"/>
        <w:color w:val="auto"/>
        <w:sz w:val="24"/>
      </w:rPr>
    </w:lvl>
    <w:lvl w:ilvl="3">
      <w:start w:val="1"/>
      <w:numFmt w:val="decimal"/>
      <w:suff w:val="space"/>
      <w:lvlText w:val="%1.%2.%3.%4"/>
      <w:lvlJc w:val="left"/>
      <w:pPr>
        <w:ind w:left="454" w:hanging="454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ind w:left="454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4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54" w:hanging="454"/>
      </w:pPr>
      <w:rPr>
        <w:rFonts w:hint="default"/>
      </w:rPr>
    </w:lvl>
  </w:abstractNum>
  <w:abstractNum w:abstractNumId="32" w15:restartNumberingAfterBreak="0">
    <w:nsid w:val="47EF598B"/>
    <w:multiLevelType w:val="hybridMultilevel"/>
    <w:tmpl w:val="E89645CA"/>
    <w:lvl w:ilvl="0" w:tplc="FDDEB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3B0E64"/>
    <w:multiLevelType w:val="hybridMultilevel"/>
    <w:tmpl w:val="ED6A894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EC34A69"/>
    <w:multiLevelType w:val="hybridMultilevel"/>
    <w:tmpl w:val="E44CEB7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8152E1"/>
    <w:multiLevelType w:val="multilevel"/>
    <w:tmpl w:val="17649C5C"/>
    <w:styleLink w:val="MALISTE"/>
    <w:lvl w:ilvl="0">
      <w:start w:val="1"/>
      <w:numFmt w:val="decimal"/>
      <w:suff w:val="nothing"/>
      <w:lvlText w:val="%1 - "/>
      <w:lvlJc w:val="left"/>
      <w:pPr>
        <w:ind w:left="0" w:firstLine="0"/>
      </w:pPr>
      <w:rPr>
        <w:rFonts w:ascii="Garamond" w:hAnsi="Garamond" w:hint="default"/>
        <w:b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00FF"/>
        <w:spacing w:val="0"/>
        <w:kern w:val="0"/>
        <w:position w:val="0"/>
        <w:sz w:val="28"/>
        <w:szCs w:val="24"/>
        <w:u w:val="none" w:color="0000FF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nothing"/>
      <w:lvlText w:val="%1.%2"/>
      <w:lvlJc w:val="left"/>
      <w:pPr>
        <w:ind w:left="851" w:firstLine="0"/>
      </w:pPr>
      <w:rPr>
        <w:rFonts w:ascii="Garamond" w:hAnsi="Garamond" w:hint="default"/>
        <w:b/>
        <w:i w:val="0"/>
        <w:caps/>
        <w:smallCaps w:val="0"/>
        <w:color w:val="auto"/>
        <w:sz w:val="24"/>
      </w:rPr>
    </w:lvl>
    <w:lvl w:ilvl="2">
      <w:start w:val="1"/>
      <w:numFmt w:val="decimal"/>
      <w:suff w:val="nothing"/>
      <w:lvlText w:val="%1.%2.%3"/>
      <w:lvlJc w:val="right"/>
      <w:pPr>
        <w:ind w:left="1701" w:firstLine="0"/>
      </w:pPr>
      <w:rPr>
        <w:rFonts w:ascii="Garamond" w:hAnsi="Garamond" w:hint="default"/>
        <w:b/>
        <w:i w:val="0"/>
        <w:color w:val="auto"/>
        <w:sz w:val="24"/>
        <w:u w:val="none"/>
      </w:rPr>
    </w:lvl>
    <w:lvl w:ilvl="3">
      <w:start w:val="1"/>
      <w:numFmt w:val="decimal"/>
      <w:suff w:val="nothing"/>
      <w:lvlText w:val="%1.%2.%3.%4"/>
      <w:lvlJc w:val="right"/>
      <w:pPr>
        <w:ind w:left="2268" w:firstLine="0"/>
      </w:pPr>
      <w:rPr>
        <w:rFonts w:ascii="Garamond" w:hAnsi="Garamond" w:hint="default"/>
        <w:b w:val="0"/>
        <w:i/>
        <w:color w:val="auto"/>
        <w:sz w:val="24"/>
      </w:rPr>
    </w:lvl>
    <w:lvl w:ilvl="4">
      <w:start w:val="1"/>
      <w:numFmt w:val="decimal"/>
      <w:suff w:val="nothing"/>
      <w:lvlText w:val="%1.%2.%3.%4.%5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36" w15:restartNumberingAfterBreak="0">
    <w:nsid w:val="5420089C"/>
    <w:multiLevelType w:val="singleLevel"/>
    <w:tmpl w:val="040C0005"/>
    <w:name w:val="DCE23232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7" w15:restartNumberingAfterBreak="0">
    <w:nsid w:val="5477330B"/>
    <w:multiLevelType w:val="hybridMultilevel"/>
    <w:tmpl w:val="E32CA8FA"/>
    <w:lvl w:ilvl="0" w:tplc="652A7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4B6C81"/>
    <w:multiLevelType w:val="singleLevel"/>
    <w:tmpl w:val="9E9EB890"/>
    <w:lvl w:ilvl="0">
      <w:start w:val="1"/>
      <w:numFmt w:val="bullet"/>
      <w:pStyle w:val="numrationCar"/>
      <w:lvlText w:val="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</w:rPr>
    </w:lvl>
  </w:abstractNum>
  <w:abstractNum w:abstractNumId="39" w15:restartNumberingAfterBreak="0">
    <w:nsid w:val="555F62D5"/>
    <w:multiLevelType w:val="hybridMultilevel"/>
    <w:tmpl w:val="A9BC0192"/>
    <w:lvl w:ilvl="0" w:tplc="04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0" w15:restartNumberingAfterBreak="0">
    <w:nsid w:val="57E65B0D"/>
    <w:multiLevelType w:val="multilevel"/>
    <w:tmpl w:val="A7061B9C"/>
    <w:lvl w:ilvl="0">
      <w:start w:val="1"/>
      <w:numFmt w:val="upperRoman"/>
      <w:lvlText w:val="%1."/>
      <w:lvlJc w:val="left"/>
      <w:pPr>
        <w:ind w:left="880" w:hanging="454"/>
      </w:pPr>
      <w:rPr>
        <w:rFonts w:hint="default"/>
        <w:b/>
        <w:i w:val="0"/>
        <w:caps/>
        <w:color w:val="0000FF"/>
        <w:sz w:val="28"/>
      </w:rPr>
    </w:lvl>
    <w:lvl w:ilvl="1">
      <w:start w:val="1"/>
      <w:numFmt w:val="decimal"/>
      <w:suff w:val="space"/>
      <w:lvlText w:val="%1.%2"/>
      <w:lvlJc w:val="left"/>
      <w:pPr>
        <w:ind w:left="6550" w:hanging="454"/>
      </w:pPr>
      <w:rPr>
        <w:rFonts w:ascii="Garamond" w:hAnsi="Garamond" w:cstheme="majorHAnsi" w:hint="default"/>
        <w:b/>
        <w:i w:val="0"/>
        <w:caps/>
        <w:color w:val="auto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454" w:hanging="454"/>
      </w:pPr>
      <w:rPr>
        <w:rFonts w:ascii="Garamond" w:hAnsi="Garamond" w:hint="default"/>
        <w:b/>
        <w:i w:val="0"/>
        <w:color w:val="auto"/>
        <w:sz w:val="24"/>
      </w:rPr>
    </w:lvl>
    <w:lvl w:ilvl="3">
      <w:start w:val="1"/>
      <w:numFmt w:val="decimal"/>
      <w:suff w:val="space"/>
      <w:lvlText w:val="%1.%2.%3.%4"/>
      <w:lvlJc w:val="left"/>
      <w:pPr>
        <w:ind w:left="454" w:hanging="454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ind w:left="454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4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54" w:hanging="454"/>
      </w:pPr>
      <w:rPr>
        <w:rFonts w:hint="default"/>
      </w:rPr>
    </w:lvl>
  </w:abstractNum>
  <w:abstractNum w:abstractNumId="41" w15:restartNumberingAfterBreak="0">
    <w:nsid w:val="58D35144"/>
    <w:multiLevelType w:val="multilevel"/>
    <w:tmpl w:val="53FAFDE2"/>
    <w:lvl w:ilvl="0">
      <w:start w:val="1"/>
      <w:numFmt w:val="upperRoman"/>
      <w:lvlText w:val="%1."/>
      <w:lvlJc w:val="left"/>
      <w:pPr>
        <w:ind w:left="880" w:hanging="454"/>
      </w:pPr>
      <w:rPr>
        <w:rFonts w:hint="default"/>
        <w:b/>
        <w:i w:val="0"/>
        <w:caps/>
        <w:color w:val="0000FF"/>
        <w:sz w:val="28"/>
      </w:rPr>
    </w:lvl>
    <w:lvl w:ilvl="1">
      <w:start w:val="1"/>
      <w:numFmt w:val="decimal"/>
      <w:suff w:val="space"/>
      <w:lvlText w:val="%1.%2"/>
      <w:lvlJc w:val="left"/>
      <w:pPr>
        <w:ind w:left="6550" w:hanging="454"/>
      </w:pPr>
      <w:rPr>
        <w:rFonts w:ascii="Garamond" w:hAnsi="Garamond" w:cstheme="majorHAnsi" w:hint="default"/>
        <w:b/>
        <w:i w:val="0"/>
        <w:caps/>
        <w:color w:val="auto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454" w:hanging="454"/>
      </w:pPr>
      <w:rPr>
        <w:rFonts w:ascii="Garamond" w:hAnsi="Garamond" w:hint="default"/>
        <w:b/>
        <w:i w:val="0"/>
        <w:color w:val="auto"/>
        <w:sz w:val="24"/>
      </w:rPr>
    </w:lvl>
    <w:lvl w:ilvl="3">
      <w:start w:val="1"/>
      <w:numFmt w:val="decimal"/>
      <w:suff w:val="space"/>
      <w:lvlText w:val="%1.%2.%3.%4"/>
      <w:lvlJc w:val="left"/>
      <w:pPr>
        <w:ind w:left="454" w:hanging="454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ind w:left="454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4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54" w:hanging="454"/>
      </w:pPr>
      <w:rPr>
        <w:rFonts w:hint="default"/>
      </w:rPr>
    </w:lvl>
  </w:abstractNum>
  <w:abstractNum w:abstractNumId="42" w15:restartNumberingAfterBreak="0">
    <w:nsid w:val="5D177BC0"/>
    <w:multiLevelType w:val="hybridMultilevel"/>
    <w:tmpl w:val="20688F7C"/>
    <w:lvl w:ilvl="0" w:tplc="27DED68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0C0019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2" w:tplc="32F67E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Palatino Linotype" w:eastAsia="Symbol" w:hAnsi="Palatino Linotype" w:cs="Symbol" w:hint="default"/>
      </w:rPr>
    </w:lvl>
    <w:lvl w:ilvl="3" w:tplc="EA04404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F45202F"/>
    <w:multiLevelType w:val="hybridMultilevel"/>
    <w:tmpl w:val="194E23D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DB410C"/>
    <w:multiLevelType w:val="hybridMultilevel"/>
    <w:tmpl w:val="3D8CB5CC"/>
    <w:lvl w:ilvl="0" w:tplc="FDDEB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777848"/>
    <w:multiLevelType w:val="hybridMultilevel"/>
    <w:tmpl w:val="43C0AAEC"/>
    <w:lvl w:ilvl="0" w:tplc="C4FCA734">
      <w:start w:val="1"/>
      <w:numFmt w:val="lowerLetter"/>
      <w:lvlText w:val="%1)"/>
      <w:lvlJc w:val="left"/>
      <w:pPr>
        <w:ind w:left="786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8BF2D12"/>
    <w:multiLevelType w:val="singleLevel"/>
    <w:tmpl w:val="AFC6ADDC"/>
    <w:lvl w:ilvl="0">
      <w:start w:val="1"/>
      <w:numFmt w:val="bullet"/>
      <w:pStyle w:val="numr4"/>
      <w:lvlText w:val=""/>
      <w:lvlJc w:val="left"/>
      <w:pPr>
        <w:tabs>
          <w:tab w:val="num" w:pos="964"/>
        </w:tabs>
        <w:ind w:left="964" w:hanging="510"/>
      </w:pPr>
      <w:rPr>
        <w:rFonts w:ascii="Monotype Sorts" w:hAnsi="Monotype Sorts" w:hint="default"/>
      </w:rPr>
    </w:lvl>
  </w:abstractNum>
  <w:abstractNum w:abstractNumId="47" w15:restartNumberingAfterBreak="0">
    <w:nsid w:val="72336735"/>
    <w:multiLevelType w:val="hybridMultilevel"/>
    <w:tmpl w:val="6B4E1472"/>
    <w:lvl w:ilvl="0" w:tplc="652A7198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8" w15:restartNumberingAfterBreak="0">
    <w:nsid w:val="743C77FE"/>
    <w:multiLevelType w:val="hybridMultilevel"/>
    <w:tmpl w:val="6B08A4FE"/>
    <w:lvl w:ilvl="0" w:tplc="14266D74">
      <w:start w:val="2021"/>
      <w:numFmt w:val="bullet"/>
      <w:lvlText w:val="-"/>
      <w:lvlJc w:val="left"/>
      <w:pPr>
        <w:ind w:left="1494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7C22031F"/>
    <w:multiLevelType w:val="multilevel"/>
    <w:tmpl w:val="6E52D3D6"/>
    <w:lvl w:ilvl="0">
      <w:start w:val="1"/>
      <w:numFmt w:val="upperRoman"/>
      <w:lvlText w:val="%1."/>
      <w:lvlJc w:val="left"/>
      <w:pPr>
        <w:ind w:left="880" w:hanging="454"/>
      </w:pPr>
      <w:rPr>
        <w:rFonts w:hint="default"/>
        <w:b/>
        <w:i w:val="0"/>
        <w:caps/>
        <w:color w:val="0000FF"/>
        <w:sz w:val="28"/>
      </w:rPr>
    </w:lvl>
    <w:lvl w:ilvl="1">
      <w:start w:val="1"/>
      <w:numFmt w:val="decimal"/>
      <w:suff w:val="space"/>
      <w:lvlText w:val="%1.%2"/>
      <w:lvlJc w:val="left"/>
      <w:pPr>
        <w:ind w:left="1589" w:hanging="454"/>
      </w:pPr>
      <w:rPr>
        <w:rFonts w:ascii="Garamond" w:hAnsi="Garamond" w:cstheme="majorHAnsi" w:hint="default"/>
        <w:b/>
        <w:i w:val="0"/>
        <w:caps/>
        <w:color w:val="auto"/>
        <w:sz w:val="24"/>
        <w:szCs w:val="28"/>
      </w:rPr>
    </w:lvl>
    <w:lvl w:ilvl="2">
      <w:start w:val="1"/>
      <w:numFmt w:val="decimal"/>
      <w:suff w:val="space"/>
      <w:lvlText w:val="%1.%2.%3"/>
      <w:lvlJc w:val="left"/>
      <w:pPr>
        <w:ind w:left="454" w:hanging="454"/>
      </w:pPr>
      <w:rPr>
        <w:rFonts w:ascii="Garamond" w:hAnsi="Garamond" w:hint="default"/>
        <w:b/>
        <w:i w:val="0"/>
        <w:color w:val="auto"/>
        <w:sz w:val="24"/>
      </w:rPr>
    </w:lvl>
    <w:lvl w:ilvl="3">
      <w:start w:val="1"/>
      <w:numFmt w:val="decimal"/>
      <w:suff w:val="space"/>
      <w:lvlText w:val="%1.%2.%3.%4"/>
      <w:lvlJc w:val="left"/>
      <w:pPr>
        <w:ind w:left="454" w:hanging="454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ind w:left="454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4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54" w:hanging="454"/>
      </w:pPr>
      <w:rPr>
        <w:rFonts w:hint="default"/>
      </w:rPr>
    </w:lvl>
  </w:abstractNum>
  <w:abstractNum w:abstractNumId="50" w15:restartNumberingAfterBreak="0">
    <w:nsid w:val="7C547456"/>
    <w:multiLevelType w:val="hybridMultilevel"/>
    <w:tmpl w:val="ADD685BA"/>
    <w:name w:val="DCE2323222"/>
    <w:lvl w:ilvl="0" w:tplc="652A7198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622685995">
    <w:abstractNumId w:val="30"/>
  </w:num>
  <w:num w:numId="2" w16cid:durableId="1175875691">
    <w:abstractNumId w:val="35"/>
  </w:num>
  <w:num w:numId="3" w16cid:durableId="973293472">
    <w:abstractNumId w:val="10"/>
  </w:num>
  <w:num w:numId="4" w16cid:durableId="1904019219">
    <w:abstractNumId w:val="46"/>
  </w:num>
  <w:num w:numId="5" w16cid:durableId="318731091">
    <w:abstractNumId w:val="38"/>
  </w:num>
  <w:num w:numId="6" w16cid:durableId="836917503">
    <w:abstractNumId w:val="13"/>
  </w:num>
  <w:num w:numId="7" w16cid:durableId="1197081911">
    <w:abstractNumId w:val="0"/>
  </w:num>
  <w:num w:numId="8" w16cid:durableId="1769347218">
    <w:abstractNumId w:val="9"/>
  </w:num>
  <w:num w:numId="9" w16cid:durableId="322248054">
    <w:abstractNumId w:val="6"/>
  </w:num>
  <w:num w:numId="10" w16cid:durableId="1881824798">
    <w:abstractNumId w:val="12"/>
  </w:num>
  <w:num w:numId="11" w16cid:durableId="1276600173">
    <w:abstractNumId w:val="19"/>
  </w:num>
  <w:num w:numId="12" w16cid:durableId="296880083">
    <w:abstractNumId w:val="28"/>
  </w:num>
  <w:num w:numId="13" w16cid:durableId="695155599">
    <w:abstractNumId w:val="36"/>
  </w:num>
  <w:num w:numId="14" w16cid:durableId="623925414">
    <w:abstractNumId w:val="7"/>
  </w:num>
  <w:num w:numId="15" w16cid:durableId="19241443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612835">
    <w:abstractNumId w:val="34"/>
  </w:num>
  <w:num w:numId="17" w16cid:durableId="602032561">
    <w:abstractNumId w:val="25"/>
  </w:num>
  <w:num w:numId="18" w16cid:durableId="190152039">
    <w:abstractNumId w:val="37"/>
  </w:num>
  <w:num w:numId="19" w16cid:durableId="1058481471">
    <w:abstractNumId w:val="40"/>
  </w:num>
  <w:num w:numId="20" w16cid:durableId="1952273112">
    <w:abstractNumId w:val="49"/>
  </w:num>
  <w:num w:numId="21" w16cid:durableId="1383289590">
    <w:abstractNumId w:val="14"/>
  </w:num>
  <w:num w:numId="22" w16cid:durableId="2076393559">
    <w:abstractNumId w:val="45"/>
  </w:num>
  <w:num w:numId="23" w16cid:durableId="1069228434">
    <w:abstractNumId w:val="41"/>
  </w:num>
  <w:num w:numId="24" w16cid:durableId="479007398">
    <w:abstractNumId w:val="31"/>
  </w:num>
  <w:num w:numId="25" w16cid:durableId="779839704">
    <w:abstractNumId w:val="43"/>
  </w:num>
  <w:num w:numId="26" w16cid:durableId="2050104339">
    <w:abstractNumId w:val="47"/>
  </w:num>
  <w:num w:numId="27" w16cid:durableId="1043140367">
    <w:abstractNumId w:val="29"/>
  </w:num>
  <w:num w:numId="28" w16cid:durableId="792594988">
    <w:abstractNumId w:val="33"/>
  </w:num>
  <w:num w:numId="29" w16cid:durableId="1263801419">
    <w:abstractNumId w:val="8"/>
  </w:num>
  <w:num w:numId="30" w16cid:durableId="789282738">
    <w:abstractNumId w:val="42"/>
  </w:num>
  <w:num w:numId="31" w16cid:durableId="880631784">
    <w:abstractNumId w:val="15"/>
  </w:num>
  <w:num w:numId="32" w16cid:durableId="1177113406">
    <w:abstractNumId w:val="16"/>
  </w:num>
  <w:num w:numId="33" w16cid:durableId="1972710530">
    <w:abstractNumId w:val="4"/>
  </w:num>
  <w:num w:numId="34" w16cid:durableId="240215017">
    <w:abstractNumId w:val="26"/>
  </w:num>
  <w:num w:numId="35" w16cid:durableId="782306275">
    <w:abstractNumId w:val="11"/>
  </w:num>
  <w:num w:numId="36" w16cid:durableId="488182285">
    <w:abstractNumId w:val="24"/>
  </w:num>
  <w:num w:numId="37" w16cid:durableId="133328348">
    <w:abstractNumId w:val="2"/>
  </w:num>
  <w:num w:numId="38" w16cid:durableId="1220366104">
    <w:abstractNumId w:val="48"/>
  </w:num>
  <w:num w:numId="39" w16cid:durableId="1407535629">
    <w:abstractNumId w:val="21"/>
  </w:num>
  <w:num w:numId="40" w16cid:durableId="793598295">
    <w:abstractNumId w:val="22"/>
  </w:num>
  <w:num w:numId="41" w16cid:durableId="859323186">
    <w:abstractNumId w:val="20"/>
  </w:num>
  <w:num w:numId="42" w16cid:durableId="1068453924">
    <w:abstractNumId w:val="44"/>
  </w:num>
  <w:num w:numId="43" w16cid:durableId="557131103">
    <w:abstractNumId w:val="32"/>
  </w:num>
  <w:num w:numId="44" w16cid:durableId="1253271613">
    <w:abstractNumId w:val="3"/>
  </w:num>
  <w:num w:numId="45" w16cid:durableId="954797804">
    <w:abstractNumId w:val="39"/>
  </w:num>
  <w:num w:numId="46" w16cid:durableId="234895263">
    <w:abstractNumId w:val="13"/>
  </w:num>
  <w:num w:numId="47" w16cid:durableId="436801256">
    <w:abstractNumId w:val="23"/>
  </w:num>
  <w:num w:numId="48" w16cid:durableId="1987971426">
    <w:abstractNumId w:val="27"/>
  </w:num>
  <w:num w:numId="49" w16cid:durableId="1249000786">
    <w:abstractNumId w:val="18"/>
  </w:num>
  <w:num w:numId="50" w16cid:durableId="1665670707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F9E"/>
    <w:rsid w:val="000001D9"/>
    <w:rsid w:val="00000D58"/>
    <w:rsid w:val="00001160"/>
    <w:rsid w:val="00002347"/>
    <w:rsid w:val="00002EBA"/>
    <w:rsid w:val="00005510"/>
    <w:rsid w:val="00006CB4"/>
    <w:rsid w:val="00010F82"/>
    <w:rsid w:val="00011FA5"/>
    <w:rsid w:val="0001516C"/>
    <w:rsid w:val="00016D8E"/>
    <w:rsid w:val="000172E2"/>
    <w:rsid w:val="000176AE"/>
    <w:rsid w:val="0002146D"/>
    <w:rsid w:val="00021C30"/>
    <w:rsid w:val="0002214D"/>
    <w:rsid w:val="00024B61"/>
    <w:rsid w:val="00024D95"/>
    <w:rsid w:val="00025B4A"/>
    <w:rsid w:val="000260A1"/>
    <w:rsid w:val="000271F1"/>
    <w:rsid w:val="000272A3"/>
    <w:rsid w:val="0003096B"/>
    <w:rsid w:val="00030A25"/>
    <w:rsid w:val="000319C3"/>
    <w:rsid w:val="000322E5"/>
    <w:rsid w:val="00032300"/>
    <w:rsid w:val="000345A8"/>
    <w:rsid w:val="00034CB0"/>
    <w:rsid w:val="000371E9"/>
    <w:rsid w:val="0003728B"/>
    <w:rsid w:val="00037F41"/>
    <w:rsid w:val="000411A4"/>
    <w:rsid w:val="0004235A"/>
    <w:rsid w:val="00042856"/>
    <w:rsid w:val="000439CC"/>
    <w:rsid w:val="00043B61"/>
    <w:rsid w:val="00045CE3"/>
    <w:rsid w:val="000470C1"/>
    <w:rsid w:val="00047F7F"/>
    <w:rsid w:val="00047FDF"/>
    <w:rsid w:val="00051E2A"/>
    <w:rsid w:val="00053606"/>
    <w:rsid w:val="00056946"/>
    <w:rsid w:val="00056D2B"/>
    <w:rsid w:val="00056F74"/>
    <w:rsid w:val="00060286"/>
    <w:rsid w:val="00060BC3"/>
    <w:rsid w:val="00061904"/>
    <w:rsid w:val="0006193E"/>
    <w:rsid w:val="00061EA4"/>
    <w:rsid w:val="00062232"/>
    <w:rsid w:val="0006255F"/>
    <w:rsid w:val="00062E3A"/>
    <w:rsid w:val="000649C8"/>
    <w:rsid w:val="00065352"/>
    <w:rsid w:val="000656D6"/>
    <w:rsid w:val="00067CE7"/>
    <w:rsid w:val="000719E8"/>
    <w:rsid w:val="00071F85"/>
    <w:rsid w:val="00073BEF"/>
    <w:rsid w:val="00074D1A"/>
    <w:rsid w:val="000753D9"/>
    <w:rsid w:val="00077C53"/>
    <w:rsid w:val="00082C89"/>
    <w:rsid w:val="00085EEC"/>
    <w:rsid w:val="00086268"/>
    <w:rsid w:val="00086E62"/>
    <w:rsid w:val="00087527"/>
    <w:rsid w:val="000906D6"/>
    <w:rsid w:val="00091C6F"/>
    <w:rsid w:val="0009210E"/>
    <w:rsid w:val="000927B6"/>
    <w:rsid w:val="00093189"/>
    <w:rsid w:val="0009377B"/>
    <w:rsid w:val="00094730"/>
    <w:rsid w:val="00095121"/>
    <w:rsid w:val="00095D9B"/>
    <w:rsid w:val="00096493"/>
    <w:rsid w:val="00096F41"/>
    <w:rsid w:val="000A0D5A"/>
    <w:rsid w:val="000A2653"/>
    <w:rsid w:val="000A3F8D"/>
    <w:rsid w:val="000A4A73"/>
    <w:rsid w:val="000A5715"/>
    <w:rsid w:val="000A6009"/>
    <w:rsid w:val="000A6507"/>
    <w:rsid w:val="000A6F01"/>
    <w:rsid w:val="000A77BD"/>
    <w:rsid w:val="000B0BE7"/>
    <w:rsid w:val="000B1024"/>
    <w:rsid w:val="000B1CCA"/>
    <w:rsid w:val="000B22FB"/>
    <w:rsid w:val="000B43EF"/>
    <w:rsid w:val="000B4858"/>
    <w:rsid w:val="000B4D80"/>
    <w:rsid w:val="000B5AAD"/>
    <w:rsid w:val="000B6ED2"/>
    <w:rsid w:val="000B725E"/>
    <w:rsid w:val="000B74A2"/>
    <w:rsid w:val="000B75FF"/>
    <w:rsid w:val="000C0784"/>
    <w:rsid w:val="000C0B86"/>
    <w:rsid w:val="000C0F20"/>
    <w:rsid w:val="000C1AD5"/>
    <w:rsid w:val="000C1BC1"/>
    <w:rsid w:val="000C1DF5"/>
    <w:rsid w:val="000C3756"/>
    <w:rsid w:val="000C43E2"/>
    <w:rsid w:val="000C53DF"/>
    <w:rsid w:val="000C6B86"/>
    <w:rsid w:val="000D08AA"/>
    <w:rsid w:val="000D1BD2"/>
    <w:rsid w:val="000D2315"/>
    <w:rsid w:val="000D426C"/>
    <w:rsid w:val="000D5F63"/>
    <w:rsid w:val="000D76A1"/>
    <w:rsid w:val="000D7D80"/>
    <w:rsid w:val="000E0033"/>
    <w:rsid w:val="000E043A"/>
    <w:rsid w:val="000E0CE1"/>
    <w:rsid w:val="000E1422"/>
    <w:rsid w:val="000E19F6"/>
    <w:rsid w:val="000E20DC"/>
    <w:rsid w:val="000E2741"/>
    <w:rsid w:val="000E2923"/>
    <w:rsid w:val="000E2E61"/>
    <w:rsid w:val="000E4544"/>
    <w:rsid w:val="000E4CE0"/>
    <w:rsid w:val="000E6B78"/>
    <w:rsid w:val="000E726D"/>
    <w:rsid w:val="000E739C"/>
    <w:rsid w:val="000F1E82"/>
    <w:rsid w:val="000F266F"/>
    <w:rsid w:val="000F3C53"/>
    <w:rsid w:val="000F5212"/>
    <w:rsid w:val="000F7187"/>
    <w:rsid w:val="000F748A"/>
    <w:rsid w:val="000F7848"/>
    <w:rsid w:val="00101C7A"/>
    <w:rsid w:val="00102183"/>
    <w:rsid w:val="00106DFC"/>
    <w:rsid w:val="0010753C"/>
    <w:rsid w:val="00110342"/>
    <w:rsid w:val="00110440"/>
    <w:rsid w:val="0011130E"/>
    <w:rsid w:val="00113201"/>
    <w:rsid w:val="001132A9"/>
    <w:rsid w:val="00114B6F"/>
    <w:rsid w:val="00114D2A"/>
    <w:rsid w:val="00114DCF"/>
    <w:rsid w:val="00120011"/>
    <w:rsid w:val="00121D26"/>
    <w:rsid w:val="00122842"/>
    <w:rsid w:val="001235AB"/>
    <w:rsid w:val="00124DDA"/>
    <w:rsid w:val="00124F75"/>
    <w:rsid w:val="0012575A"/>
    <w:rsid w:val="00126602"/>
    <w:rsid w:val="00126680"/>
    <w:rsid w:val="0012668C"/>
    <w:rsid w:val="00126A52"/>
    <w:rsid w:val="00130521"/>
    <w:rsid w:val="00130E58"/>
    <w:rsid w:val="00131F6B"/>
    <w:rsid w:val="001321DA"/>
    <w:rsid w:val="00132D20"/>
    <w:rsid w:val="00133846"/>
    <w:rsid w:val="001356B9"/>
    <w:rsid w:val="00135BCD"/>
    <w:rsid w:val="001369D7"/>
    <w:rsid w:val="001376FE"/>
    <w:rsid w:val="001402EC"/>
    <w:rsid w:val="00141EF0"/>
    <w:rsid w:val="001427AD"/>
    <w:rsid w:val="0014493A"/>
    <w:rsid w:val="00144A82"/>
    <w:rsid w:val="00144C2C"/>
    <w:rsid w:val="00145D02"/>
    <w:rsid w:val="00146332"/>
    <w:rsid w:val="0014647D"/>
    <w:rsid w:val="0014773D"/>
    <w:rsid w:val="00147D28"/>
    <w:rsid w:val="00150473"/>
    <w:rsid w:val="0015122A"/>
    <w:rsid w:val="00151631"/>
    <w:rsid w:val="00151C47"/>
    <w:rsid w:val="001524A1"/>
    <w:rsid w:val="00155057"/>
    <w:rsid w:val="001553FA"/>
    <w:rsid w:val="00155B43"/>
    <w:rsid w:val="001569A7"/>
    <w:rsid w:val="00160E22"/>
    <w:rsid w:val="001614B6"/>
    <w:rsid w:val="00162E31"/>
    <w:rsid w:val="00163FBF"/>
    <w:rsid w:val="00167C66"/>
    <w:rsid w:val="0017071A"/>
    <w:rsid w:val="00170913"/>
    <w:rsid w:val="001720B5"/>
    <w:rsid w:val="001720EB"/>
    <w:rsid w:val="00173E02"/>
    <w:rsid w:val="00175792"/>
    <w:rsid w:val="00176AA0"/>
    <w:rsid w:val="00177361"/>
    <w:rsid w:val="00177919"/>
    <w:rsid w:val="00180415"/>
    <w:rsid w:val="00186432"/>
    <w:rsid w:val="00186A97"/>
    <w:rsid w:val="001874CB"/>
    <w:rsid w:val="001903FB"/>
    <w:rsid w:val="0019070E"/>
    <w:rsid w:val="00190A3E"/>
    <w:rsid w:val="00192AEE"/>
    <w:rsid w:val="00192D25"/>
    <w:rsid w:val="001934FE"/>
    <w:rsid w:val="00194E9A"/>
    <w:rsid w:val="00195632"/>
    <w:rsid w:val="00195CDE"/>
    <w:rsid w:val="0019750F"/>
    <w:rsid w:val="00197568"/>
    <w:rsid w:val="001A0EC0"/>
    <w:rsid w:val="001A16AF"/>
    <w:rsid w:val="001A31CA"/>
    <w:rsid w:val="001A61F2"/>
    <w:rsid w:val="001A67E3"/>
    <w:rsid w:val="001A6FEB"/>
    <w:rsid w:val="001B022A"/>
    <w:rsid w:val="001B38C3"/>
    <w:rsid w:val="001B4F9E"/>
    <w:rsid w:val="001B5CF3"/>
    <w:rsid w:val="001B6FED"/>
    <w:rsid w:val="001B7BE9"/>
    <w:rsid w:val="001B7BF0"/>
    <w:rsid w:val="001C1394"/>
    <w:rsid w:val="001C334D"/>
    <w:rsid w:val="001C3B28"/>
    <w:rsid w:val="001C41A7"/>
    <w:rsid w:val="001C554C"/>
    <w:rsid w:val="001C7816"/>
    <w:rsid w:val="001D0741"/>
    <w:rsid w:val="001D07EE"/>
    <w:rsid w:val="001D0B44"/>
    <w:rsid w:val="001D0D7D"/>
    <w:rsid w:val="001D1539"/>
    <w:rsid w:val="001D3E0A"/>
    <w:rsid w:val="001D4ADB"/>
    <w:rsid w:val="001D4BC5"/>
    <w:rsid w:val="001D579F"/>
    <w:rsid w:val="001D5E5D"/>
    <w:rsid w:val="001E1480"/>
    <w:rsid w:val="001E2310"/>
    <w:rsid w:val="001E2FDB"/>
    <w:rsid w:val="001E3E3C"/>
    <w:rsid w:val="001E440D"/>
    <w:rsid w:val="001E6FDB"/>
    <w:rsid w:val="001E79DC"/>
    <w:rsid w:val="001F021F"/>
    <w:rsid w:val="001F2BE6"/>
    <w:rsid w:val="001F2E45"/>
    <w:rsid w:val="001F4EF9"/>
    <w:rsid w:val="001F6279"/>
    <w:rsid w:val="002052A9"/>
    <w:rsid w:val="00206142"/>
    <w:rsid w:val="0020749C"/>
    <w:rsid w:val="00210638"/>
    <w:rsid w:val="0021162A"/>
    <w:rsid w:val="00211E77"/>
    <w:rsid w:val="002124D1"/>
    <w:rsid w:val="0021380F"/>
    <w:rsid w:val="002139D6"/>
    <w:rsid w:val="002166BD"/>
    <w:rsid w:val="0021731D"/>
    <w:rsid w:val="00217D6B"/>
    <w:rsid w:val="00217DF2"/>
    <w:rsid w:val="00220693"/>
    <w:rsid w:val="00221142"/>
    <w:rsid w:val="0022149D"/>
    <w:rsid w:val="0022197A"/>
    <w:rsid w:val="00221D03"/>
    <w:rsid w:val="002227CA"/>
    <w:rsid w:val="00222954"/>
    <w:rsid w:val="00223651"/>
    <w:rsid w:val="00224CA7"/>
    <w:rsid w:val="00225B04"/>
    <w:rsid w:val="00230EE7"/>
    <w:rsid w:val="00232EC6"/>
    <w:rsid w:val="002330AF"/>
    <w:rsid w:val="00234301"/>
    <w:rsid w:val="002349CE"/>
    <w:rsid w:val="00240647"/>
    <w:rsid w:val="00240C07"/>
    <w:rsid w:val="002427A2"/>
    <w:rsid w:val="00242AB6"/>
    <w:rsid w:val="002430AF"/>
    <w:rsid w:val="00245887"/>
    <w:rsid w:val="0024603B"/>
    <w:rsid w:val="0024713E"/>
    <w:rsid w:val="00250294"/>
    <w:rsid w:val="00250BE4"/>
    <w:rsid w:val="00250D30"/>
    <w:rsid w:val="00251CF3"/>
    <w:rsid w:val="002524F7"/>
    <w:rsid w:val="00252820"/>
    <w:rsid w:val="00254CB4"/>
    <w:rsid w:val="00254CBE"/>
    <w:rsid w:val="00254F7E"/>
    <w:rsid w:val="0025524F"/>
    <w:rsid w:val="0025551E"/>
    <w:rsid w:val="002559B8"/>
    <w:rsid w:val="00256C5A"/>
    <w:rsid w:val="0025714E"/>
    <w:rsid w:val="002575B9"/>
    <w:rsid w:val="00257DDA"/>
    <w:rsid w:val="00260E49"/>
    <w:rsid w:val="00261BF7"/>
    <w:rsid w:val="00262B48"/>
    <w:rsid w:val="002641AB"/>
    <w:rsid w:val="00264508"/>
    <w:rsid w:val="00264E9B"/>
    <w:rsid w:val="00266125"/>
    <w:rsid w:val="00267428"/>
    <w:rsid w:val="002679F5"/>
    <w:rsid w:val="00270DB2"/>
    <w:rsid w:val="00271D3D"/>
    <w:rsid w:val="002720CA"/>
    <w:rsid w:val="00272CFA"/>
    <w:rsid w:val="002738D9"/>
    <w:rsid w:val="00274BB8"/>
    <w:rsid w:val="00275FAB"/>
    <w:rsid w:val="0027632E"/>
    <w:rsid w:val="002770FD"/>
    <w:rsid w:val="00277E16"/>
    <w:rsid w:val="00277F87"/>
    <w:rsid w:val="002818F0"/>
    <w:rsid w:val="00281EDC"/>
    <w:rsid w:val="00282466"/>
    <w:rsid w:val="00282F27"/>
    <w:rsid w:val="00283A9F"/>
    <w:rsid w:val="00284D64"/>
    <w:rsid w:val="002852BB"/>
    <w:rsid w:val="00286498"/>
    <w:rsid w:val="00291346"/>
    <w:rsid w:val="00291789"/>
    <w:rsid w:val="00291A41"/>
    <w:rsid w:val="002923F9"/>
    <w:rsid w:val="00292B42"/>
    <w:rsid w:val="00292CB7"/>
    <w:rsid w:val="0029391C"/>
    <w:rsid w:val="002950D5"/>
    <w:rsid w:val="00295293"/>
    <w:rsid w:val="002957AA"/>
    <w:rsid w:val="002959F0"/>
    <w:rsid w:val="00296D06"/>
    <w:rsid w:val="0029795A"/>
    <w:rsid w:val="00297F83"/>
    <w:rsid w:val="002A0489"/>
    <w:rsid w:val="002A130D"/>
    <w:rsid w:val="002A13E3"/>
    <w:rsid w:val="002A1611"/>
    <w:rsid w:val="002A2967"/>
    <w:rsid w:val="002A2BDB"/>
    <w:rsid w:val="002A577A"/>
    <w:rsid w:val="002A6F89"/>
    <w:rsid w:val="002A7033"/>
    <w:rsid w:val="002A7567"/>
    <w:rsid w:val="002B09E1"/>
    <w:rsid w:val="002B14A1"/>
    <w:rsid w:val="002B3020"/>
    <w:rsid w:val="002B423B"/>
    <w:rsid w:val="002B4543"/>
    <w:rsid w:val="002B4C45"/>
    <w:rsid w:val="002B6DD0"/>
    <w:rsid w:val="002C25C6"/>
    <w:rsid w:val="002C25F7"/>
    <w:rsid w:val="002C495E"/>
    <w:rsid w:val="002C5F18"/>
    <w:rsid w:val="002C6739"/>
    <w:rsid w:val="002C6787"/>
    <w:rsid w:val="002C7AB7"/>
    <w:rsid w:val="002C7DB5"/>
    <w:rsid w:val="002D2DD7"/>
    <w:rsid w:val="002D3454"/>
    <w:rsid w:val="002D3881"/>
    <w:rsid w:val="002D3D65"/>
    <w:rsid w:val="002D5961"/>
    <w:rsid w:val="002E1F0E"/>
    <w:rsid w:val="002E2FE8"/>
    <w:rsid w:val="002E3536"/>
    <w:rsid w:val="002E365E"/>
    <w:rsid w:val="002E3B8A"/>
    <w:rsid w:val="002E46E1"/>
    <w:rsid w:val="002E55AE"/>
    <w:rsid w:val="002E7383"/>
    <w:rsid w:val="002E771B"/>
    <w:rsid w:val="002F09E5"/>
    <w:rsid w:val="002F0C94"/>
    <w:rsid w:val="002F1751"/>
    <w:rsid w:val="002F1EC2"/>
    <w:rsid w:val="002F23C9"/>
    <w:rsid w:val="002F2420"/>
    <w:rsid w:val="002F266A"/>
    <w:rsid w:val="002F309F"/>
    <w:rsid w:val="002F3379"/>
    <w:rsid w:val="002F3C4E"/>
    <w:rsid w:val="002F3F21"/>
    <w:rsid w:val="002F475C"/>
    <w:rsid w:val="002F5AA8"/>
    <w:rsid w:val="002F779B"/>
    <w:rsid w:val="002F7970"/>
    <w:rsid w:val="00300097"/>
    <w:rsid w:val="0030014D"/>
    <w:rsid w:val="00300A2F"/>
    <w:rsid w:val="0030137F"/>
    <w:rsid w:val="00302471"/>
    <w:rsid w:val="00302DCB"/>
    <w:rsid w:val="00304BF1"/>
    <w:rsid w:val="00305186"/>
    <w:rsid w:val="003051B2"/>
    <w:rsid w:val="00306209"/>
    <w:rsid w:val="003062B2"/>
    <w:rsid w:val="00306358"/>
    <w:rsid w:val="00306957"/>
    <w:rsid w:val="00307895"/>
    <w:rsid w:val="0031049E"/>
    <w:rsid w:val="00310816"/>
    <w:rsid w:val="00310D5C"/>
    <w:rsid w:val="003143C2"/>
    <w:rsid w:val="00314D17"/>
    <w:rsid w:val="00314E12"/>
    <w:rsid w:val="0031513B"/>
    <w:rsid w:val="0031515B"/>
    <w:rsid w:val="00315230"/>
    <w:rsid w:val="003152B6"/>
    <w:rsid w:val="00317777"/>
    <w:rsid w:val="0032008F"/>
    <w:rsid w:val="00320CEF"/>
    <w:rsid w:val="00320F25"/>
    <w:rsid w:val="00322575"/>
    <w:rsid w:val="00323150"/>
    <w:rsid w:val="003252BD"/>
    <w:rsid w:val="0032559B"/>
    <w:rsid w:val="00325E7F"/>
    <w:rsid w:val="003261FB"/>
    <w:rsid w:val="0032678C"/>
    <w:rsid w:val="00330A82"/>
    <w:rsid w:val="00330FC1"/>
    <w:rsid w:val="00331840"/>
    <w:rsid w:val="00332B0E"/>
    <w:rsid w:val="00332B21"/>
    <w:rsid w:val="003358BE"/>
    <w:rsid w:val="00336360"/>
    <w:rsid w:val="003363C9"/>
    <w:rsid w:val="00337912"/>
    <w:rsid w:val="00337B15"/>
    <w:rsid w:val="0034005C"/>
    <w:rsid w:val="00340328"/>
    <w:rsid w:val="00342297"/>
    <w:rsid w:val="0034371E"/>
    <w:rsid w:val="00343A13"/>
    <w:rsid w:val="00343CE4"/>
    <w:rsid w:val="00344902"/>
    <w:rsid w:val="003449E7"/>
    <w:rsid w:val="00345084"/>
    <w:rsid w:val="00346490"/>
    <w:rsid w:val="00352988"/>
    <w:rsid w:val="00355B92"/>
    <w:rsid w:val="0035705B"/>
    <w:rsid w:val="00357B40"/>
    <w:rsid w:val="00364F40"/>
    <w:rsid w:val="00366815"/>
    <w:rsid w:val="00366AF2"/>
    <w:rsid w:val="003701CE"/>
    <w:rsid w:val="00370718"/>
    <w:rsid w:val="0037180C"/>
    <w:rsid w:val="00372660"/>
    <w:rsid w:val="003726EF"/>
    <w:rsid w:val="003735BB"/>
    <w:rsid w:val="00375CA2"/>
    <w:rsid w:val="0037761F"/>
    <w:rsid w:val="003801F1"/>
    <w:rsid w:val="003803F9"/>
    <w:rsid w:val="003807F3"/>
    <w:rsid w:val="0038113E"/>
    <w:rsid w:val="00382C46"/>
    <w:rsid w:val="00383A6E"/>
    <w:rsid w:val="003843D7"/>
    <w:rsid w:val="003855BF"/>
    <w:rsid w:val="00385D14"/>
    <w:rsid w:val="003860A7"/>
    <w:rsid w:val="0039058C"/>
    <w:rsid w:val="00392760"/>
    <w:rsid w:val="00392D14"/>
    <w:rsid w:val="00393723"/>
    <w:rsid w:val="003943FB"/>
    <w:rsid w:val="003949E3"/>
    <w:rsid w:val="0039559E"/>
    <w:rsid w:val="00395BFF"/>
    <w:rsid w:val="003965B2"/>
    <w:rsid w:val="0039682D"/>
    <w:rsid w:val="00396E1C"/>
    <w:rsid w:val="003979F9"/>
    <w:rsid w:val="00397AF8"/>
    <w:rsid w:val="00397D2F"/>
    <w:rsid w:val="003A0984"/>
    <w:rsid w:val="003A0A2B"/>
    <w:rsid w:val="003A3D33"/>
    <w:rsid w:val="003A4075"/>
    <w:rsid w:val="003A6EA5"/>
    <w:rsid w:val="003A7C3A"/>
    <w:rsid w:val="003B10C7"/>
    <w:rsid w:val="003B1897"/>
    <w:rsid w:val="003B1FB7"/>
    <w:rsid w:val="003B2892"/>
    <w:rsid w:val="003B3C03"/>
    <w:rsid w:val="003B3EE5"/>
    <w:rsid w:val="003B58B8"/>
    <w:rsid w:val="003B7D2C"/>
    <w:rsid w:val="003C0B38"/>
    <w:rsid w:val="003C0F48"/>
    <w:rsid w:val="003C2338"/>
    <w:rsid w:val="003C26EE"/>
    <w:rsid w:val="003C389F"/>
    <w:rsid w:val="003C3CE1"/>
    <w:rsid w:val="003C4109"/>
    <w:rsid w:val="003C604A"/>
    <w:rsid w:val="003C65DF"/>
    <w:rsid w:val="003C7C4A"/>
    <w:rsid w:val="003D020F"/>
    <w:rsid w:val="003D1A53"/>
    <w:rsid w:val="003D4921"/>
    <w:rsid w:val="003D4A83"/>
    <w:rsid w:val="003D579E"/>
    <w:rsid w:val="003D760F"/>
    <w:rsid w:val="003E005D"/>
    <w:rsid w:val="003E0A4E"/>
    <w:rsid w:val="003E1093"/>
    <w:rsid w:val="003E1506"/>
    <w:rsid w:val="003E2EAE"/>
    <w:rsid w:val="003E2F47"/>
    <w:rsid w:val="003E37B4"/>
    <w:rsid w:val="003E4112"/>
    <w:rsid w:val="003E476D"/>
    <w:rsid w:val="003E5AD5"/>
    <w:rsid w:val="003E5C25"/>
    <w:rsid w:val="003E76AC"/>
    <w:rsid w:val="003E7A25"/>
    <w:rsid w:val="003E7AE7"/>
    <w:rsid w:val="003F0127"/>
    <w:rsid w:val="003F193A"/>
    <w:rsid w:val="003F1C01"/>
    <w:rsid w:val="003F28A1"/>
    <w:rsid w:val="003F391F"/>
    <w:rsid w:val="003F50B9"/>
    <w:rsid w:val="003F5B53"/>
    <w:rsid w:val="003F6D40"/>
    <w:rsid w:val="003F7FF9"/>
    <w:rsid w:val="004024DA"/>
    <w:rsid w:val="00402A7B"/>
    <w:rsid w:val="00404F71"/>
    <w:rsid w:val="00405AB9"/>
    <w:rsid w:val="00410836"/>
    <w:rsid w:val="0041216E"/>
    <w:rsid w:val="00412933"/>
    <w:rsid w:val="004134D8"/>
    <w:rsid w:val="00413E7F"/>
    <w:rsid w:val="0041407E"/>
    <w:rsid w:val="00414D68"/>
    <w:rsid w:val="0041516B"/>
    <w:rsid w:val="0041532D"/>
    <w:rsid w:val="0041588F"/>
    <w:rsid w:val="00416561"/>
    <w:rsid w:val="00420B52"/>
    <w:rsid w:val="00421C3F"/>
    <w:rsid w:val="00421D0D"/>
    <w:rsid w:val="00422F10"/>
    <w:rsid w:val="0042300B"/>
    <w:rsid w:val="00424EE5"/>
    <w:rsid w:val="00426C72"/>
    <w:rsid w:val="00427BA0"/>
    <w:rsid w:val="00427CB1"/>
    <w:rsid w:val="004304E0"/>
    <w:rsid w:val="00432EED"/>
    <w:rsid w:val="004339A8"/>
    <w:rsid w:val="00436DC7"/>
    <w:rsid w:val="00440FF8"/>
    <w:rsid w:val="00441F8B"/>
    <w:rsid w:val="00443396"/>
    <w:rsid w:val="00443D4B"/>
    <w:rsid w:val="00445A66"/>
    <w:rsid w:val="0044719F"/>
    <w:rsid w:val="004474CB"/>
    <w:rsid w:val="00447ACD"/>
    <w:rsid w:val="00451514"/>
    <w:rsid w:val="00451B63"/>
    <w:rsid w:val="00453004"/>
    <w:rsid w:val="0045497B"/>
    <w:rsid w:val="0045515C"/>
    <w:rsid w:val="004551A7"/>
    <w:rsid w:val="004552C6"/>
    <w:rsid w:val="00455481"/>
    <w:rsid w:val="00455FC5"/>
    <w:rsid w:val="00457AEC"/>
    <w:rsid w:val="00457E72"/>
    <w:rsid w:val="004601C2"/>
    <w:rsid w:val="00461FA1"/>
    <w:rsid w:val="004621E7"/>
    <w:rsid w:val="00462D6C"/>
    <w:rsid w:val="00463852"/>
    <w:rsid w:val="004638F0"/>
    <w:rsid w:val="004639C0"/>
    <w:rsid w:val="004647F9"/>
    <w:rsid w:val="00464A2D"/>
    <w:rsid w:val="00465B63"/>
    <w:rsid w:val="00467366"/>
    <w:rsid w:val="00470835"/>
    <w:rsid w:val="00472A72"/>
    <w:rsid w:val="0047460E"/>
    <w:rsid w:val="00474A2E"/>
    <w:rsid w:val="00475A9E"/>
    <w:rsid w:val="004771A9"/>
    <w:rsid w:val="004772A0"/>
    <w:rsid w:val="00483662"/>
    <w:rsid w:val="0048408D"/>
    <w:rsid w:val="0048470A"/>
    <w:rsid w:val="00484F5E"/>
    <w:rsid w:val="00490963"/>
    <w:rsid w:val="00490A63"/>
    <w:rsid w:val="00490C95"/>
    <w:rsid w:val="00493FAB"/>
    <w:rsid w:val="00494040"/>
    <w:rsid w:val="0049434D"/>
    <w:rsid w:val="00494596"/>
    <w:rsid w:val="00495A74"/>
    <w:rsid w:val="0049633A"/>
    <w:rsid w:val="0049658B"/>
    <w:rsid w:val="004975CB"/>
    <w:rsid w:val="004A20A6"/>
    <w:rsid w:val="004A34A2"/>
    <w:rsid w:val="004A3B24"/>
    <w:rsid w:val="004A40CF"/>
    <w:rsid w:val="004A5838"/>
    <w:rsid w:val="004A5865"/>
    <w:rsid w:val="004A7901"/>
    <w:rsid w:val="004B1872"/>
    <w:rsid w:val="004B1BB4"/>
    <w:rsid w:val="004B2D1D"/>
    <w:rsid w:val="004B2EDD"/>
    <w:rsid w:val="004B3BEB"/>
    <w:rsid w:val="004B54F9"/>
    <w:rsid w:val="004B5B23"/>
    <w:rsid w:val="004B5D4A"/>
    <w:rsid w:val="004B5EC6"/>
    <w:rsid w:val="004B61E6"/>
    <w:rsid w:val="004B62B7"/>
    <w:rsid w:val="004B687D"/>
    <w:rsid w:val="004B6A4E"/>
    <w:rsid w:val="004B7562"/>
    <w:rsid w:val="004C0769"/>
    <w:rsid w:val="004C0E00"/>
    <w:rsid w:val="004C0F4E"/>
    <w:rsid w:val="004C1BBE"/>
    <w:rsid w:val="004C1F55"/>
    <w:rsid w:val="004C26C3"/>
    <w:rsid w:val="004C3D7B"/>
    <w:rsid w:val="004C505C"/>
    <w:rsid w:val="004C7BEC"/>
    <w:rsid w:val="004D0969"/>
    <w:rsid w:val="004D27C2"/>
    <w:rsid w:val="004D2A84"/>
    <w:rsid w:val="004D2AD0"/>
    <w:rsid w:val="004D30EB"/>
    <w:rsid w:val="004D3976"/>
    <w:rsid w:val="004D419E"/>
    <w:rsid w:val="004D6075"/>
    <w:rsid w:val="004D677E"/>
    <w:rsid w:val="004D67C7"/>
    <w:rsid w:val="004D67CD"/>
    <w:rsid w:val="004D6A1D"/>
    <w:rsid w:val="004D6D92"/>
    <w:rsid w:val="004D6FAF"/>
    <w:rsid w:val="004E081B"/>
    <w:rsid w:val="004E09BA"/>
    <w:rsid w:val="004E1734"/>
    <w:rsid w:val="004E19EC"/>
    <w:rsid w:val="004E1C9D"/>
    <w:rsid w:val="004E1EB1"/>
    <w:rsid w:val="004E26D3"/>
    <w:rsid w:val="004E2DAC"/>
    <w:rsid w:val="004E6ADB"/>
    <w:rsid w:val="004F0069"/>
    <w:rsid w:val="004F02CC"/>
    <w:rsid w:val="004F07FD"/>
    <w:rsid w:val="004F284C"/>
    <w:rsid w:val="004F2C62"/>
    <w:rsid w:val="004F2FD0"/>
    <w:rsid w:val="004F4188"/>
    <w:rsid w:val="004F4EAE"/>
    <w:rsid w:val="004F54E1"/>
    <w:rsid w:val="004F59BF"/>
    <w:rsid w:val="004F5D1C"/>
    <w:rsid w:val="004F66CD"/>
    <w:rsid w:val="004F696D"/>
    <w:rsid w:val="004F700A"/>
    <w:rsid w:val="00500F0A"/>
    <w:rsid w:val="005016BF"/>
    <w:rsid w:val="00502507"/>
    <w:rsid w:val="005031FD"/>
    <w:rsid w:val="005043EB"/>
    <w:rsid w:val="00506746"/>
    <w:rsid w:val="00511BD5"/>
    <w:rsid w:val="00512B2D"/>
    <w:rsid w:val="00513E71"/>
    <w:rsid w:val="0051476D"/>
    <w:rsid w:val="00514BFF"/>
    <w:rsid w:val="00514EB4"/>
    <w:rsid w:val="0051643D"/>
    <w:rsid w:val="00516B04"/>
    <w:rsid w:val="00516D3A"/>
    <w:rsid w:val="00520814"/>
    <w:rsid w:val="00520D01"/>
    <w:rsid w:val="00521314"/>
    <w:rsid w:val="00525DB1"/>
    <w:rsid w:val="00526BB6"/>
    <w:rsid w:val="0053235C"/>
    <w:rsid w:val="00532BE7"/>
    <w:rsid w:val="00533CC6"/>
    <w:rsid w:val="00534A20"/>
    <w:rsid w:val="00535F2A"/>
    <w:rsid w:val="00536AAA"/>
    <w:rsid w:val="00536DF5"/>
    <w:rsid w:val="00537053"/>
    <w:rsid w:val="00537C88"/>
    <w:rsid w:val="005424FB"/>
    <w:rsid w:val="005448B7"/>
    <w:rsid w:val="00546335"/>
    <w:rsid w:val="00546E27"/>
    <w:rsid w:val="00550545"/>
    <w:rsid w:val="00551049"/>
    <w:rsid w:val="00553954"/>
    <w:rsid w:val="00554E00"/>
    <w:rsid w:val="00555192"/>
    <w:rsid w:val="005600F8"/>
    <w:rsid w:val="00560647"/>
    <w:rsid w:val="00560F1A"/>
    <w:rsid w:val="005610CA"/>
    <w:rsid w:val="00561270"/>
    <w:rsid w:val="00561515"/>
    <w:rsid w:val="00564070"/>
    <w:rsid w:val="0056567E"/>
    <w:rsid w:val="0056784F"/>
    <w:rsid w:val="00567AB9"/>
    <w:rsid w:val="00567CC8"/>
    <w:rsid w:val="005728EC"/>
    <w:rsid w:val="00573456"/>
    <w:rsid w:val="0057349B"/>
    <w:rsid w:val="005743CA"/>
    <w:rsid w:val="00574422"/>
    <w:rsid w:val="00574B4D"/>
    <w:rsid w:val="005758C0"/>
    <w:rsid w:val="0057632F"/>
    <w:rsid w:val="00576ABE"/>
    <w:rsid w:val="00576B94"/>
    <w:rsid w:val="00576C1C"/>
    <w:rsid w:val="005801A6"/>
    <w:rsid w:val="00580A71"/>
    <w:rsid w:val="00581E45"/>
    <w:rsid w:val="00582077"/>
    <w:rsid w:val="00582B95"/>
    <w:rsid w:val="00583617"/>
    <w:rsid w:val="00583674"/>
    <w:rsid w:val="0058472D"/>
    <w:rsid w:val="0058610F"/>
    <w:rsid w:val="0058671C"/>
    <w:rsid w:val="0059158E"/>
    <w:rsid w:val="005916EB"/>
    <w:rsid w:val="0059355A"/>
    <w:rsid w:val="0059363E"/>
    <w:rsid w:val="005939E6"/>
    <w:rsid w:val="00593F83"/>
    <w:rsid w:val="0059631D"/>
    <w:rsid w:val="00596483"/>
    <w:rsid w:val="00597D74"/>
    <w:rsid w:val="005A1062"/>
    <w:rsid w:val="005A1356"/>
    <w:rsid w:val="005A15EB"/>
    <w:rsid w:val="005A1809"/>
    <w:rsid w:val="005A2B5D"/>
    <w:rsid w:val="005A4187"/>
    <w:rsid w:val="005A4F50"/>
    <w:rsid w:val="005A5D84"/>
    <w:rsid w:val="005B05F4"/>
    <w:rsid w:val="005B0CC3"/>
    <w:rsid w:val="005B143B"/>
    <w:rsid w:val="005B27C1"/>
    <w:rsid w:val="005B3B67"/>
    <w:rsid w:val="005B6063"/>
    <w:rsid w:val="005B677B"/>
    <w:rsid w:val="005B6F83"/>
    <w:rsid w:val="005B7155"/>
    <w:rsid w:val="005B772C"/>
    <w:rsid w:val="005C1146"/>
    <w:rsid w:val="005C31FC"/>
    <w:rsid w:val="005C4321"/>
    <w:rsid w:val="005C444F"/>
    <w:rsid w:val="005C4E26"/>
    <w:rsid w:val="005C4FA6"/>
    <w:rsid w:val="005C6427"/>
    <w:rsid w:val="005C6CEF"/>
    <w:rsid w:val="005C71D3"/>
    <w:rsid w:val="005D1EB9"/>
    <w:rsid w:val="005D471A"/>
    <w:rsid w:val="005D5319"/>
    <w:rsid w:val="005D6B8A"/>
    <w:rsid w:val="005E12CE"/>
    <w:rsid w:val="005E14BE"/>
    <w:rsid w:val="005E24BA"/>
    <w:rsid w:val="005E28B0"/>
    <w:rsid w:val="005E2C6D"/>
    <w:rsid w:val="005E3660"/>
    <w:rsid w:val="005E37D9"/>
    <w:rsid w:val="005E4454"/>
    <w:rsid w:val="005E4CB8"/>
    <w:rsid w:val="005E5314"/>
    <w:rsid w:val="005E711B"/>
    <w:rsid w:val="005E7877"/>
    <w:rsid w:val="005F1DED"/>
    <w:rsid w:val="005F1FE3"/>
    <w:rsid w:val="005F25D8"/>
    <w:rsid w:val="005F3168"/>
    <w:rsid w:val="005F661A"/>
    <w:rsid w:val="0060029E"/>
    <w:rsid w:val="006010BD"/>
    <w:rsid w:val="006050ED"/>
    <w:rsid w:val="0060647F"/>
    <w:rsid w:val="00606560"/>
    <w:rsid w:val="00606A81"/>
    <w:rsid w:val="00606EE4"/>
    <w:rsid w:val="00610701"/>
    <w:rsid w:val="00612E1D"/>
    <w:rsid w:val="00613EFD"/>
    <w:rsid w:val="006178DC"/>
    <w:rsid w:val="0062227A"/>
    <w:rsid w:val="00622D7D"/>
    <w:rsid w:val="0062384F"/>
    <w:rsid w:val="00624199"/>
    <w:rsid w:val="00624612"/>
    <w:rsid w:val="00625197"/>
    <w:rsid w:val="00625214"/>
    <w:rsid w:val="00626975"/>
    <w:rsid w:val="00626D51"/>
    <w:rsid w:val="00633FAF"/>
    <w:rsid w:val="00635F2E"/>
    <w:rsid w:val="00636C37"/>
    <w:rsid w:val="00637103"/>
    <w:rsid w:val="00637555"/>
    <w:rsid w:val="00640E1C"/>
    <w:rsid w:val="00641F55"/>
    <w:rsid w:val="006421B1"/>
    <w:rsid w:val="00642DAD"/>
    <w:rsid w:val="00643312"/>
    <w:rsid w:val="00643568"/>
    <w:rsid w:val="006446BE"/>
    <w:rsid w:val="00644B53"/>
    <w:rsid w:val="00645344"/>
    <w:rsid w:val="00645DD0"/>
    <w:rsid w:val="00650466"/>
    <w:rsid w:val="006505C6"/>
    <w:rsid w:val="00651428"/>
    <w:rsid w:val="00652B78"/>
    <w:rsid w:val="00653D6A"/>
    <w:rsid w:val="0065696D"/>
    <w:rsid w:val="00657E46"/>
    <w:rsid w:val="006615E2"/>
    <w:rsid w:val="00662988"/>
    <w:rsid w:val="0066323F"/>
    <w:rsid w:val="006637D1"/>
    <w:rsid w:val="00663D2B"/>
    <w:rsid w:val="00664428"/>
    <w:rsid w:val="006645A3"/>
    <w:rsid w:val="00664AD5"/>
    <w:rsid w:val="0066653F"/>
    <w:rsid w:val="00666C4E"/>
    <w:rsid w:val="00670430"/>
    <w:rsid w:val="00671460"/>
    <w:rsid w:val="00672C13"/>
    <w:rsid w:val="006746CB"/>
    <w:rsid w:val="0067596F"/>
    <w:rsid w:val="006767A2"/>
    <w:rsid w:val="00677628"/>
    <w:rsid w:val="0067777F"/>
    <w:rsid w:val="0068143C"/>
    <w:rsid w:val="00681C1B"/>
    <w:rsid w:val="0068331D"/>
    <w:rsid w:val="00683B05"/>
    <w:rsid w:val="00684504"/>
    <w:rsid w:val="00685822"/>
    <w:rsid w:val="00685DD7"/>
    <w:rsid w:val="00685ED4"/>
    <w:rsid w:val="00685F24"/>
    <w:rsid w:val="006873EC"/>
    <w:rsid w:val="00691BF9"/>
    <w:rsid w:val="006936D5"/>
    <w:rsid w:val="006942EB"/>
    <w:rsid w:val="0069457F"/>
    <w:rsid w:val="00695D66"/>
    <w:rsid w:val="006A0D4B"/>
    <w:rsid w:val="006A1A68"/>
    <w:rsid w:val="006A29D9"/>
    <w:rsid w:val="006A3F4D"/>
    <w:rsid w:val="006A4008"/>
    <w:rsid w:val="006A4C4D"/>
    <w:rsid w:val="006A5136"/>
    <w:rsid w:val="006A5D75"/>
    <w:rsid w:val="006A6C7A"/>
    <w:rsid w:val="006A715D"/>
    <w:rsid w:val="006A73FC"/>
    <w:rsid w:val="006A7B11"/>
    <w:rsid w:val="006A7B63"/>
    <w:rsid w:val="006B16D2"/>
    <w:rsid w:val="006B1D7A"/>
    <w:rsid w:val="006B2E05"/>
    <w:rsid w:val="006B477C"/>
    <w:rsid w:val="006B5A19"/>
    <w:rsid w:val="006B6403"/>
    <w:rsid w:val="006B7B8E"/>
    <w:rsid w:val="006C04AB"/>
    <w:rsid w:val="006C08F0"/>
    <w:rsid w:val="006C0A0B"/>
    <w:rsid w:val="006C3C83"/>
    <w:rsid w:val="006C3FDF"/>
    <w:rsid w:val="006C5B5A"/>
    <w:rsid w:val="006C6079"/>
    <w:rsid w:val="006C6764"/>
    <w:rsid w:val="006C70E9"/>
    <w:rsid w:val="006C7199"/>
    <w:rsid w:val="006D01E2"/>
    <w:rsid w:val="006D0F4B"/>
    <w:rsid w:val="006D1822"/>
    <w:rsid w:val="006D1BBD"/>
    <w:rsid w:val="006D1CE2"/>
    <w:rsid w:val="006D35EE"/>
    <w:rsid w:val="006D3CED"/>
    <w:rsid w:val="006D48CF"/>
    <w:rsid w:val="006D5947"/>
    <w:rsid w:val="006D60A1"/>
    <w:rsid w:val="006D7376"/>
    <w:rsid w:val="006E038A"/>
    <w:rsid w:val="006E0DF2"/>
    <w:rsid w:val="006E0F1E"/>
    <w:rsid w:val="006E2767"/>
    <w:rsid w:val="006E303E"/>
    <w:rsid w:val="006E3B92"/>
    <w:rsid w:val="006E6BFA"/>
    <w:rsid w:val="006E7306"/>
    <w:rsid w:val="006E7489"/>
    <w:rsid w:val="006E7A69"/>
    <w:rsid w:val="006F017B"/>
    <w:rsid w:val="006F0DB0"/>
    <w:rsid w:val="006F6CEA"/>
    <w:rsid w:val="006F6E8F"/>
    <w:rsid w:val="006F70BF"/>
    <w:rsid w:val="006F781B"/>
    <w:rsid w:val="007005C0"/>
    <w:rsid w:val="00700C7C"/>
    <w:rsid w:val="007014FD"/>
    <w:rsid w:val="0070174E"/>
    <w:rsid w:val="00702B76"/>
    <w:rsid w:val="00703AB6"/>
    <w:rsid w:val="007043D2"/>
    <w:rsid w:val="0070639C"/>
    <w:rsid w:val="00706CAE"/>
    <w:rsid w:val="00706F68"/>
    <w:rsid w:val="00707204"/>
    <w:rsid w:val="007074F4"/>
    <w:rsid w:val="007076EE"/>
    <w:rsid w:val="007077FE"/>
    <w:rsid w:val="00707BDF"/>
    <w:rsid w:val="0071132A"/>
    <w:rsid w:val="00711C1F"/>
    <w:rsid w:val="00712A84"/>
    <w:rsid w:val="007149D1"/>
    <w:rsid w:val="007154E5"/>
    <w:rsid w:val="00716C5F"/>
    <w:rsid w:val="00717D12"/>
    <w:rsid w:val="00717F1B"/>
    <w:rsid w:val="00722374"/>
    <w:rsid w:val="00722BD2"/>
    <w:rsid w:val="0072345F"/>
    <w:rsid w:val="00723F19"/>
    <w:rsid w:val="00725BD8"/>
    <w:rsid w:val="007265BE"/>
    <w:rsid w:val="00730ED5"/>
    <w:rsid w:val="00730FCB"/>
    <w:rsid w:val="007317FF"/>
    <w:rsid w:val="00731974"/>
    <w:rsid w:val="007322C0"/>
    <w:rsid w:val="0073325D"/>
    <w:rsid w:val="0073365A"/>
    <w:rsid w:val="00733FEF"/>
    <w:rsid w:val="00734080"/>
    <w:rsid w:val="0073498F"/>
    <w:rsid w:val="00734BBA"/>
    <w:rsid w:val="00734D8B"/>
    <w:rsid w:val="00735E6F"/>
    <w:rsid w:val="00741B45"/>
    <w:rsid w:val="00745216"/>
    <w:rsid w:val="00745AF1"/>
    <w:rsid w:val="00745F92"/>
    <w:rsid w:val="007462AE"/>
    <w:rsid w:val="00746BD7"/>
    <w:rsid w:val="007513DA"/>
    <w:rsid w:val="00751E7E"/>
    <w:rsid w:val="00752ABC"/>
    <w:rsid w:val="007533C8"/>
    <w:rsid w:val="00754F7A"/>
    <w:rsid w:val="00757DA8"/>
    <w:rsid w:val="0076034B"/>
    <w:rsid w:val="00761EDC"/>
    <w:rsid w:val="00762C4F"/>
    <w:rsid w:val="00763340"/>
    <w:rsid w:val="007633E0"/>
    <w:rsid w:val="00765571"/>
    <w:rsid w:val="00767F4C"/>
    <w:rsid w:val="00770DDB"/>
    <w:rsid w:val="00771CE6"/>
    <w:rsid w:val="00771D98"/>
    <w:rsid w:val="00772B49"/>
    <w:rsid w:val="007732BC"/>
    <w:rsid w:val="00773AF4"/>
    <w:rsid w:val="00773CE2"/>
    <w:rsid w:val="00773F6B"/>
    <w:rsid w:val="00774F72"/>
    <w:rsid w:val="00776A53"/>
    <w:rsid w:val="00776BA0"/>
    <w:rsid w:val="00781003"/>
    <w:rsid w:val="007812F8"/>
    <w:rsid w:val="0078286B"/>
    <w:rsid w:val="00784003"/>
    <w:rsid w:val="007851EF"/>
    <w:rsid w:val="007858A8"/>
    <w:rsid w:val="00785E7A"/>
    <w:rsid w:val="0079086B"/>
    <w:rsid w:val="00791286"/>
    <w:rsid w:val="007919E9"/>
    <w:rsid w:val="00791C04"/>
    <w:rsid w:val="00791F8A"/>
    <w:rsid w:val="00793784"/>
    <w:rsid w:val="007939D1"/>
    <w:rsid w:val="0079661F"/>
    <w:rsid w:val="007970DE"/>
    <w:rsid w:val="007A2850"/>
    <w:rsid w:val="007A3FC0"/>
    <w:rsid w:val="007A4765"/>
    <w:rsid w:val="007A4D30"/>
    <w:rsid w:val="007A5BD6"/>
    <w:rsid w:val="007A68D4"/>
    <w:rsid w:val="007B136C"/>
    <w:rsid w:val="007B4418"/>
    <w:rsid w:val="007B6B87"/>
    <w:rsid w:val="007C1A55"/>
    <w:rsid w:val="007C1E37"/>
    <w:rsid w:val="007C2D6B"/>
    <w:rsid w:val="007C3D7C"/>
    <w:rsid w:val="007C55B9"/>
    <w:rsid w:val="007C6BDC"/>
    <w:rsid w:val="007C6E32"/>
    <w:rsid w:val="007D1834"/>
    <w:rsid w:val="007D289E"/>
    <w:rsid w:val="007D4C1D"/>
    <w:rsid w:val="007D4C5C"/>
    <w:rsid w:val="007D5311"/>
    <w:rsid w:val="007D583D"/>
    <w:rsid w:val="007D6D18"/>
    <w:rsid w:val="007D7AD9"/>
    <w:rsid w:val="007E0134"/>
    <w:rsid w:val="007E1AA8"/>
    <w:rsid w:val="007E2E01"/>
    <w:rsid w:val="007E3BA1"/>
    <w:rsid w:val="007E4E33"/>
    <w:rsid w:val="007E5AC8"/>
    <w:rsid w:val="007E6588"/>
    <w:rsid w:val="007E6DAC"/>
    <w:rsid w:val="007E7F7E"/>
    <w:rsid w:val="007F0229"/>
    <w:rsid w:val="007F02B0"/>
    <w:rsid w:val="007F1034"/>
    <w:rsid w:val="007F12AC"/>
    <w:rsid w:val="007F161C"/>
    <w:rsid w:val="007F23CB"/>
    <w:rsid w:val="007F2513"/>
    <w:rsid w:val="007F2962"/>
    <w:rsid w:val="007F325D"/>
    <w:rsid w:val="007F37A3"/>
    <w:rsid w:val="007F393E"/>
    <w:rsid w:val="007F3B1E"/>
    <w:rsid w:val="007F58DE"/>
    <w:rsid w:val="007F6074"/>
    <w:rsid w:val="007F63DC"/>
    <w:rsid w:val="007F695D"/>
    <w:rsid w:val="007F7800"/>
    <w:rsid w:val="007F7C09"/>
    <w:rsid w:val="008004AA"/>
    <w:rsid w:val="0080270F"/>
    <w:rsid w:val="00802948"/>
    <w:rsid w:val="00802A12"/>
    <w:rsid w:val="008035F7"/>
    <w:rsid w:val="00803C4D"/>
    <w:rsid w:val="00804900"/>
    <w:rsid w:val="00804975"/>
    <w:rsid w:val="00804C52"/>
    <w:rsid w:val="008054FB"/>
    <w:rsid w:val="00805647"/>
    <w:rsid w:val="00805869"/>
    <w:rsid w:val="00807D88"/>
    <w:rsid w:val="0081060B"/>
    <w:rsid w:val="00810C0C"/>
    <w:rsid w:val="00811F3A"/>
    <w:rsid w:val="0081264F"/>
    <w:rsid w:val="008158EE"/>
    <w:rsid w:val="00817D5E"/>
    <w:rsid w:val="0082028D"/>
    <w:rsid w:val="00820AE5"/>
    <w:rsid w:val="008229D3"/>
    <w:rsid w:val="00823919"/>
    <w:rsid w:val="00826580"/>
    <w:rsid w:val="00826A6F"/>
    <w:rsid w:val="0082748E"/>
    <w:rsid w:val="008320C3"/>
    <w:rsid w:val="00833276"/>
    <w:rsid w:val="00834790"/>
    <w:rsid w:val="0083517B"/>
    <w:rsid w:val="00835211"/>
    <w:rsid w:val="00835AEF"/>
    <w:rsid w:val="00835F86"/>
    <w:rsid w:val="00837689"/>
    <w:rsid w:val="00842688"/>
    <w:rsid w:val="008437FC"/>
    <w:rsid w:val="008461B7"/>
    <w:rsid w:val="0084679A"/>
    <w:rsid w:val="00847251"/>
    <w:rsid w:val="008478C1"/>
    <w:rsid w:val="00847A27"/>
    <w:rsid w:val="008502D2"/>
    <w:rsid w:val="00852525"/>
    <w:rsid w:val="008529F2"/>
    <w:rsid w:val="008539BB"/>
    <w:rsid w:val="00854081"/>
    <w:rsid w:val="00854467"/>
    <w:rsid w:val="00856B8D"/>
    <w:rsid w:val="00857580"/>
    <w:rsid w:val="00857CCF"/>
    <w:rsid w:val="00860499"/>
    <w:rsid w:val="00862310"/>
    <w:rsid w:val="00862B1D"/>
    <w:rsid w:val="00862DC1"/>
    <w:rsid w:val="00863732"/>
    <w:rsid w:val="00863F60"/>
    <w:rsid w:val="00864208"/>
    <w:rsid w:val="0086497D"/>
    <w:rsid w:val="00865041"/>
    <w:rsid w:val="00865465"/>
    <w:rsid w:val="00866DBB"/>
    <w:rsid w:val="00867C3A"/>
    <w:rsid w:val="0087032C"/>
    <w:rsid w:val="00872153"/>
    <w:rsid w:val="008721BB"/>
    <w:rsid w:val="00872A9F"/>
    <w:rsid w:val="00873067"/>
    <w:rsid w:val="0087315E"/>
    <w:rsid w:val="008744A4"/>
    <w:rsid w:val="00874A1F"/>
    <w:rsid w:val="0087694B"/>
    <w:rsid w:val="00877708"/>
    <w:rsid w:val="00877C39"/>
    <w:rsid w:val="00880758"/>
    <w:rsid w:val="00882713"/>
    <w:rsid w:val="00882DA5"/>
    <w:rsid w:val="00882FBB"/>
    <w:rsid w:val="00884648"/>
    <w:rsid w:val="0088532C"/>
    <w:rsid w:val="0088538D"/>
    <w:rsid w:val="00886E19"/>
    <w:rsid w:val="00887692"/>
    <w:rsid w:val="00887C7F"/>
    <w:rsid w:val="00890A2C"/>
    <w:rsid w:val="00891C15"/>
    <w:rsid w:val="008931BF"/>
    <w:rsid w:val="008947BA"/>
    <w:rsid w:val="008949AF"/>
    <w:rsid w:val="00896101"/>
    <w:rsid w:val="00896379"/>
    <w:rsid w:val="008968BF"/>
    <w:rsid w:val="008A0AE3"/>
    <w:rsid w:val="008A161E"/>
    <w:rsid w:val="008A1AE6"/>
    <w:rsid w:val="008A23B7"/>
    <w:rsid w:val="008A33F7"/>
    <w:rsid w:val="008A4DA2"/>
    <w:rsid w:val="008A54D4"/>
    <w:rsid w:val="008A640C"/>
    <w:rsid w:val="008A6E8A"/>
    <w:rsid w:val="008B00DE"/>
    <w:rsid w:val="008B05E3"/>
    <w:rsid w:val="008B2556"/>
    <w:rsid w:val="008B2593"/>
    <w:rsid w:val="008B3142"/>
    <w:rsid w:val="008B32E1"/>
    <w:rsid w:val="008B33F9"/>
    <w:rsid w:val="008B3ABA"/>
    <w:rsid w:val="008B459F"/>
    <w:rsid w:val="008B5CB6"/>
    <w:rsid w:val="008B78A9"/>
    <w:rsid w:val="008C0111"/>
    <w:rsid w:val="008C0618"/>
    <w:rsid w:val="008C08F0"/>
    <w:rsid w:val="008C1CDD"/>
    <w:rsid w:val="008C25C1"/>
    <w:rsid w:val="008C2F06"/>
    <w:rsid w:val="008C3067"/>
    <w:rsid w:val="008C4E2C"/>
    <w:rsid w:val="008C4E7F"/>
    <w:rsid w:val="008C5AFE"/>
    <w:rsid w:val="008C61EF"/>
    <w:rsid w:val="008C7D28"/>
    <w:rsid w:val="008D035C"/>
    <w:rsid w:val="008D07EE"/>
    <w:rsid w:val="008D0F28"/>
    <w:rsid w:val="008D1140"/>
    <w:rsid w:val="008D2128"/>
    <w:rsid w:val="008D298E"/>
    <w:rsid w:val="008D6178"/>
    <w:rsid w:val="008D6572"/>
    <w:rsid w:val="008E0B29"/>
    <w:rsid w:val="008E106C"/>
    <w:rsid w:val="008E12A9"/>
    <w:rsid w:val="008E1644"/>
    <w:rsid w:val="008E372D"/>
    <w:rsid w:val="008E48B0"/>
    <w:rsid w:val="008E54ED"/>
    <w:rsid w:val="008E5D39"/>
    <w:rsid w:val="008E5EE1"/>
    <w:rsid w:val="008E5FF0"/>
    <w:rsid w:val="008E6505"/>
    <w:rsid w:val="008F07D3"/>
    <w:rsid w:val="008F08CD"/>
    <w:rsid w:val="008F0C13"/>
    <w:rsid w:val="008F0D30"/>
    <w:rsid w:val="008F23D7"/>
    <w:rsid w:val="008F6CB8"/>
    <w:rsid w:val="008F6F07"/>
    <w:rsid w:val="00901568"/>
    <w:rsid w:val="00902BE2"/>
    <w:rsid w:val="00902F1D"/>
    <w:rsid w:val="009034DC"/>
    <w:rsid w:val="00903BA4"/>
    <w:rsid w:val="00903C78"/>
    <w:rsid w:val="00906721"/>
    <w:rsid w:val="00907069"/>
    <w:rsid w:val="0091008F"/>
    <w:rsid w:val="0091072A"/>
    <w:rsid w:val="00910838"/>
    <w:rsid w:val="009111ED"/>
    <w:rsid w:val="00913B4C"/>
    <w:rsid w:val="009154CC"/>
    <w:rsid w:val="0091638D"/>
    <w:rsid w:val="009169BF"/>
    <w:rsid w:val="00917A43"/>
    <w:rsid w:val="00920303"/>
    <w:rsid w:val="00920FBF"/>
    <w:rsid w:val="00921010"/>
    <w:rsid w:val="0092234D"/>
    <w:rsid w:val="00922DA5"/>
    <w:rsid w:val="009237B9"/>
    <w:rsid w:val="00923AEE"/>
    <w:rsid w:val="009261E3"/>
    <w:rsid w:val="00926C36"/>
    <w:rsid w:val="0092763E"/>
    <w:rsid w:val="00930024"/>
    <w:rsid w:val="00930131"/>
    <w:rsid w:val="00931711"/>
    <w:rsid w:val="0093312A"/>
    <w:rsid w:val="00933AE2"/>
    <w:rsid w:val="00936AFD"/>
    <w:rsid w:val="00941245"/>
    <w:rsid w:val="00941FA6"/>
    <w:rsid w:val="00942CA6"/>
    <w:rsid w:val="00942F39"/>
    <w:rsid w:val="00943494"/>
    <w:rsid w:val="00944953"/>
    <w:rsid w:val="00945196"/>
    <w:rsid w:val="00947155"/>
    <w:rsid w:val="00947249"/>
    <w:rsid w:val="00950DFC"/>
    <w:rsid w:val="0095156D"/>
    <w:rsid w:val="00951CC8"/>
    <w:rsid w:val="00952404"/>
    <w:rsid w:val="00954E69"/>
    <w:rsid w:val="0095583D"/>
    <w:rsid w:val="0095699A"/>
    <w:rsid w:val="00956AA5"/>
    <w:rsid w:val="00957989"/>
    <w:rsid w:val="009629F3"/>
    <w:rsid w:val="00962D0C"/>
    <w:rsid w:val="00963260"/>
    <w:rsid w:val="009633E6"/>
    <w:rsid w:val="0096521A"/>
    <w:rsid w:val="00965D31"/>
    <w:rsid w:val="00966B87"/>
    <w:rsid w:val="00967324"/>
    <w:rsid w:val="00967C02"/>
    <w:rsid w:val="009722FB"/>
    <w:rsid w:val="00973022"/>
    <w:rsid w:val="00973A61"/>
    <w:rsid w:val="00974884"/>
    <w:rsid w:val="00975F2E"/>
    <w:rsid w:val="009770B5"/>
    <w:rsid w:val="009803EA"/>
    <w:rsid w:val="00980509"/>
    <w:rsid w:val="00982A0E"/>
    <w:rsid w:val="009846D3"/>
    <w:rsid w:val="0098613C"/>
    <w:rsid w:val="0098706E"/>
    <w:rsid w:val="00987E99"/>
    <w:rsid w:val="009906D6"/>
    <w:rsid w:val="009906D9"/>
    <w:rsid w:val="00990990"/>
    <w:rsid w:val="00990C22"/>
    <w:rsid w:val="009926C0"/>
    <w:rsid w:val="00992C02"/>
    <w:rsid w:val="00994CF7"/>
    <w:rsid w:val="00994F3F"/>
    <w:rsid w:val="00996A66"/>
    <w:rsid w:val="009971D9"/>
    <w:rsid w:val="009A496A"/>
    <w:rsid w:val="009A5043"/>
    <w:rsid w:val="009A6B11"/>
    <w:rsid w:val="009A7526"/>
    <w:rsid w:val="009B1404"/>
    <w:rsid w:val="009B1E83"/>
    <w:rsid w:val="009B2B74"/>
    <w:rsid w:val="009B3308"/>
    <w:rsid w:val="009B359D"/>
    <w:rsid w:val="009B372D"/>
    <w:rsid w:val="009B42F4"/>
    <w:rsid w:val="009B4C78"/>
    <w:rsid w:val="009B4D5B"/>
    <w:rsid w:val="009B6126"/>
    <w:rsid w:val="009B62A2"/>
    <w:rsid w:val="009B6B94"/>
    <w:rsid w:val="009B76CD"/>
    <w:rsid w:val="009B78D1"/>
    <w:rsid w:val="009C0350"/>
    <w:rsid w:val="009C0C3B"/>
    <w:rsid w:val="009C102F"/>
    <w:rsid w:val="009C11D5"/>
    <w:rsid w:val="009C141D"/>
    <w:rsid w:val="009C221C"/>
    <w:rsid w:val="009C2683"/>
    <w:rsid w:val="009C2A45"/>
    <w:rsid w:val="009C30C0"/>
    <w:rsid w:val="009C3E35"/>
    <w:rsid w:val="009C60D6"/>
    <w:rsid w:val="009C6DD8"/>
    <w:rsid w:val="009C6E72"/>
    <w:rsid w:val="009C76E6"/>
    <w:rsid w:val="009D0C4D"/>
    <w:rsid w:val="009D2851"/>
    <w:rsid w:val="009D3C7E"/>
    <w:rsid w:val="009D4196"/>
    <w:rsid w:val="009E0751"/>
    <w:rsid w:val="009E1042"/>
    <w:rsid w:val="009E1C88"/>
    <w:rsid w:val="009E31E1"/>
    <w:rsid w:val="009E45A9"/>
    <w:rsid w:val="009E4958"/>
    <w:rsid w:val="009E5765"/>
    <w:rsid w:val="009E72A2"/>
    <w:rsid w:val="009E7B3F"/>
    <w:rsid w:val="009E7F71"/>
    <w:rsid w:val="009F00DE"/>
    <w:rsid w:val="009F0F33"/>
    <w:rsid w:val="009F132A"/>
    <w:rsid w:val="009F1522"/>
    <w:rsid w:val="009F2387"/>
    <w:rsid w:val="009F238C"/>
    <w:rsid w:val="009F33CC"/>
    <w:rsid w:val="009F34A5"/>
    <w:rsid w:val="009F34BF"/>
    <w:rsid w:val="009F4A6F"/>
    <w:rsid w:val="009F4C68"/>
    <w:rsid w:val="009F6833"/>
    <w:rsid w:val="009F6D57"/>
    <w:rsid w:val="009F6E6E"/>
    <w:rsid w:val="00A004A3"/>
    <w:rsid w:val="00A00576"/>
    <w:rsid w:val="00A02199"/>
    <w:rsid w:val="00A039AE"/>
    <w:rsid w:val="00A04AB4"/>
    <w:rsid w:val="00A0670C"/>
    <w:rsid w:val="00A068A0"/>
    <w:rsid w:val="00A0702A"/>
    <w:rsid w:val="00A072FD"/>
    <w:rsid w:val="00A0781D"/>
    <w:rsid w:val="00A079FC"/>
    <w:rsid w:val="00A07EBB"/>
    <w:rsid w:val="00A11FAE"/>
    <w:rsid w:val="00A1238A"/>
    <w:rsid w:val="00A13F95"/>
    <w:rsid w:val="00A13FF6"/>
    <w:rsid w:val="00A142AE"/>
    <w:rsid w:val="00A16500"/>
    <w:rsid w:val="00A167BD"/>
    <w:rsid w:val="00A201B2"/>
    <w:rsid w:val="00A21B9E"/>
    <w:rsid w:val="00A2214B"/>
    <w:rsid w:val="00A2270E"/>
    <w:rsid w:val="00A241E9"/>
    <w:rsid w:val="00A242FB"/>
    <w:rsid w:val="00A24B89"/>
    <w:rsid w:val="00A25355"/>
    <w:rsid w:val="00A259FB"/>
    <w:rsid w:val="00A2650B"/>
    <w:rsid w:val="00A26B95"/>
    <w:rsid w:val="00A302BF"/>
    <w:rsid w:val="00A30F0A"/>
    <w:rsid w:val="00A31048"/>
    <w:rsid w:val="00A31380"/>
    <w:rsid w:val="00A3378F"/>
    <w:rsid w:val="00A349F3"/>
    <w:rsid w:val="00A34F4F"/>
    <w:rsid w:val="00A35E9F"/>
    <w:rsid w:val="00A36F2D"/>
    <w:rsid w:val="00A37ECC"/>
    <w:rsid w:val="00A41AA1"/>
    <w:rsid w:val="00A41BEC"/>
    <w:rsid w:val="00A41C75"/>
    <w:rsid w:val="00A41D9D"/>
    <w:rsid w:val="00A41EAD"/>
    <w:rsid w:val="00A42BC4"/>
    <w:rsid w:val="00A43078"/>
    <w:rsid w:val="00A430F6"/>
    <w:rsid w:val="00A45168"/>
    <w:rsid w:val="00A45AB3"/>
    <w:rsid w:val="00A46132"/>
    <w:rsid w:val="00A46C56"/>
    <w:rsid w:val="00A50D1C"/>
    <w:rsid w:val="00A51262"/>
    <w:rsid w:val="00A51C80"/>
    <w:rsid w:val="00A525E4"/>
    <w:rsid w:val="00A52EEC"/>
    <w:rsid w:val="00A532F4"/>
    <w:rsid w:val="00A53615"/>
    <w:rsid w:val="00A55AD4"/>
    <w:rsid w:val="00A55D25"/>
    <w:rsid w:val="00A57CA5"/>
    <w:rsid w:val="00A6129B"/>
    <w:rsid w:val="00A624D6"/>
    <w:rsid w:val="00A631B4"/>
    <w:rsid w:val="00A63CF9"/>
    <w:rsid w:val="00A64892"/>
    <w:rsid w:val="00A65431"/>
    <w:rsid w:val="00A65AC5"/>
    <w:rsid w:val="00A670DB"/>
    <w:rsid w:val="00A67CE2"/>
    <w:rsid w:val="00A708B5"/>
    <w:rsid w:val="00A70DAD"/>
    <w:rsid w:val="00A71F08"/>
    <w:rsid w:val="00A74D2E"/>
    <w:rsid w:val="00A7540C"/>
    <w:rsid w:val="00A7684D"/>
    <w:rsid w:val="00A76B91"/>
    <w:rsid w:val="00A76FA3"/>
    <w:rsid w:val="00A77D19"/>
    <w:rsid w:val="00A80B65"/>
    <w:rsid w:val="00A822BD"/>
    <w:rsid w:val="00A82D5F"/>
    <w:rsid w:val="00A82DDD"/>
    <w:rsid w:val="00A83591"/>
    <w:rsid w:val="00A84B3C"/>
    <w:rsid w:val="00A85E86"/>
    <w:rsid w:val="00A87402"/>
    <w:rsid w:val="00A8747F"/>
    <w:rsid w:val="00A877B7"/>
    <w:rsid w:val="00A9062A"/>
    <w:rsid w:val="00A91C7A"/>
    <w:rsid w:val="00A93411"/>
    <w:rsid w:val="00A95B5A"/>
    <w:rsid w:val="00A96896"/>
    <w:rsid w:val="00AA0DB9"/>
    <w:rsid w:val="00AA3A69"/>
    <w:rsid w:val="00AA3EF8"/>
    <w:rsid w:val="00AA4D42"/>
    <w:rsid w:val="00AA50A9"/>
    <w:rsid w:val="00AA53A9"/>
    <w:rsid w:val="00AA5C79"/>
    <w:rsid w:val="00AA64FF"/>
    <w:rsid w:val="00AA718F"/>
    <w:rsid w:val="00AB0AA9"/>
    <w:rsid w:val="00AB0B9A"/>
    <w:rsid w:val="00AB104D"/>
    <w:rsid w:val="00AB3B7C"/>
    <w:rsid w:val="00AB3BA4"/>
    <w:rsid w:val="00AB4CE6"/>
    <w:rsid w:val="00AB6A49"/>
    <w:rsid w:val="00AB74D2"/>
    <w:rsid w:val="00AB755D"/>
    <w:rsid w:val="00AB781A"/>
    <w:rsid w:val="00AC0EC0"/>
    <w:rsid w:val="00AC0EC1"/>
    <w:rsid w:val="00AC1624"/>
    <w:rsid w:val="00AC3227"/>
    <w:rsid w:val="00AC4425"/>
    <w:rsid w:val="00AC4F3A"/>
    <w:rsid w:val="00AC58F0"/>
    <w:rsid w:val="00AC5E19"/>
    <w:rsid w:val="00AC6307"/>
    <w:rsid w:val="00AC7F42"/>
    <w:rsid w:val="00AD051A"/>
    <w:rsid w:val="00AD348C"/>
    <w:rsid w:val="00AD38C7"/>
    <w:rsid w:val="00AD4848"/>
    <w:rsid w:val="00AD54DB"/>
    <w:rsid w:val="00AE04CA"/>
    <w:rsid w:val="00AE0E79"/>
    <w:rsid w:val="00AE15F7"/>
    <w:rsid w:val="00AE1E10"/>
    <w:rsid w:val="00AE1FEA"/>
    <w:rsid w:val="00AE3BF1"/>
    <w:rsid w:val="00AE40E9"/>
    <w:rsid w:val="00AE4189"/>
    <w:rsid w:val="00AE6294"/>
    <w:rsid w:val="00AE7F46"/>
    <w:rsid w:val="00AE7FB5"/>
    <w:rsid w:val="00AF048C"/>
    <w:rsid w:val="00AF0ED8"/>
    <w:rsid w:val="00AF5175"/>
    <w:rsid w:val="00AF75FE"/>
    <w:rsid w:val="00B005C6"/>
    <w:rsid w:val="00B00992"/>
    <w:rsid w:val="00B02FDB"/>
    <w:rsid w:val="00B0329F"/>
    <w:rsid w:val="00B04E37"/>
    <w:rsid w:val="00B05207"/>
    <w:rsid w:val="00B070A2"/>
    <w:rsid w:val="00B10DC6"/>
    <w:rsid w:val="00B1124D"/>
    <w:rsid w:val="00B12D02"/>
    <w:rsid w:val="00B137D7"/>
    <w:rsid w:val="00B138F3"/>
    <w:rsid w:val="00B13D95"/>
    <w:rsid w:val="00B14B52"/>
    <w:rsid w:val="00B16656"/>
    <w:rsid w:val="00B20710"/>
    <w:rsid w:val="00B20EB8"/>
    <w:rsid w:val="00B20FAB"/>
    <w:rsid w:val="00B21376"/>
    <w:rsid w:val="00B222EB"/>
    <w:rsid w:val="00B228D5"/>
    <w:rsid w:val="00B23038"/>
    <w:rsid w:val="00B23DA4"/>
    <w:rsid w:val="00B24309"/>
    <w:rsid w:val="00B2447C"/>
    <w:rsid w:val="00B2622D"/>
    <w:rsid w:val="00B33A11"/>
    <w:rsid w:val="00B33CFD"/>
    <w:rsid w:val="00B350C1"/>
    <w:rsid w:val="00B3603C"/>
    <w:rsid w:val="00B3746F"/>
    <w:rsid w:val="00B41209"/>
    <w:rsid w:val="00B416E0"/>
    <w:rsid w:val="00B423FB"/>
    <w:rsid w:val="00B42605"/>
    <w:rsid w:val="00B42D60"/>
    <w:rsid w:val="00B432EF"/>
    <w:rsid w:val="00B43916"/>
    <w:rsid w:val="00B4407F"/>
    <w:rsid w:val="00B46936"/>
    <w:rsid w:val="00B46CE8"/>
    <w:rsid w:val="00B476A7"/>
    <w:rsid w:val="00B511A8"/>
    <w:rsid w:val="00B5188F"/>
    <w:rsid w:val="00B522B6"/>
    <w:rsid w:val="00B535C3"/>
    <w:rsid w:val="00B54351"/>
    <w:rsid w:val="00B544DD"/>
    <w:rsid w:val="00B54B77"/>
    <w:rsid w:val="00B5725E"/>
    <w:rsid w:val="00B6141A"/>
    <w:rsid w:val="00B62EEA"/>
    <w:rsid w:val="00B635FD"/>
    <w:rsid w:val="00B6379D"/>
    <w:rsid w:val="00B656B6"/>
    <w:rsid w:val="00B6647D"/>
    <w:rsid w:val="00B666D8"/>
    <w:rsid w:val="00B669FE"/>
    <w:rsid w:val="00B66E01"/>
    <w:rsid w:val="00B673BB"/>
    <w:rsid w:val="00B67F42"/>
    <w:rsid w:val="00B70CA0"/>
    <w:rsid w:val="00B741D4"/>
    <w:rsid w:val="00B74358"/>
    <w:rsid w:val="00B7457E"/>
    <w:rsid w:val="00B74E62"/>
    <w:rsid w:val="00B7596E"/>
    <w:rsid w:val="00B7682B"/>
    <w:rsid w:val="00B77FFB"/>
    <w:rsid w:val="00B80BD6"/>
    <w:rsid w:val="00B82B6F"/>
    <w:rsid w:val="00B82E3C"/>
    <w:rsid w:val="00B84C6C"/>
    <w:rsid w:val="00B85455"/>
    <w:rsid w:val="00B85514"/>
    <w:rsid w:val="00B85615"/>
    <w:rsid w:val="00B85BAC"/>
    <w:rsid w:val="00B87CD1"/>
    <w:rsid w:val="00B90173"/>
    <w:rsid w:val="00B9017C"/>
    <w:rsid w:val="00B9087C"/>
    <w:rsid w:val="00B91A30"/>
    <w:rsid w:val="00B92100"/>
    <w:rsid w:val="00B9244B"/>
    <w:rsid w:val="00B92958"/>
    <w:rsid w:val="00B93C4F"/>
    <w:rsid w:val="00B94D53"/>
    <w:rsid w:val="00B96F0A"/>
    <w:rsid w:val="00B9704D"/>
    <w:rsid w:val="00B97BA5"/>
    <w:rsid w:val="00B97EC7"/>
    <w:rsid w:val="00BA066E"/>
    <w:rsid w:val="00BA0716"/>
    <w:rsid w:val="00BA0842"/>
    <w:rsid w:val="00BA0DD1"/>
    <w:rsid w:val="00BA164E"/>
    <w:rsid w:val="00BA1D4B"/>
    <w:rsid w:val="00BA3B9A"/>
    <w:rsid w:val="00BA3BF0"/>
    <w:rsid w:val="00BA3E88"/>
    <w:rsid w:val="00BA4FEE"/>
    <w:rsid w:val="00BA7261"/>
    <w:rsid w:val="00BB07F6"/>
    <w:rsid w:val="00BB0A02"/>
    <w:rsid w:val="00BB20FF"/>
    <w:rsid w:val="00BB3BDF"/>
    <w:rsid w:val="00BB4723"/>
    <w:rsid w:val="00BC0A5E"/>
    <w:rsid w:val="00BC0D8A"/>
    <w:rsid w:val="00BC10DE"/>
    <w:rsid w:val="00BC18D4"/>
    <w:rsid w:val="00BC1A64"/>
    <w:rsid w:val="00BC1B66"/>
    <w:rsid w:val="00BC23C7"/>
    <w:rsid w:val="00BC3342"/>
    <w:rsid w:val="00BC43BC"/>
    <w:rsid w:val="00BC4E5C"/>
    <w:rsid w:val="00BC6242"/>
    <w:rsid w:val="00BC74D2"/>
    <w:rsid w:val="00BD0DEF"/>
    <w:rsid w:val="00BD1347"/>
    <w:rsid w:val="00BD2325"/>
    <w:rsid w:val="00BD234C"/>
    <w:rsid w:val="00BD2CDE"/>
    <w:rsid w:val="00BD3CAD"/>
    <w:rsid w:val="00BD46BA"/>
    <w:rsid w:val="00BD4CE5"/>
    <w:rsid w:val="00BD5148"/>
    <w:rsid w:val="00BD581B"/>
    <w:rsid w:val="00BD5DE6"/>
    <w:rsid w:val="00BD684D"/>
    <w:rsid w:val="00BD734A"/>
    <w:rsid w:val="00BD7431"/>
    <w:rsid w:val="00BD79B9"/>
    <w:rsid w:val="00BE08E0"/>
    <w:rsid w:val="00BE0CF3"/>
    <w:rsid w:val="00BE31CD"/>
    <w:rsid w:val="00BE3276"/>
    <w:rsid w:val="00BE47C4"/>
    <w:rsid w:val="00BE7FFE"/>
    <w:rsid w:val="00BF1AF9"/>
    <w:rsid w:val="00BF210C"/>
    <w:rsid w:val="00BF501C"/>
    <w:rsid w:val="00BF66DF"/>
    <w:rsid w:val="00BF6885"/>
    <w:rsid w:val="00BF6BC9"/>
    <w:rsid w:val="00BF7585"/>
    <w:rsid w:val="00BF7981"/>
    <w:rsid w:val="00BF7C36"/>
    <w:rsid w:val="00BF7E8B"/>
    <w:rsid w:val="00C001CF"/>
    <w:rsid w:val="00C01B4E"/>
    <w:rsid w:val="00C05E41"/>
    <w:rsid w:val="00C06528"/>
    <w:rsid w:val="00C067C6"/>
    <w:rsid w:val="00C07D3F"/>
    <w:rsid w:val="00C07E3C"/>
    <w:rsid w:val="00C10020"/>
    <w:rsid w:val="00C1032E"/>
    <w:rsid w:val="00C11C37"/>
    <w:rsid w:val="00C126CB"/>
    <w:rsid w:val="00C12807"/>
    <w:rsid w:val="00C12988"/>
    <w:rsid w:val="00C13366"/>
    <w:rsid w:val="00C14021"/>
    <w:rsid w:val="00C1446A"/>
    <w:rsid w:val="00C15AB5"/>
    <w:rsid w:val="00C15E61"/>
    <w:rsid w:val="00C15EB3"/>
    <w:rsid w:val="00C16B54"/>
    <w:rsid w:val="00C17904"/>
    <w:rsid w:val="00C20477"/>
    <w:rsid w:val="00C218A0"/>
    <w:rsid w:val="00C235D3"/>
    <w:rsid w:val="00C23D3D"/>
    <w:rsid w:val="00C23D77"/>
    <w:rsid w:val="00C23E43"/>
    <w:rsid w:val="00C25151"/>
    <w:rsid w:val="00C2586A"/>
    <w:rsid w:val="00C25D42"/>
    <w:rsid w:val="00C26A90"/>
    <w:rsid w:val="00C26B79"/>
    <w:rsid w:val="00C26E8C"/>
    <w:rsid w:val="00C30636"/>
    <w:rsid w:val="00C3091A"/>
    <w:rsid w:val="00C30A8E"/>
    <w:rsid w:val="00C30CCA"/>
    <w:rsid w:val="00C30D8E"/>
    <w:rsid w:val="00C324D4"/>
    <w:rsid w:val="00C33C3F"/>
    <w:rsid w:val="00C33DB7"/>
    <w:rsid w:val="00C340A9"/>
    <w:rsid w:val="00C34BFD"/>
    <w:rsid w:val="00C35D93"/>
    <w:rsid w:val="00C36DEC"/>
    <w:rsid w:val="00C401D8"/>
    <w:rsid w:val="00C4056E"/>
    <w:rsid w:val="00C40D40"/>
    <w:rsid w:val="00C4179E"/>
    <w:rsid w:val="00C41898"/>
    <w:rsid w:val="00C425DD"/>
    <w:rsid w:val="00C42AC4"/>
    <w:rsid w:val="00C43F56"/>
    <w:rsid w:val="00C45517"/>
    <w:rsid w:val="00C46754"/>
    <w:rsid w:val="00C46A02"/>
    <w:rsid w:val="00C47416"/>
    <w:rsid w:val="00C4750F"/>
    <w:rsid w:val="00C50CAF"/>
    <w:rsid w:val="00C50CCF"/>
    <w:rsid w:val="00C51FFE"/>
    <w:rsid w:val="00C52DA4"/>
    <w:rsid w:val="00C53E77"/>
    <w:rsid w:val="00C54049"/>
    <w:rsid w:val="00C56188"/>
    <w:rsid w:val="00C56564"/>
    <w:rsid w:val="00C57245"/>
    <w:rsid w:val="00C57427"/>
    <w:rsid w:val="00C6134F"/>
    <w:rsid w:val="00C628A5"/>
    <w:rsid w:val="00C648BC"/>
    <w:rsid w:val="00C66B7A"/>
    <w:rsid w:val="00C66BCF"/>
    <w:rsid w:val="00C67866"/>
    <w:rsid w:val="00C67C5D"/>
    <w:rsid w:val="00C67D7B"/>
    <w:rsid w:val="00C70FAA"/>
    <w:rsid w:val="00C71DD4"/>
    <w:rsid w:val="00C74636"/>
    <w:rsid w:val="00C7526D"/>
    <w:rsid w:val="00C800D8"/>
    <w:rsid w:val="00C8015A"/>
    <w:rsid w:val="00C80509"/>
    <w:rsid w:val="00C8125E"/>
    <w:rsid w:val="00C828C0"/>
    <w:rsid w:val="00C83280"/>
    <w:rsid w:val="00C8442E"/>
    <w:rsid w:val="00C84E72"/>
    <w:rsid w:val="00C87310"/>
    <w:rsid w:val="00C87867"/>
    <w:rsid w:val="00C90754"/>
    <w:rsid w:val="00C90C7B"/>
    <w:rsid w:val="00C911F8"/>
    <w:rsid w:val="00C911FF"/>
    <w:rsid w:val="00C912A8"/>
    <w:rsid w:val="00C91672"/>
    <w:rsid w:val="00C91F43"/>
    <w:rsid w:val="00C94702"/>
    <w:rsid w:val="00C94E72"/>
    <w:rsid w:val="00C958B4"/>
    <w:rsid w:val="00C95940"/>
    <w:rsid w:val="00C96335"/>
    <w:rsid w:val="00C96340"/>
    <w:rsid w:val="00C977C7"/>
    <w:rsid w:val="00C97AA5"/>
    <w:rsid w:val="00CA093F"/>
    <w:rsid w:val="00CA14BA"/>
    <w:rsid w:val="00CA1635"/>
    <w:rsid w:val="00CA2B5E"/>
    <w:rsid w:val="00CA3FC7"/>
    <w:rsid w:val="00CA45C8"/>
    <w:rsid w:val="00CA485B"/>
    <w:rsid w:val="00CA5633"/>
    <w:rsid w:val="00CA5A7E"/>
    <w:rsid w:val="00CB023C"/>
    <w:rsid w:val="00CB07D2"/>
    <w:rsid w:val="00CB20DF"/>
    <w:rsid w:val="00CB2405"/>
    <w:rsid w:val="00CB42BA"/>
    <w:rsid w:val="00CB46E4"/>
    <w:rsid w:val="00CB4986"/>
    <w:rsid w:val="00CB515A"/>
    <w:rsid w:val="00CB6CAA"/>
    <w:rsid w:val="00CB6E31"/>
    <w:rsid w:val="00CC0072"/>
    <w:rsid w:val="00CC01CF"/>
    <w:rsid w:val="00CC072E"/>
    <w:rsid w:val="00CC1DDF"/>
    <w:rsid w:val="00CC4EA0"/>
    <w:rsid w:val="00CC66F7"/>
    <w:rsid w:val="00CD066D"/>
    <w:rsid w:val="00CD1015"/>
    <w:rsid w:val="00CD3DD5"/>
    <w:rsid w:val="00CD3E7E"/>
    <w:rsid w:val="00CD4BCC"/>
    <w:rsid w:val="00CD53DE"/>
    <w:rsid w:val="00CD6C07"/>
    <w:rsid w:val="00CE1476"/>
    <w:rsid w:val="00CE1D1B"/>
    <w:rsid w:val="00CE1F1F"/>
    <w:rsid w:val="00CE3176"/>
    <w:rsid w:val="00CE3FFE"/>
    <w:rsid w:val="00CE4228"/>
    <w:rsid w:val="00CE4FD9"/>
    <w:rsid w:val="00CE72FB"/>
    <w:rsid w:val="00CE7F1E"/>
    <w:rsid w:val="00CF0AA3"/>
    <w:rsid w:val="00CF1245"/>
    <w:rsid w:val="00CF162D"/>
    <w:rsid w:val="00CF1F3C"/>
    <w:rsid w:val="00CF2076"/>
    <w:rsid w:val="00CF339C"/>
    <w:rsid w:val="00CF4009"/>
    <w:rsid w:val="00D00BF7"/>
    <w:rsid w:val="00D0527E"/>
    <w:rsid w:val="00D05565"/>
    <w:rsid w:val="00D061EF"/>
    <w:rsid w:val="00D06557"/>
    <w:rsid w:val="00D06667"/>
    <w:rsid w:val="00D0748F"/>
    <w:rsid w:val="00D1054C"/>
    <w:rsid w:val="00D12516"/>
    <w:rsid w:val="00D134EB"/>
    <w:rsid w:val="00D13533"/>
    <w:rsid w:val="00D13A70"/>
    <w:rsid w:val="00D14480"/>
    <w:rsid w:val="00D14B8A"/>
    <w:rsid w:val="00D15D62"/>
    <w:rsid w:val="00D15E0F"/>
    <w:rsid w:val="00D2233F"/>
    <w:rsid w:val="00D22A62"/>
    <w:rsid w:val="00D22CAB"/>
    <w:rsid w:val="00D24DB2"/>
    <w:rsid w:val="00D26961"/>
    <w:rsid w:val="00D26D61"/>
    <w:rsid w:val="00D322BC"/>
    <w:rsid w:val="00D32D1E"/>
    <w:rsid w:val="00D32E36"/>
    <w:rsid w:val="00D345A9"/>
    <w:rsid w:val="00D36D09"/>
    <w:rsid w:val="00D377E2"/>
    <w:rsid w:val="00D40678"/>
    <w:rsid w:val="00D408D5"/>
    <w:rsid w:val="00D420E8"/>
    <w:rsid w:val="00D42A9E"/>
    <w:rsid w:val="00D43AAB"/>
    <w:rsid w:val="00D457A6"/>
    <w:rsid w:val="00D464B1"/>
    <w:rsid w:val="00D4762E"/>
    <w:rsid w:val="00D50258"/>
    <w:rsid w:val="00D50CBD"/>
    <w:rsid w:val="00D5157F"/>
    <w:rsid w:val="00D52E82"/>
    <w:rsid w:val="00D52F0A"/>
    <w:rsid w:val="00D53245"/>
    <w:rsid w:val="00D53258"/>
    <w:rsid w:val="00D55C7C"/>
    <w:rsid w:val="00D56DAF"/>
    <w:rsid w:val="00D57377"/>
    <w:rsid w:val="00D6086E"/>
    <w:rsid w:val="00D60D5B"/>
    <w:rsid w:val="00D616A8"/>
    <w:rsid w:val="00D626EF"/>
    <w:rsid w:val="00D63517"/>
    <w:rsid w:val="00D64961"/>
    <w:rsid w:val="00D66A84"/>
    <w:rsid w:val="00D67C3D"/>
    <w:rsid w:val="00D71D9D"/>
    <w:rsid w:val="00D74166"/>
    <w:rsid w:val="00D76A89"/>
    <w:rsid w:val="00D77188"/>
    <w:rsid w:val="00D77591"/>
    <w:rsid w:val="00D80C18"/>
    <w:rsid w:val="00D81448"/>
    <w:rsid w:val="00D817D7"/>
    <w:rsid w:val="00D81A44"/>
    <w:rsid w:val="00D81B22"/>
    <w:rsid w:val="00D82B1D"/>
    <w:rsid w:val="00D8597C"/>
    <w:rsid w:val="00D8623F"/>
    <w:rsid w:val="00D86693"/>
    <w:rsid w:val="00D90A0C"/>
    <w:rsid w:val="00D922C9"/>
    <w:rsid w:val="00D92AE1"/>
    <w:rsid w:val="00D94433"/>
    <w:rsid w:val="00D9485C"/>
    <w:rsid w:val="00D94A91"/>
    <w:rsid w:val="00D966EB"/>
    <w:rsid w:val="00DA16ED"/>
    <w:rsid w:val="00DA184E"/>
    <w:rsid w:val="00DA1C4D"/>
    <w:rsid w:val="00DA4E78"/>
    <w:rsid w:val="00DA6F54"/>
    <w:rsid w:val="00DB134F"/>
    <w:rsid w:val="00DB4358"/>
    <w:rsid w:val="00DB44D0"/>
    <w:rsid w:val="00DB7A9C"/>
    <w:rsid w:val="00DC0E1F"/>
    <w:rsid w:val="00DC1AF0"/>
    <w:rsid w:val="00DC1C34"/>
    <w:rsid w:val="00DC263A"/>
    <w:rsid w:val="00DC28B2"/>
    <w:rsid w:val="00DC2937"/>
    <w:rsid w:val="00DC2B6E"/>
    <w:rsid w:val="00DC4E41"/>
    <w:rsid w:val="00DC674A"/>
    <w:rsid w:val="00DC6D1A"/>
    <w:rsid w:val="00DC74BF"/>
    <w:rsid w:val="00DD09F5"/>
    <w:rsid w:val="00DD1FEF"/>
    <w:rsid w:val="00DD2BE2"/>
    <w:rsid w:val="00DD333A"/>
    <w:rsid w:val="00DD3FB6"/>
    <w:rsid w:val="00DD53D1"/>
    <w:rsid w:val="00DD5679"/>
    <w:rsid w:val="00DD5FD2"/>
    <w:rsid w:val="00DD77A9"/>
    <w:rsid w:val="00DD7DED"/>
    <w:rsid w:val="00DE0FBA"/>
    <w:rsid w:val="00DE3130"/>
    <w:rsid w:val="00DE35C4"/>
    <w:rsid w:val="00DE38FF"/>
    <w:rsid w:val="00DE492E"/>
    <w:rsid w:val="00DE5743"/>
    <w:rsid w:val="00DE645A"/>
    <w:rsid w:val="00DE6489"/>
    <w:rsid w:val="00DF0340"/>
    <w:rsid w:val="00DF118B"/>
    <w:rsid w:val="00DF386E"/>
    <w:rsid w:val="00DF3CE7"/>
    <w:rsid w:val="00DF4D44"/>
    <w:rsid w:val="00E0082C"/>
    <w:rsid w:val="00E024A4"/>
    <w:rsid w:val="00E024BB"/>
    <w:rsid w:val="00E02B67"/>
    <w:rsid w:val="00E03378"/>
    <w:rsid w:val="00E03B75"/>
    <w:rsid w:val="00E03C8C"/>
    <w:rsid w:val="00E041A5"/>
    <w:rsid w:val="00E0509A"/>
    <w:rsid w:val="00E0510A"/>
    <w:rsid w:val="00E1104F"/>
    <w:rsid w:val="00E145D9"/>
    <w:rsid w:val="00E14C07"/>
    <w:rsid w:val="00E160B3"/>
    <w:rsid w:val="00E204F5"/>
    <w:rsid w:val="00E21582"/>
    <w:rsid w:val="00E231ED"/>
    <w:rsid w:val="00E23915"/>
    <w:rsid w:val="00E317B0"/>
    <w:rsid w:val="00E31DB4"/>
    <w:rsid w:val="00E325F8"/>
    <w:rsid w:val="00E334E4"/>
    <w:rsid w:val="00E34B3F"/>
    <w:rsid w:val="00E35162"/>
    <w:rsid w:val="00E37176"/>
    <w:rsid w:val="00E4022B"/>
    <w:rsid w:val="00E40416"/>
    <w:rsid w:val="00E412F9"/>
    <w:rsid w:val="00E42F4D"/>
    <w:rsid w:val="00E44D5E"/>
    <w:rsid w:val="00E45A04"/>
    <w:rsid w:val="00E45E10"/>
    <w:rsid w:val="00E50262"/>
    <w:rsid w:val="00E51574"/>
    <w:rsid w:val="00E521A9"/>
    <w:rsid w:val="00E52FE3"/>
    <w:rsid w:val="00E53748"/>
    <w:rsid w:val="00E53C7C"/>
    <w:rsid w:val="00E5584D"/>
    <w:rsid w:val="00E55889"/>
    <w:rsid w:val="00E55D7E"/>
    <w:rsid w:val="00E56097"/>
    <w:rsid w:val="00E56B1C"/>
    <w:rsid w:val="00E56C6B"/>
    <w:rsid w:val="00E600DA"/>
    <w:rsid w:val="00E6028C"/>
    <w:rsid w:val="00E61670"/>
    <w:rsid w:val="00E618AC"/>
    <w:rsid w:val="00E666AE"/>
    <w:rsid w:val="00E66E94"/>
    <w:rsid w:val="00E679E0"/>
    <w:rsid w:val="00E729EC"/>
    <w:rsid w:val="00E74B4F"/>
    <w:rsid w:val="00E74CEE"/>
    <w:rsid w:val="00E75B0F"/>
    <w:rsid w:val="00E815EF"/>
    <w:rsid w:val="00E816BC"/>
    <w:rsid w:val="00E81878"/>
    <w:rsid w:val="00E82DD9"/>
    <w:rsid w:val="00E83980"/>
    <w:rsid w:val="00E84497"/>
    <w:rsid w:val="00E867D5"/>
    <w:rsid w:val="00E86D43"/>
    <w:rsid w:val="00E87436"/>
    <w:rsid w:val="00E9053C"/>
    <w:rsid w:val="00E91740"/>
    <w:rsid w:val="00E91D17"/>
    <w:rsid w:val="00E91EE4"/>
    <w:rsid w:val="00E94C68"/>
    <w:rsid w:val="00E951C9"/>
    <w:rsid w:val="00E951E0"/>
    <w:rsid w:val="00E9542C"/>
    <w:rsid w:val="00E9572F"/>
    <w:rsid w:val="00E9680C"/>
    <w:rsid w:val="00E97812"/>
    <w:rsid w:val="00E97DD1"/>
    <w:rsid w:val="00E97FF6"/>
    <w:rsid w:val="00EA0028"/>
    <w:rsid w:val="00EA0200"/>
    <w:rsid w:val="00EA1AB4"/>
    <w:rsid w:val="00EA22CC"/>
    <w:rsid w:val="00EA293A"/>
    <w:rsid w:val="00EA389A"/>
    <w:rsid w:val="00EA4215"/>
    <w:rsid w:val="00EA5504"/>
    <w:rsid w:val="00EA5834"/>
    <w:rsid w:val="00EA7E22"/>
    <w:rsid w:val="00EB008A"/>
    <w:rsid w:val="00EB1DFB"/>
    <w:rsid w:val="00EB252A"/>
    <w:rsid w:val="00EB379E"/>
    <w:rsid w:val="00EB4142"/>
    <w:rsid w:val="00EB4870"/>
    <w:rsid w:val="00EB53F2"/>
    <w:rsid w:val="00EB6F96"/>
    <w:rsid w:val="00EB7ABA"/>
    <w:rsid w:val="00EC024F"/>
    <w:rsid w:val="00EC0597"/>
    <w:rsid w:val="00EC0BB3"/>
    <w:rsid w:val="00EC15DF"/>
    <w:rsid w:val="00EC3589"/>
    <w:rsid w:val="00EC43CF"/>
    <w:rsid w:val="00EC4458"/>
    <w:rsid w:val="00EC5758"/>
    <w:rsid w:val="00EC581D"/>
    <w:rsid w:val="00EC5D4F"/>
    <w:rsid w:val="00EC6102"/>
    <w:rsid w:val="00EC6363"/>
    <w:rsid w:val="00ED20AD"/>
    <w:rsid w:val="00ED34D3"/>
    <w:rsid w:val="00ED3984"/>
    <w:rsid w:val="00ED3A03"/>
    <w:rsid w:val="00ED428E"/>
    <w:rsid w:val="00ED5224"/>
    <w:rsid w:val="00ED5355"/>
    <w:rsid w:val="00ED5CD5"/>
    <w:rsid w:val="00ED6CBD"/>
    <w:rsid w:val="00ED6EDF"/>
    <w:rsid w:val="00ED750D"/>
    <w:rsid w:val="00ED7608"/>
    <w:rsid w:val="00ED76F7"/>
    <w:rsid w:val="00EE04A2"/>
    <w:rsid w:val="00EE2FA6"/>
    <w:rsid w:val="00EE5778"/>
    <w:rsid w:val="00EE6560"/>
    <w:rsid w:val="00EE75AA"/>
    <w:rsid w:val="00EF20DC"/>
    <w:rsid w:val="00EF294B"/>
    <w:rsid w:val="00EF329A"/>
    <w:rsid w:val="00EF4264"/>
    <w:rsid w:val="00EF4967"/>
    <w:rsid w:val="00EF6683"/>
    <w:rsid w:val="00EF74FD"/>
    <w:rsid w:val="00EF7639"/>
    <w:rsid w:val="00F008BC"/>
    <w:rsid w:val="00F011FF"/>
    <w:rsid w:val="00F01DD7"/>
    <w:rsid w:val="00F057C0"/>
    <w:rsid w:val="00F06B15"/>
    <w:rsid w:val="00F11177"/>
    <w:rsid w:val="00F11303"/>
    <w:rsid w:val="00F11F8A"/>
    <w:rsid w:val="00F12509"/>
    <w:rsid w:val="00F12A28"/>
    <w:rsid w:val="00F15110"/>
    <w:rsid w:val="00F15156"/>
    <w:rsid w:val="00F162E2"/>
    <w:rsid w:val="00F17548"/>
    <w:rsid w:val="00F17853"/>
    <w:rsid w:val="00F178B6"/>
    <w:rsid w:val="00F21EBC"/>
    <w:rsid w:val="00F22F11"/>
    <w:rsid w:val="00F237A2"/>
    <w:rsid w:val="00F24223"/>
    <w:rsid w:val="00F2485A"/>
    <w:rsid w:val="00F26829"/>
    <w:rsid w:val="00F27091"/>
    <w:rsid w:val="00F27674"/>
    <w:rsid w:val="00F30026"/>
    <w:rsid w:val="00F30451"/>
    <w:rsid w:val="00F30550"/>
    <w:rsid w:val="00F3098D"/>
    <w:rsid w:val="00F3101E"/>
    <w:rsid w:val="00F32E46"/>
    <w:rsid w:val="00F33DF0"/>
    <w:rsid w:val="00F34E66"/>
    <w:rsid w:val="00F35EDA"/>
    <w:rsid w:val="00F370D8"/>
    <w:rsid w:val="00F372BE"/>
    <w:rsid w:val="00F37469"/>
    <w:rsid w:val="00F37B64"/>
    <w:rsid w:val="00F404D4"/>
    <w:rsid w:val="00F42408"/>
    <w:rsid w:val="00F42C41"/>
    <w:rsid w:val="00F45555"/>
    <w:rsid w:val="00F47B71"/>
    <w:rsid w:val="00F50410"/>
    <w:rsid w:val="00F526F2"/>
    <w:rsid w:val="00F54D3A"/>
    <w:rsid w:val="00F54F2E"/>
    <w:rsid w:val="00F5506B"/>
    <w:rsid w:val="00F553C7"/>
    <w:rsid w:val="00F553E6"/>
    <w:rsid w:val="00F55590"/>
    <w:rsid w:val="00F55DDB"/>
    <w:rsid w:val="00F55E94"/>
    <w:rsid w:val="00F57DC5"/>
    <w:rsid w:val="00F609CB"/>
    <w:rsid w:val="00F60EF0"/>
    <w:rsid w:val="00F61BA8"/>
    <w:rsid w:val="00F61C45"/>
    <w:rsid w:val="00F626F3"/>
    <w:rsid w:val="00F628C2"/>
    <w:rsid w:val="00F641C8"/>
    <w:rsid w:val="00F642A7"/>
    <w:rsid w:val="00F643CE"/>
    <w:rsid w:val="00F648AE"/>
    <w:rsid w:val="00F65130"/>
    <w:rsid w:val="00F65CD5"/>
    <w:rsid w:val="00F6618A"/>
    <w:rsid w:val="00F67934"/>
    <w:rsid w:val="00F67935"/>
    <w:rsid w:val="00F679C2"/>
    <w:rsid w:val="00F67F3A"/>
    <w:rsid w:val="00F70F2B"/>
    <w:rsid w:val="00F717AA"/>
    <w:rsid w:val="00F72518"/>
    <w:rsid w:val="00F73DE7"/>
    <w:rsid w:val="00F74386"/>
    <w:rsid w:val="00F758E4"/>
    <w:rsid w:val="00F75A99"/>
    <w:rsid w:val="00F760B7"/>
    <w:rsid w:val="00F77B7A"/>
    <w:rsid w:val="00F80732"/>
    <w:rsid w:val="00F808AE"/>
    <w:rsid w:val="00F80C32"/>
    <w:rsid w:val="00F814C8"/>
    <w:rsid w:val="00F81BD2"/>
    <w:rsid w:val="00F8266C"/>
    <w:rsid w:val="00F827B9"/>
    <w:rsid w:val="00F85B24"/>
    <w:rsid w:val="00F87AF7"/>
    <w:rsid w:val="00F87C8E"/>
    <w:rsid w:val="00F91449"/>
    <w:rsid w:val="00F948A8"/>
    <w:rsid w:val="00F952FD"/>
    <w:rsid w:val="00F95D68"/>
    <w:rsid w:val="00F96CB2"/>
    <w:rsid w:val="00FA129E"/>
    <w:rsid w:val="00FA251C"/>
    <w:rsid w:val="00FA375D"/>
    <w:rsid w:val="00FA486F"/>
    <w:rsid w:val="00FA5C42"/>
    <w:rsid w:val="00FA7599"/>
    <w:rsid w:val="00FA7A49"/>
    <w:rsid w:val="00FB0084"/>
    <w:rsid w:val="00FB03B8"/>
    <w:rsid w:val="00FB0D22"/>
    <w:rsid w:val="00FB214A"/>
    <w:rsid w:val="00FB2BF4"/>
    <w:rsid w:val="00FB2D67"/>
    <w:rsid w:val="00FB35B0"/>
    <w:rsid w:val="00FB3D10"/>
    <w:rsid w:val="00FB499F"/>
    <w:rsid w:val="00FB7E29"/>
    <w:rsid w:val="00FC0941"/>
    <w:rsid w:val="00FC1776"/>
    <w:rsid w:val="00FC1C32"/>
    <w:rsid w:val="00FC22DB"/>
    <w:rsid w:val="00FC3800"/>
    <w:rsid w:val="00FC500F"/>
    <w:rsid w:val="00FC501C"/>
    <w:rsid w:val="00FC73A7"/>
    <w:rsid w:val="00FD07D1"/>
    <w:rsid w:val="00FD2850"/>
    <w:rsid w:val="00FD2E01"/>
    <w:rsid w:val="00FD4E9D"/>
    <w:rsid w:val="00FD5876"/>
    <w:rsid w:val="00FD5BAD"/>
    <w:rsid w:val="00FD6F91"/>
    <w:rsid w:val="00FD78DB"/>
    <w:rsid w:val="00FE0655"/>
    <w:rsid w:val="00FE32A9"/>
    <w:rsid w:val="00FE471B"/>
    <w:rsid w:val="00FE67B7"/>
    <w:rsid w:val="00FF20C7"/>
    <w:rsid w:val="00FF2754"/>
    <w:rsid w:val="00FF3467"/>
    <w:rsid w:val="00FF492A"/>
    <w:rsid w:val="00FF5E99"/>
    <w:rsid w:val="00FF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E5F97"/>
  <w15:chartTrackingRefBased/>
  <w15:docId w15:val="{F20FA0C4-F9D1-4284-A49E-668C709B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836"/>
    <w:pPr>
      <w:jc w:val="both"/>
    </w:pPr>
    <w:rPr>
      <w:rFonts w:ascii="Garamond" w:hAnsi="Garamond"/>
      <w:sz w:val="24"/>
      <w:lang w:eastAsia="fr-FR"/>
    </w:rPr>
  </w:style>
  <w:style w:type="paragraph" w:styleId="Titre1">
    <w:name w:val="heading 1"/>
    <w:aliases w:val="rien,Titre un,ARTICLE GM.1- QUALITE,T1,Chapitre,DOSSIER,charte T1,charte T 1,Titre 1 / I,1-Titre 1,ARTICLE 1,h1"/>
    <w:basedOn w:val="Normal"/>
    <w:next w:val="Normal"/>
    <w:link w:val="Titre1Car"/>
    <w:qFormat/>
    <w:rsid w:val="00C1446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aliases w:val="nul,Titre 2oak,Titre 2metz,Titre 2LeRobert,T2,Edf Titre 2,sous-chapitre,charte T2,Titre 2 / 1.,1.1-Titre 2,h2,§1.1.,sous-chapitre1,Edf Titre 3,sous-chapit...,N2"/>
    <w:basedOn w:val="Normal"/>
    <w:link w:val="Titre2Car"/>
    <w:unhideWhenUsed/>
    <w:qFormat/>
    <w:rsid w:val="00C1446A"/>
    <w:pPr>
      <w:keepNext/>
      <w:numPr>
        <w:ilvl w:val="1"/>
        <w:numId w:val="14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aliases w:val="faux,1.1.1-Titre 3,oak,Titre 3metz,Titre 31,T3,Section,§1.1.1.,h3,Titre tertiaire,Section1,(ou Nota),S"/>
    <w:basedOn w:val="Normal"/>
    <w:next w:val="Normal"/>
    <w:link w:val="Titre3Car"/>
    <w:autoRedefine/>
    <w:qFormat/>
    <w:rsid w:val="0024603B"/>
    <w:pPr>
      <w:keepNext/>
      <w:spacing w:before="240" w:after="120"/>
      <w:jc w:val="left"/>
      <w:outlineLvl w:val="2"/>
    </w:pPr>
    <w:rPr>
      <w:rFonts w:cstheme="minorHAnsi"/>
      <w:b/>
      <w:bCs/>
      <w:color w:val="000000"/>
      <w:szCs w:val="24"/>
      <w:lang w:eastAsia="en-US"/>
    </w:rPr>
  </w:style>
  <w:style w:type="paragraph" w:styleId="Titre4">
    <w:name w:val="heading 4"/>
    <w:aliases w:val="§1.1.1.1.,§1.1.1.1,Titre4"/>
    <w:basedOn w:val="Normal"/>
    <w:next w:val="Retraitnormal"/>
    <w:link w:val="Titre4Car"/>
    <w:qFormat/>
    <w:rsid w:val="0027632E"/>
    <w:pPr>
      <w:numPr>
        <w:ilvl w:val="3"/>
        <w:numId w:val="14"/>
      </w:numPr>
      <w:spacing w:before="180"/>
      <w:outlineLvl w:val="3"/>
    </w:pPr>
    <w:rPr>
      <w:rFonts w:ascii="Arial" w:eastAsia="Times New Roman" w:hAnsi="Arial"/>
      <w:sz w:val="22"/>
      <w:u w:val="single"/>
    </w:rPr>
  </w:style>
  <w:style w:type="paragraph" w:styleId="Titre5">
    <w:name w:val="heading 5"/>
    <w:basedOn w:val="Normal"/>
    <w:next w:val="Normal"/>
    <w:link w:val="Titre5Car"/>
    <w:qFormat/>
    <w:rsid w:val="0027632E"/>
    <w:pPr>
      <w:tabs>
        <w:tab w:val="num" w:pos="300"/>
      </w:tabs>
      <w:spacing w:before="240" w:after="60"/>
      <w:ind w:left="300" w:hanging="432"/>
      <w:outlineLvl w:val="4"/>
    </w:pPr>
    <w:rPr>
      <w:rFonts w:ascii="Arial" w:eastAsia="Times New Roman" w:hAnsi="Arial"/>
      <w:sz w:val="22"/>
    </w:rPr>
  </w:style>
  <w:style w:type="paragraph" w:styleId="Titre6">
    <w:name w:val="heading 6"/>
    <w:basedOn w:val="Normal"/>
    <w:next w:val="Retraitnormal"/>
    <w:link w:val="Titre6Car"/>
    <w:qFormat/>
    <w:rsid w:val="0027632E"/>
    <w:pPr>
      <w:tabs>
        <w:tab w:val="num" w:pos="444"/>
      </w:tabs>
      <w:spacing w:before="120"/>
      <w:ind w:left="444" w:hanging="432"/>
      <w:outlineLvl w:val="5"/>
    </w:pPr>
    <w:rPr>
      <w:rFonts w:ascii="Arial" w:eastAsia="Times New Roman" w:hAnsi="Arial"/>
      <w:sz w:val="22"/>
      <w:u w:val="single"/>
    </w:rPr>
  </w:style>
  <w:style w:type="paragraph" w:styleId="Titre7">
    <w:name w:val="heading 7"/>
    <w:basedOn w:val="Normal"/>
    <w:next w:val="Normal"/>
    <w:link w:val="Titre7Car"/>
    <w:qFormat/>
    <w:rsid w:val="0027632E"/>
    <w:pPr>
      <w:tabs>
        <w:tab w:val="num" w:pos="588"/>
      </w:tabs>
      <w:spacing w:before="240" w:after="60"/>
      <w:ind w:left="588" w:hanging="288"/>
      <w:outlineLvl w:val="6"/>
    </w:pPr>
    <w:rPr>
      <w:rFonts w:ascii="Arial" w:eastAsia="Times New Roman" w:hAnsi="Arial"/>
      <w:sz w:val="20"/>
    </w:rPr>
  </w:style>
  <w:style w:type="paragraph" w:styleId="Titre8">
    <w:name w:val="heading 8"/>
    <w:basedOn w:val="Normal"/>
    <w:next w:val="Normal"/>
    <w:link w:val="Titre8Car"/>
    <w:qFormat/>
    <w:rsid w:val="0027632E"/>
    <w:pPr>
      <w:tabs>
        <w:tab w:val="num" w:pos="732"/>
      </w:tabs>
      <w:spacing w:before="240" w:after="60"/>
      <w:ind w:left="732" w:hanging="432"/>
      <w:outlineLvl w:val="7"/>
    </w:pPr>
    <w:rPr>
      <w:rFonts w:ascii="Arial" w:eastAsia="Times New Roman" w:hAnsi="Arial"/>
      <w:i/>
      <w:sz w:val="20"/>
    </w:rPr>
  </w:style>
  <w:style w:type="paragraph" w:styleId="Titre9">
    <w:name w:val="heading 9"/>
    <w:basedOn w:val="Normal"/>
    <w:next w:val="Normal"/>
    <w:link w:val="Titre9Car"/>
    <w:qFormat/>
    <w:rsid w:val="0027632E"/>
    <w:pPr>
      <w:tabs>
        <w:tab w:val="num" w:pos="876"/>
      </w:tabs>
      <w:spacing w:before="240" w:after="60"/>
      <w:ind w:left="876" w:hanging="144"/>
      <w:outlineLvl w:val="8"/>
    </w:pPr>
    <w:rPr>
      <w:rFonts w:ascii="Arial" w:eastAsia="Times New Roman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nul Car,Titre 2oak Car,Titre 2metz Car,Titre 2LeRobert Car,T2 Car,Edf Titre 2 Car,sous-chapitre Car,charte T2 Car,Titre 2 / 1. Car,1.1-Titre 2 Car,h2 Car,§1.1. Car,sous-chapitre1 Car,Edf Titre 3 Car,sous-chapit... Car,N2 Car"/>
    <w:basedOn w:val="Policepardfaut"/>
    <w:link w:val="Titre2"/>
    <w:rsid w:val="00EB1DFB"/>
    <w:rPr>
      <w:rFonts w:asciiTheme="majorHAnsi" w:eastAsiaTheme="majorEastAsia" w:hAnsiTheme="majorHAnsi" w:cstheme="majorBidi"/>
      <w:b/>
      <w:bCs/>
      <w:i/>
      <w:iCs/>
      <w:sz w:val="28"/>
      <w:szCs w:val="28"/>
      <w:lang w:eastAsia="fr-FR"/>
    </w:rPr>
  </w:style>
  <w:style w:type="paragraph" w:styleId="Corpsdetexte">
    <w:name w:val="Body Text"/>
    <w:basedOn w:val="Normal"/>
    <w:link w:val="CorpsdetexteCar"/>
    <w:unhideWhenUsed/>
    <w:rsid w:val="000A6009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0A6009"/>
  </w:style>
  <w:style w:type="character" w:customStyle="1" w:styleId="Titre1Car">
    <w:name w:val="Titre 1 Car"/>
    <w:aliases w:val="rien Car,Titre un Car,ARTICLE GM.1- QUALITE Car,T1 Car,Chapitre Car,DOSSIER Car,charte T1 Car,charte T 1 Car,Titre 1 / I Car,1-Titre 1 Car,ARTICLE 1 Car,h1 Car"/>
    <w:basedOn w:val="Policepardfaut"/>
    <w:link w:val="Titre1"/>
    <w:rsid w:val="00C1446A"/>
    <w:rPr>
      <w:rFonts w:asciiTheme="majorHAnsi" w:eastAsiaTheme="majorEastAsia" w:hAnsiTheme="majorHAnsi" w:cstheme="majorBidi"/>
      <w:b/>
      <w:bCs/>
      <w:kern w:val="32"/>
      <w:sz w:val="32"/>
      <w:szCs w:val="32"/>
      <w:lang w:eastAsia="fr-FR"/>
    </w:rPr>
  </w:style>
  <w:style w:type="numbering" w:customStyle="1" w:styleId="MALISTE">
    <w:name w:val="MA LISTE"/>
    <w:uiPriority w:val="99"/>
    <w:rsid w:val="002E7383"/>
    <w:pPr>
      <w:numPr>
        <w:numId w:val="2"/>
      </w:numPr>
    </w:pPr>
  </w:style>
  <w:style w:type="character" w:customStyle="1" w:styleId="Titre3Car">
    <w:name w:val="Titre 3 Car"/>
    <w:aliases w:val="faux Car,1.1.1-Titre 3 Car,oak Car,Titre 3metz Car,Titre 31 Car,T3 Car,Section Car,§1.1.1. Car,h3 Car,Titre tertiaire Car,Section1 Car,(ou Nota) Car,S Car"/>
    <w:basedOn w:val="Policepardfaut"/>
    <w:link w:val="Titre3"/>
    <w:rsid w:val="0024603B"/>
    <w:rPr>
      <w:rFonts w:ascii="Garamond" w:hAnsi="Garamond" w:cstheme="minorHAnsi"/>
      <w:b/>
      <w:bCs/>
      <w:color w:val="000000"/>
      <w:sz w:val="24"/>
      <w:szCs w:val="24"/>
    </w:rPr>
  </w:style>
  <w:style w:type="numbering" w:customStyle="1" w:styleId="MALISTE2">
    <w:name w:val="MA LISTE 2"/>
    <w:uiPriority w:val="99"/>
    <w:rsid w:val="00A11FAE"/>
    <w:pPr>
      <w:numPr>
        <w:numId w:val="3"/>
      </w:numPr>
    </w:pPr>
  </w:style>
  <w:style w:type="paragraph" w:styleId="Retraitcorpsdetexte">
    <w:name w:val="Body Text Indent"/>
    <w:basedOn w:val="Normal"/>
    <w:link w:val="RetraitcorpsdetexteCar"/>
    <w:unhideWhenUsed/>
    <w:rsid w:val="0027632E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27632E"/>
    <w:rPr>
      <w:sz w:val="24"/>
      <w:lang w:eastAsia="fr-FR"/>
    </w:rPr>
  </w:style>
  <w:style w:type="paragraph" w:styleId="Retraitcorpset1relig">
    <w:name w:val="Body Text First Indent 2"/>
    <w:basedOn w:val="Retraitcorpsdetexte"/>
    <w:link w:val="Retraitcorpset1religCar"/>
    <w:unhideWhenUsed/>
    <w:rsid w:val="0027632E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27632E"/>
    <w:rPr>
      <w:sz w:val="24"/>
      <w:lang w:eastAsia="fr-FR"/>
    </w:rPr>
  </w:style>
  <w:style w:type="character" w:customStyle="1" w:styleId="Titre4Car">
    <w:name w:val="Titre 4 Car"/>
    <w:aliases w:val="§1.1.1.1. Car,§1.1.1.1 Car,Titre4 Car"/>
    <w:basedOn w:val="Policepardfaut"/>
    <w:link w:val="Titre4"/>
    <w:rsid w:val="0027632E"/>
    <w:rPr>
      <w:rFonts w:ascii="Arial" w:eastAsia="Times New Roman" w:hAnsi="Arial"/>
      <w:sz w:val="22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27632E"/>
    <w:rPr>
      <w:rFonts w:ascii="Arial" w:eastAsia="Times New Roman" w:hAnsi="Arial"/>
      <w:sz w:val="22"/>
      <w:lang w:eastAsia="fr-FR"/>
    </w:rPr>
  </w:style>
  <w:style w:type="character" w:customStyle="1" w:styleId="Titre6Car">
    <w:name w:val="Titre 6 Car"/>
    <w:basedOn w:val="Policepardfaut"/>
    <w:link w:val="Titre6"/>
    <w:rsid w:val="0027632E"/>
    <w:rPr>
      <w:rFonts w:ascii="Arial" w:eastAsia="Times New Roman" w:hAnsi="Arial"/>
      <w:sz w:val="22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27632E"/>
    <w:rPr>
      <w:rFonts w:ascii="Arial" w:eastAsia="Times New Roman" w:hAnsi="Arial"/>
      <w:lang w:eastAsia="fr-FR"/>
    </w:rPr>
  </w:style>
  <w:style w:type="character" w:customStyle="1" w:styleId="Titre8Car">
    <w:name w:val="Titre 8 Car"/>
    <w:basedOn w:val="Policepardfaut"/>
    <w:link w:val="Titre8"/>
    <w:rsid w:val="0027632E"/>
    <w:rPr>
      <w:rFonts w:ascii="Arial" w:eastAsia="Times New Roman" w:hAnsi="Arial"/>
      <w:i/>
      <w:lang w:eastAsia="fr-FR"/>
    </w:rPr>
  </w:style>
  <w:style w:type="character" w:customStyle="1" w:styleId="Titre9Car">
    <w:name w:val="Titre 9 Car"/>
    <w:basedOn w:val="Policepardfaut"/>
    <w:link w:val="Titre9"/>
    <w:rsid w:val="0027632E"/>
    <w:rPr>
      <w:rFonts w:ascii="Arial" w:eastAsia="Times New Roman" w:hAnsi="Arial"/>
      <w:b/>
      <w:i/>
      <w:sz w:val="18"/>
      <w:lang w:eastAsia="fr-FR"/>
    </w:rPr>
  </w:style>
  <w:style w:type="numbering" w:customStyle="1" w:styleId="Aucuneliste1">
    <w:name w:val="Aucune liste1"/>
    <w:next w:val="Aucuneliste"/>
    <w:semiHidden/>
    <w:unhideWhenUsed/>
    <w:rsid w:val="0027632E"/>
  </w:style>
  <w:style w:type="paragraph" w:styleId="Index3">
    <w:name w:val="index 3"/>
    <w:basedOn w:val="Index2"/>
    <w:semiHidden/>
    <w:rsid w:val="0027632E"/>
    <w:pPr>
      <w:spacing w:before="120"/>
      <w:ind w:left="2552"/>
    </w:pPr>
  </w:style>
  <w:style w:type="paragraph" w:styleId="Index2">
    <w:name w:val="index 2"/>
    <w:semiHidden/>
    <w:rsid w:val="0027632E"/>
    <w:pPr>
      <w:spacing w:line="240" w:lineRule="exact"/>
      <w:ind w:left="2269" w:hanging="142"/>
    </w:pPr>
    <w:rPr>
      <w:rFonts w:ascii="Univers" w:eastAsia="Times New Roman" w:hAnsi="Univers"/>
      <w:sz w:val="22"/>
      <w:lang w:eastAsia="fr-FR"/>
    </w:rPr>
  </w:style>
  <w:style w:type="paragraph" w:styleId="Pieddepage">
    <w:name w:val="footer"/>
    <w:basedOn w:val="Normal"/>
    <w:link w:val="PieddepageCar"/>
    <w:autoRedefine/>
    <w:uiPriority w:val="99"/>
    <w:rsid w:val="00784003"/>
    <w:pPr>
      <w:tabs>
        <w:tab w:val="center" w:pos="5103"/>
        <w:tab w:val="right" w:pos="9923"/>
      </w:tabs>
      <w:spacing w:before="120"/>
      <w:jc w:val="center"/>
    </w:pPr>
    <w:rPr>
      <w:rFonts w:eastAsia="Times New Roman" w:cstheme="minorHAnsi"/>
      <w:noProof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784003"/>
    <w:rPr>
      <w:rFonts w:ascii="Garamond" w:eastAsia="Times New Roman" w:hAnsi="Garamond" w:cstheme="minorHAnsi"/>
      <w:noProof/>
      <w:lang w:eastAsia="fr-FR"/>
    </w:rPr>
  </w:style>
  <w:style w:type="paragraph" w:styleId="En-tte">
    <w:name w:val="header"/>
    <w:link w:val="En-tteCar"/>
    <w:uiPriority w:val="99"/>
    <w:rsid w:val="0027632E"/>
    <w:pPr>
      <w:spacing w:before="240" w:after="240" w:line="240" w:lineRule="exact"/>
      <w:jc w:val="center"/>
    </w:pPr>
    <w:rPr>
      <w:rFonts w:ascii="zapf humanist" w:eastAsia="Times New Roman" w:hAnsi="zapf humanist"/>
      <w:b/>
      <w:sz w:val="32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27632E"/>
    <w:rPr>
      <w:rFonts w:ascii="zapf humanist" w:eastAsia="Times New Roman" w:hAnsi="zapf humanist"/>
      <w:b/>
      <w:sz w:val="32"/>
      <w:lang w:eastAsia="fr-FR"/>
    </w:rPr>
  </w:style>
  <w:style w:type="character" w:styleId="Appelnotedebasdep">
    <w:name w:val="footnote reference"/>
    <w:semiHidden/>
    <w:rsid w:val="0027632E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27632E"/>
    <w:pPr>
      <w:spacing w:after="120"/>
      <w:ind w:left="1134"/>
    </w:pPr>
    <w:rPr>
      <w:rFonts w:ascii="Arial Narrow" w:eastAsia="Times New Roman" w:hAnsi="Arial Narrow"/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27632E"/>
    <w:rPr>
      <w:rFonts w:ascii="Arial Narrow" w:eastAsia="Times New Roman" w:hAnsi="Arial Narrow"/>
      <w:lang w:eastAsia="fr-FR"/>
    </w:rPr>
  </w:style>
  <w:style w:type="paragraph" w:styleId="Retraitnormal">
    <w:name w:val="Normal Indent"/>
    <w:basedOn w:val="Normal"/>
    <w:rsid w:val="0027632E"/>
    <w:pPr>
      <w:spacing w:after="120"/>
      <w:ind w:left="708"/>
    </w:pPr>
    <w:rPr>
      <w:rFonts w:ascii="Arial Narrow" w:eastAsia="Times New Roman" w:hAnsi="Arial Narrow"/>
      <w:sz w:val="22"/>
    </w:rPr>
  </w:style>
  <w:style w:type="paragraph" w:customStyle="1" w:styleId="TITREPAGEDEGARDE">
    <w:name w:val="TITRE PAGE DE GARDE"/>
    <w:autoRedefine/>
    <w:rsid w:val="0027632E"/>
    <w:pPr>
      <w:spacing w:before="480" w:after="480"/>
      <w:ind w:left="1134"/>
      <w:jc w:val="center"/>
    </w:pPr>
    <w:rPr>
      <w:rFonts w:ascii="Arial" w:eastAsia="Times New Roman" w:hAnsi="Arial"/>
      <w:b/>
      <w:caps/>
      <w:sz w:val="28"/>
      <w:lang w:eastAsia="fr-FR"/>
    </w:rPr>
  </w:style>
  <w:style w:type="paragraph" w:customStyle="1" w:styleId="SOUSTITREPAGEDEG">
    <w:name w:val="SOUS TITRE PAGE DE G"/>
    <w:rsid w:val="0027632E"/>
    <w:pPr>
      <w:spacing w:before="240" w:after="720" w:line="240" w:lineRule="exact"/>
      <w:jc w:val="center"/>
    </w:pPr>
    <w:rPr>
      <w:rFonts w:ascii="zapf humanist" w:eastAsia="Times New Roman" w:hAnsi="zapf humanist"/>
      <w:lang w:eastAsia="fr-FR"/>
    </w:rPr>
  </w:style>
  <w:style w:type="paragraph" w:customStyle="1" w:styleId="NOMDUDOCUMENT">
    <w:name w:val="NOM DU DOCUMENT"/>
    <w:rsid w:val="0027632E"/>
    <w:pPr>
      <w:spacing w:before="240" w:after="240" w:line="240" w:lineRule="exact"/>
      <w:jc w:val="center"/>
    </w:pPr>
    <w:rPr>
      <w:rFonts w:ascii="Univers" w:eastAsia="Times New Roman" w:hAnsi="Univers"/>
      <w:b/>
      <w:sz w:val="24"/>
      <w:lang w:eastAsia="fr-FR"/>
    </w:rPr>
  </w:style>
  <w:style w:type="paragraph" w:customStyle="1" w:styleId="SOUSTITRENO">
    <w:name w:val="SOUS TITRE NO"/>
    <w:rsid w:val="0027632E"/>
    <w:pPr>
      <w:spacing w:line="240" w:lineRule="exact"/>
      <w:jc w:val="center"/>
    </w:pPr>
    <w:rPr>
      <w:rFonts w:ascii="Univers" w:eastAsia="Times New Roman" w:hAnsi="Univers"/>
      <w:sz w:val="24"/>
      <w:lang w:eastAsia="fr-FR"/>
    </w:rPr>
  </w:style>
  <w:style w:type="paragraph" w:customStyle="1" w:styleId="retraitgauche">
    <w:name w:val="retrait à gauche"/>
    <w:rsid w:val="0027632E"/>
    <w:pPr>
      <w:spacing w:line="240" w:lineRule="exact"/>
      <w:ind w:left="5103"/>
    </w:pPr>
    <w:rPr>
      <w:rFonts w:ascii="Univers" w:eastAsia="Times New Roman" w:hAnsi="Univers"/>
      <w:b/>
      <w:caps/>
      <w:sz w:val="24"/>
      <w:u w:val="single"/>
      <w:lang w:eastAsia="fr-FR"/>
    </w:rPr>
  </w:style>
  <w:style w:type="paragraph" w:customStyle="1" w:styleId="ENUMERATION">
    <w:name w:val="ENUMERATION."/>
    <w:rsid w:val="0027632E"/>
    <w:pPr>
      <w:spacing w:before="120"/>
      <w:ind w:left="1984" w:hanging="283"/>
    </w:pPr>
    <w:rPr>
      <w:rFonts w:ascii="Arial" w:eastAsia="Times New Roman" w:hAnsi="Arial"/>
      <w:sz w:val="22"/>
      <w:lang w:eastAsia="fr-FR"/>
    </w:rPr>
  </w:style>
  <w:style w:type="paragraph" w:customStyle="1" w:styleId="SGEC">
    <w:name w:val="SGEC"/>
    <w:rsid w:val="0027632E"/>
    <w:pPr>
      <w:spacing w:line="240" w:lineRule="exact"/>
      <w:ind w:left="567"/>
    </w:pPr>
    <w:rPr>
      <w:rFonts w:ascii="zapf humanist" w:eastAsia="Times New Roman" w:hAnsi="zapf humanist"/>
      <w:b/>
      <w:sz w:val="24"/>
      <w:lang w:eastAsia="fr-FR"/>
    </w:rPr>
  </w:style>
  <w:style w:type="paragraph" w:customStyle="1" w:styleId="titreniveau4">
    <w:name w:val="titre niveau 4"/>
    <w:rsid w:val="0027632E"/>
    <w:pPr>
      <w:spacing w:after="240" w:line="240" w:lineRule="exact"/>
      <w:ind w:left="2126"/>
    </w:pPr>
    <w:rPr>
      <w:rFonts w:ascii="Courier" w:eastAsia="Times New Roman" w:hAnsi="Courier"/>
      <w:b/>
      <w:sz w:val="24"/>
      <w:lang w:eastAsia="fr-FR"/>
    </w:rPr>
  </w:style>
  <w:style w:type="paragraph" w:customStyle="1" w:styleId="paragrapheniveau4">
    <w:name w:val="paragraphe niveau 4"/>
    <w:rsid w:val="0027632E"/>
    <w:pPr>
      <w:spacing w:after="240" w:line="240" w:lineRule="exact"/>
      <w:ind w:left="2410"/>
    </w:pPr>
    <w:rPr>
      <w:rFonts w:ascii="Courier" w:eastAsia="Times New Roman" w:hAnsi="Courier"/>
      <w:sz w:val="24"/>
      <w:lang w:eastAsia="fr-FR"/>
    </w:rPr>
  </w:style>
  <w:style w:type="paragraph" w:customStyle="1" w:styleId="standard">
    <w:name w:val="standard"/>
    <w:rsid w:val="0027632E"/>
    <w:pPr>
      <w:spacing w:after="120" w:line="240" w:lineRule="exact"/>
      <w:ind w:left="1843"/>
    </w:pPr>
    <w:rPr>
      <w:rFonts w:ascii="Univers" w:eastAsia="Times New Roman" w:hAnsi="Univers"/>
      <w:sz w:val="22"/>
      <w:lang w:eastAsia="fr-FR"/>
    </w:rPr>
  </w:style>
  <w:style w:type="paragraph" w:customStyle="1" w:styleId="soustitre">
    <w:name w:val="sous titre"/>
    <w:rsid w:val="0027632E"/>
    <w:pPr>
      <w:spacing w:after="240" w:line="240" w:lineRule="exact"/>
      <w:ind w:left="2126"/>
    </w:pPr>
    <w:rPr>
      <w:rFonts w:ascii="Courier" w:eastAsia="Times New Roman" w:hAnsi="Courier"/>
      <w:sz w:val="24"/>
      <w:u w:val="single"/>
      <w:lang w:eastAsia="fr-FR"/>
    </w:rPr>
  </w:style>
  <w:style w:type="paragraph" w:customStyle="1" w:styleId="paragrapheniveau5">
    <w:name w:val="paragraphe niveau 5"/>
    <w:rsid w:val="0027632E"/>
    <w:pPr>
      <w:spacing w:before="80"/>
      <w:ind w:left="2410"/>
      <w:jc w:val="both"/>
    </w:pPr>
    <w:rPr>
      <w:rFonts w:ascii="Arial" w:eastAsia="Times New Roman" w:hAnsi="Arial"/>
      <w:sz w:val="22"/>
      <w:lang w:eastAsia="fr-FR"/>
    </w:rPr>
  </w:style>
  <w:style w:type="paragraph" w:customStyle="1" w:styleId="numrotation">
    <w:name w:val="numérotation"/>
    <w:rsid w:val="0027632E"/>
    <w:pPr>
      <w:spacing w:after="240" w:line="240" w:lineRule="exact"/>
      <w:ind w:left="2127" w:hanging="425"/>
    </w:pPr>
    <w:rPr>
      <w:rFonts w:ascii="Univers" w:eastAsia="Times New Roman" w:hAnsi="Univers"/>
      <w:sz w:val="24"/>
      <w:lang w:eastAsia="fr-FR"/>
    </w:rPr>
  </w:style>
  <w:style w:type="paragraph" w:customStyle="1" w:styleId="titregrasmajuscule">
    <w:name w:val="titre gras majuscule"/>
    <w:rsid w:val="0027632E"/>
    <w:pPr>
      <w:tabs>
        <w:tab w:val="left" w:pos="2127"/>
      </w:tabs>
      <w:spacing w:before="240" w:after="240" w:line="240" w:lineRule="exact"/>
      <w:ind w:left="2410" w:hanging="284"/>
    </w:pPr>
    <w:rPr>
      <w:rFonts w:ascii="Univers" w:eastAsia="Times New Roman" w:hAnsi="Univers"/>
      <w:b/>
      <w:caps/>
      <w:sz w:val="22"/>
      <w:lang w:eastAsia="fr-FR"/>
    </w:rPr>
  </w:style>
  <w:style w:type="paragraph" w:customStyle="1" w:styleId="para3">
    <w:name w:val="para 3"/>
    <w:basedOn w:val="Normal"/>
    <w:rsid w:val="0027632E"/>
    <w:pPr>
      <w:spacing w:before="120"/>
      <w:ind w:left="1701"/>
    </w:pPr>
    <w:rPr>
      <w:rFonts w:ascii="Arial" w:eastAsia="Times New Roman" w:hAnsi="Arial"/>
      <w:sz w:val="20"/>
    </w:rPr>
  </w:style>
  <w:style w:type="paragraph" w:customStyle="1" w:styleId="para6">
    <w:name w:val="para6"/>
    <w:basedOn w:val="Normal"/>
    <w:rsid w:val="0027632E"/>
    <w:pPr>
      <w:spacing w:before="120"/>
      <w:ind w:left="2268"/>
    </w:pPr>
    <w:rPr>
      <w:rFonts w:ascii="Arial" w:eastAsia="Times New Roman" w:hAnsi="Arial"/>
      <w:sz w:val="20"/>
    </w:rPr>
  </w:style>
  <w:style w:type="paragraph" w:customStyle="1" w:styleId="numr3">
    <w:name w:val="énumér3"/>
    <w:basedOn w:val="Normal"/>
    <w:rsid w:val="0027632E"/>
    <w:pPr>
      <w:numPr>
        <w:numId w:val="6"/>
      </w:numPr>
      <w:spacing w:before="20" w:after="40"/>
    </w:pPr>
    <w:rPr>
      <w:rFonts w:ascii="Arial Narrow" w:eastAsia="Times New Roman" w:hAnsi="Arial Narrow"/>
      <w:sz w:val="22"/>
    </w:rPr>
  </w:style>
  <w:style w:type="paragraph" w:customStyle="1" w:styleId="para2bis">
    <w:name w:val="para 2bis"/>
    <w:basedOn w:val="Normal"/>
    <w:rsid w:val="0027632E"/>
    <w:pPr>
      <w:spacing w:after="120"/>
      <w:ind w:left="1701"/>
    </w:pPr>
    <w:rPr>
      <w:rFonts w:ascii="Arial Narrow" w:eastAsia="Times New Roman" w:hAnsi="Arial Narrow"/>
      <w:sz w:val="22"/>
    </w:rPr>
  </w:style>
  <w:style w:type="paragraph" w:customStyle="1" w:styleId="para3bis">
    <w:name w:val="para 3bis"/>
    <w:basedOn w:val="para3"/>
    <w:rsid w:val="0027632E"/>
    <w:rPr>
      <w:b/>
    </w:rPr>
  </w:style>
  <w:style w:type="paragraph" w:customStyle="1" w:styleId="Titre3bis">
    <w:name w:val="Titre 3bis"/>
    <w:basedOn w:val="Titre3"/>
    <w:rsid w:val="0027632E"/>
    <w:pPr>
      <w:outlineLvl w:val="9"/>
    </w:pPr>
    <w:rPr>
      <w:rFonts w:ascii="Arial" w:eastAsia="Times New Roman" w:hAnsi="Arial" w:cs="Times New Roman"/>
      <w:bCs w:val="0"/>
      <w:color w:val="auto"/>
      <w:sz w:val="22"/>
      <w:lang w:eastAsia="fr-FR"/>
    </w:rPr>
  </w:style>
  <w:style w:type="paragraph" w:customStyle="1" w:styleId="TITRECENTRE">
    <w:name w:val="TITRE CENTRE"/>
    <w:basedOn w:val="Normal"/>
    <w:rsid w:val="0027632E"/>
    <w:pPr>
      <w:pageBreakBefore/>
      <w:pBdr>
        <w:bottom w:val="single" w:sz="6" w:space="1" w:color="auto"/>
      </w:pBdr>
      <w:spacing w:before="240" w:after="600"/>
      <w:ind w:left="1134"/>
      <w:jc w:val="center"/>
    </w:pPr>
    <w:rPr>
      <w:rFonts w:ascii="Arial" w:eastAsia="Times New Roman" w:hAnsi="Arial"/>
      <w:caps/>
      <w:sz w:val="28"/>
    </w:rPr>
  </w:style>
  <w:style w:type="paragraph" w:customStyle="1" w:styleId="para2Car">
    <w:name w:val="para 2 Car"/>
    <w:basedOn w:val="Normal"/>
    <w:link w:val="para2CarCar"/>
    <w:rsid w:val="0027632E"/>
    <w:pPr>
      <w:keepLines/>
      <w:spacing w:before="60" w:after="60"/>
      <w:ind w:left="1134"/>
    </w:pPr>
    <w:rPr>
      <w:rFonts w:ascii="Arial Narrow" w:eastAsia="Times New Roman" w:hAnsi="Arial Narrow"/>
      <w:sz w:val="22"/>
    </w:rPr>
  </w:style>
  <w:style w:type="paragraph" w:customStyle="1" w:styleId="para4">
    <w:name w:val="para 4"/>
    <w:basedOn w:val="para3"/>
    <w:rsid w:val="0027632E"/>
    <w:pPr>
      <w:ind w:left="2410"/>
    </w:pPr>
  </w:style>
  <w:style w:type="paragraph" w:customStyle="1" w:styleId="numrationCar">
    <w:name w:val="énumération Car"/>
    <w:basedOn w:val="Normal"/>
    <w:link w:val="numrationCarCar"/>
    <w:rsid w:val="0027632E"/>
    <w:pPr>
      <w:numPr>
        <w:numId w:val="5"/>
      </w:numPr>
      <w:tabs>
        <w:tab w:val="clear" w:pos="360"/>
        <w:tab w:val="num" w:pos="1701"/>
      </w:tabs>
      <w:spacing w:before="60"/>
      <w:ind w:left="1701" w:hanging="283"/>
    </w:pPr>
    <w:rPr>
      <w:rFonts w:ascii="Arial Narrow" w:eastAsia="Times New Roman" w:hAnsi="Arial Narrow"/>
      <w:sz w:val="22"/>
    </w:rPr>
  </w:style>
  <w:style w:type="paragraph" w:styleId="TM1">
    <w:name w:val="toc 1"/>
    <w:basedOn w:val="Normal"/>
    <w:next w:val="Normal"/>
    <w:uiPriority w:val="39"/>
    <w:rsid w:val="00323150"/>
    <w:pPr>
      <w:keepNext/>
      <w:pBdr>
        <w:bottom w:val="single" w:sz="6" w:space="1" w:color="auto"/>
      </w:pBdr>
      <w:tabs>
        <w:tab w:val="right" w:pos="9072"/>
      </w:tabs>
      <w:spacing w:before="240"/>
    </w:pPr>
    <w:rPr>
      <w:rFonts w:eastAsia="Times New Roman"/>
      <w:b/>
      <w:caps/>
      <w:noProof/>
      <w:sz w:val="22"/>
    </w:rPr>
  </w:style>
  <w:style w:type="paragraph" w:styleId="TM2">
    <w:name w:val="toc 2"/>
    <w:basedOn w:val="Normal"/>
    <w:next w:val="Normal"/>
    <w:autoRedefine/>
    <w:uiPriority w:val="39"/>
    <w:rsid w:val="00E84497"/>
    <w:pPr>
      <w:tabs>
        <w:tab w:val="right" w:pos="9072"/>
      </w:tabs>
    </w:pPr>
    <w:rPr>
      <w:rFonts w:eastAsia="Times New Roman"/>
      <w:b/>
      <w:caps/>
      <w:noProof/>
      <w:sz w:val="20"/>
    </w:rPr>
  </w:style>
  <w:style w:type="paragraph" w:styleId="TM3">
    <w:name w:val="toc 3"/>
    <w:basedOn w:val="Normal"/>
    <w:next w:val="Normal"/>
    <w:autoRedefine/>
    <w:uiPriority w:val="39"/>
    <w:rsid w:val="00E84497"/>
    <w:pPr>
      <w:tabs>
        <w:tab w:val="right" w:pos="9072"/>
      </w:tabs>
      <w:spacing w:before="60"/>
      <w:ind w:left="851"/>
    </w:pPr>
    <w:rPr>
      <w:rFonts w:eastAsia="Times New Roman"/>
      <w:noProof/>
      <w:sz w:val="20"/>
    </w:rPr>
  </w:style>
  <w:style w:type="paragraph" w:styleId="TM4">
    <w:name w:val="toc 4"/>
    <w:basedOn w:val="Normal"/>
    <w:next w:val="Normal"/>
    <w:autoRedefine/>
    <w:semiHidden/>
    <w:rsid w:val="0027632E"/>
    <w:pPr>
      <w:tabs>
        <w:tab w:val="right" w:pos="9916"/>
      </w:tabs>
      <w:ind w:left="720"/>
    </w:pPr>
    <w:rPr>
      <w:rFonts w:ascii="Arial" w:eastAsia="Times New Roman" w:hAnsi="Arial"/>
      <w:sz w:val="20"/>
    </w:rPr>
  </w:style>
  <w:style w:type="paragraph" w:styleId="TM5">
    <w:name w:val="toc 5"/>
    <w:basedOn w:val="Normal"/>
    <w:next w:val="Normal"/>
    <w:semiHidden/>
    <w:rsid w:val="0027632E"/>
    <w:pPr>
      <w:tabs>
        <w:tab w:val="right" w:pos="9916"/>
      </w:tabs>
      <w:ind w:left="960"/>
    </w:pPr>
    <w:rPr>
      <w:rFonts w:ascii="Times New Roman" w:eastAsia="Times New Roman" w:hAnsi="Times New Roman"/>
      <w:sz w:val="20"/>
    </w:rPr>
  </w:style>
  <w:style w:type="paragraph" w:styleId="TM6">
    <w:name w:val="toc 6"/>
    <w:basedOn w:val="Normal"/>
    <w:next w:val="Normal"/>
    <w:semiHidden/>
    <w:rsid w:val="0027632E"/>
    <w:pPr>
      <w:tabs>
        <w:tab w:val="right" w:pos="9916"/>
      </w:tabs>
      <w:ind w:left="1200"/>
    </w:pPr>
    <w:rPr>
      <w:rFonts w:ascii="Times New Roman" w:eastAsia="Times New Roman" w:hAnsi="Times New Roman"/>
      <w:sz w:val="20"/>
    </w:rPr>
  </w:style>
  <w:style w:type="paragraph" w:styleId="TM7">
    <w:name w:val="toc 7"/>
    <w:basedOn w:val="Normal"/>
    <w:next w:val="Normal"/>
    <w:semiHidden/>
    <w:rsid w:val="0027632E"/>
    <w:pPr>
      <w:tabs>
        <w:tab w:val="right" w:pos="9916"/>
      </w:tabs>
      <w:ind w:left="1440"/>
    </w:pPr>
    <w:rPr>
      <w:rFonts w:ascii="Times New Roman" w:eastAsia="Times New Roman" w:hAnsi="Times New Roman"/>
      <w:sz w:val="20"/>
    </w:rPr>
  </w:style>
  <w:style w:type="paragraph" w:styleId="TM8">
    <w:name w:val="toc 8"/>
    <w:basedOn w:val="Normal"/>
    <w:next w:val="Normal"/>
    <w:semiHidden/>
    <w:rsid w:val="0027632E"/>
    <w:pPr>
      <w:tabs>
        <w:tab w:val="right" w:pos="9916"/>
      </w:tabs>
      <w:ind w:left="1680"/>
    </w:pPr>
    <w:rPr>
      <w:rFonts w:ascii="Times New Roman" w:eastAsia="Times New Roman" w:hAnsi="Times New Roman"/>
      <w:sz w:val="20"/>
    </w:rPr>
  </w:style>
  <w:style w:type="paragraph" w:styleId="TM9">
    <w:name w:val="toc 9"/>
    <w:basedOn w:val="Normal"/>
    <w:next w:val="Normal"/>
    <w:semiHidden/>
    <w:rsid w:val="0027632E"/>
    <w:pPr>
      <w:tabs>
        <w:tab w:val="right" w:pos="9916"/>
      </w:tabs>
      <w:ind w:left="1920"/>
    </w:pPr>
    <w:rPr>
      <w:rFonts w:ascii="Times New Roman" w:eastAsia="Times New Roman" w:hAnsi="Times New Roman"/>
      <w:sz w:val="20"/>
    </w:rPr>
  </w:style>
  <w:style w:type="character" w:styleId="Numrodepage">
    <w:name w:val="page number"/>
    <w:basedOn w:val="Policepardfaut"/>
    <w:rsid w:val="0027632E"/>
  </w:style>
  <w:style w:type="paragraph" w:customStyle="1" w:styleId="numr4">
    <w:name w:val="énumér4"/>
    <w:basedOn w:val="numr3"/>
    <w:rsid w:val="0027632E"/>
    <w:pPr>
      <w:numPr>
        <w:numId w:val="4"/>
      </w:numPr>
      <w:tabs>
        <w:tab w:val="left" w:pos="2268"/>
      </w:tabs>
      <w:spacing w:after="60"/>
    </w:pPr>
  </w:style>
  <w:style w:type="paragraph" w:styleId="Corpsdetexte2">
    <w:name w:val="Body Text 2"/>
    <w:basedOn w:val="Normal"/>
    <w:link w:val="Corpsdetexte2Car"/>
    <w:rsid w:val="0027632E"/>
    <w:pPr>
      <w:spacing w:before="240" w:after="120"/>
      <w:jc w:val="center"/>
    </w:pPr>
    <w:rPr>
      <w:rFonts w:ascii="Arial Narrow" w:eastAsia="Times New Roman" w:hAnsi="Arial Narrow"/>
      <w:b/>
      <w:caps/>
      <w:sz w:val="36"/>
    </w:rPr>
  </w:style>
  <w:style w:type="character" w:customStyle="1" w:styleId="Corpsdetexte2Car">
    <w:name w:val="Corps de texte 2 Car"/>
    <w:basedOn w:val="Policepardfaut"/>
    <w:link w:val="Corpsdetexte2"/>
    <w:rsid w:val="0027632E"/>
    <w:rPr>
      <w:rFonts w:ascii="Arial Narrow" w:eastAsia="Times New Roman" w:hAnsi="Arial Narrow"/>
      <w:b/>
      <w:caps/>
      <w:sz w:val="36"/>
      <w:lang w:eastAsia="fr-FR"/>
    </w:rPr>
  </w:style>
  <w:style w:type="character" w:customStyle="1" w:styleId="para2CarCar">
    <w:name w:val="para 2 Car Car"/>
    <w:link w:val="para2Car"/>
    <w:rsid w:val="0027632E"/>
    <w:rPr>
      <w:rFonts w:ascii="Arial Narrow" w:eastAsia="Times New Roman" w:hAnsi="Arial Narrow"/>
      <w:sz w:val="22"/>
      <w:lang w:eastAsia="fr-FR"/>
    </w:rPr>
  </w:style>
  <w:style w:type="character" w:styleId="Lienhypertexte">
    <w:name w:val="Hyperlink"/>
    <w:uiPriority w:val="99"/>
    <w:rsid w:val="0027632E"/>
    <w:rPr>
      <w:color w:val="0000FF"/>
      <w:u w:val="single"/>
    </w:rPr>
  </w:style>
  <w:style w:type="table" w:styleId="Grilledutableau">
    <w:name w:val="Table Grid"/>
    <w:basedOn w:val="TableauNormal"/>
    <w:rsid w:val="0027632E"/>
    <w:pPr>
      <w:spacing w:after="120"/>
      <w:ind w:left="1134"/>
      <w:jc w:val="both"/>
    </w:pPr>
    <w:rPr>
      <w:rFonts w:ascii="CG Times" w:eastAsia="Times New Roman" w:hAnsi="CG Times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umrationCarCar">
    <w:name w:val="énumération Car Car"/>
    <w:link w:val="numrationCar"/>
    <w:rsid w:val="0027632E"/>
    <w:rPr>
      <w:rFonts w:ascii="Arial Narrow" w:eastAsia="Times New Roman" w:hAnsi="Arial Narrow"/>
      <w:sz w:val="22"/>
      <w:lang w:eastAsia="fr-FR"/>
    </w:rPr>
  </w:style>
  <w:style w:type="paragraph" w:customStyle="1" w:styleId="Paragraphe">
    <w:name w:val="Paragraphe"/>
    <w:basedOn w:val="Normal"/>
    <w:rsid w:val="0027632E"/>
    <w:pPr>
      <w:spacing w:before="120"/>
    </w:pPr>
    <w:rPr>
      <w:rFonts w:ascii="Times New Roman" w:eastAsia="Times New Roman" w:hAnsi="Times New Roman"/>
    </w:rPr>
  </w:style>
  <w:style w:type="character" w:styleId="Marquedecommentaire">
    <w:name w:val="annotation reference"/>
    <w:rsid w:val="0027632E"/>
    <w:rPr>
      <w:sz w:val="16"/>
      <w:szCs w:val="16"/>
    </w:rPr>
  </w:style>
  <w:style w:type="paragraph" w:styleId="Commentaire">
    <w:name w:val="annotation text"/>
    <w:basedOn w:val="Normal"/>
    <w:link w:val="CommentaireCar"/>
    <w:rsid w:val="0027632E"/>
    <w:pPr>
      <w:spacing w:after="120"/>
      <w:ind w:left="1134"/>
    </w:pPr>
    <w:rPr>
      <w:rFonts w:ascii="Arial Narrow" w:eastAsia="Times New Roman" w:hAnsi="Arial Narrow"/>
      <w:sz w:val="20"/>
    </w:rPr>
  </w:style>
  <w:style w:type="character" w:customStyle="1" w:styleId="CommentaireCar">
    <w:name w:val="Commentaire Car"/>
    <w:basedOn w:val="Policepardfaut"/>
    <w:link w:val="Commentaire"/>
    <w:rsid w:val="0027632E"/>
    <w:rPr>
      <w:rFonts w:ascii="Arial Narrow" w:eastAsia="Times New Roman" w:hAnsi="Arial Narrow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2763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7632E"/>
    <w:rPr>
      <w:rFonts w:ascii="Arial Narrow" w:eastAsia="Times New Roman" w:hAnsi="Arial Narrow"/>
      <w:b/>
      <w:bCs/>
      <w:lang w:eastAsia="fr-FR"/>
    </w:rPr>
  </w:style>
  <w:style w:type="paragraph" w:styleId="Textedebulles">
    <w:name w:val="Balloon Text"/>
    <w:basedOn w:val="Normal"/>
    <w:link w:val="TextedebullesCar"/>
    <w:semiHidden/>
    <w:rsid w:val="0027632E"/>
    <w:pPr>
      <w:spacing w:after="120"/>
      <w:ind w:left="1134"/>
    </w:pPr>
    <w:rPr>
      <w:rFonts w:ascii="Tahoma" w:eastAsia="Times New Roman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27632E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paragr3">
    <w:name w:val="paragr3"/>
    <w:basedOn w:val="Normal"/>
    <w:rsid w:val="0027632E"/>
    <w:pPr>
      <w:ind w:left="851"/>
    </w:pPr>
    <w:rPr>
      <w:rFonts w:ascii="Times New Roman" w:eastAsia="Times New Roman" w:hAnsi="Times New Roman"/>
      <w:noProof/>
    </w:rPr>
  </w:style>
  <w:style w:type="paragraph" w:styleId="Retraitcorpsdetexte3">
    <w:name w:val="Body Text Indent 3"/>
    <w:basedOn w:val="Normal"/>
    <w:link w:val="Retraitcorpsdetexte3Car"/>
    <w:rsid w:val="0027632E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27632E"/>
    <w:rPr>
      <w:rFonts w:ascii="Times New Roman" w:eastAsia="Times New Roman" w:hAnsi="Times New Roman"/>
      <w:sz w:val="16"/>
      <w:szCs w:val="16"/>
      <w:lang w:eastAsia="fr-FR"/>
    </w:rPr>
  </w:style>
  <w:style w:type="paragraph" w:styleId="Retraitcorpsdetexte2">
    <w:name w:val="Body Text Indent 2"/>
    <w:basedOn w:val="Normal"/>
    <w:link w:val="Retraitcorpsdetexte2Car"/>
    <w:rsid w:val="0027632E"/>
    <w:pPr>
      <w:spacing w:after="120" w:line="480" w:lineRule="auto"/>
      <w:ind w:left="283"/>
    </w:pPr>
    <w:rPr>
      <w:rFonts w:ascii="Times New Roman" w:eastAsia="Times New Roman" w:hAnsi="Times New Roman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27632E"/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para1">
    <w:name w:val="para1"/>
    <w:basedOn w:val="Normal"/>
    <w:rsid w:val="0027632E"/>
    <w:pPr>
      <w:spacing w:before="120"/>
      <w:ind w:left="1701"/>
    </w:pPr>
    <w:rPr>
      <w:rFonts w:ascii="Arial" w:eastAsia="Times New Roman" w:hAnsi="Arial"/>
      <w:sz w:val="22"/>
    </w:rPr>
  </w:style>
  <w:style w:type="paragraph" w:customStyle="1" w:styleId="para2">
    <w:name w:val="para 2"/>
    <w:basedOn w:val="Normal"/>
    <w:rsid w:val="0027632E"/>
    <w:pPr>
      <w:keepLines/>
      <w:spacing w:before="60" w:after="60"/>
      <w:ind w:left="1134"/>
    </w:pPr>
    <w:rPr>
      <w:rFonts w:ascii="Arial Narrow" w:eastAsia="Times New Roman" w:hAnsi="Arial Narrow"/>
      <w:sz w:val="22"/>
    </w:rPr>
  </w:style>
  <w:style w:type="paragraph" w:styleId="Salutations">
    <w:name w:val="Salutation"/>
    <w:basedOn w:val="Normal"/>
    <w:next w:val="Normal"/>
    <w:link w:val="SalutationsCar"/>
    <w:rsid w:val="0027632E"/>
    <w:pPr>
      <w:spacing w:after="120"/>
      <w:ind w:left="1134"/>
    </w:pPr>
    <w:rPr>
      <w:rFonts w:ascii="Arial Narrow" w:eastAsia="Times New Roman" w:hAnsi="Arial Narrow"/>
      <w:sz w:val="22"/>
    </w:rPr>
  </w:style>
  <w:style w:type="character" w:customStyle="1" w:styleId="SalutationsCar">
    <w:name w:val="Salutations Car"/>
    <w:basedOn w:val="Policepardfaut"/>
    <w:link w:val="Salutations"/>
    <w:rsid w:val="0027632E"/>
    <w:rPr>
      <w:rFonts w:ascii="Arial Narrow" w:eastAsia="Times New Roman" w:hAnsi="Arial Narrow"/>
      <w:sz w:val="22"/>
      <w:lang w:eastAsia="fr-FR"/>
    </w:rPr>
  </w:style>
  <w:style w:type="paragraph" w:customStyle="1" w:styleId="Lignederfrence">
    <w:name w:val="Ligne de référence"/>
    <w:basedOn w:val="Corpsdetexte"/>
    <w:rsid w:val="0027632E"/>
    <w:pPr>
      <w:spacing w:before="1200" w:after="1200" w:line="960" w:lineRule="auto"/>
      <w:jc w:val="center"/>
    </w:pPr>
    <w:rPr>
      <w:rFonts w:ascii="Arial" w:eastAsia="Times New Roman" w:hAnsi="Arial"/>
      <w:b/>
      <w:sz w:val="40"/>
    </w:rPr>
  </w:style>
  <w:style w:type="character" w:styleId="lev">
    <w:name w:val="Strong"/>
    <w:uiPriority w:val="22"/>
    <w:qFormat/>
    <w:rsid w:val="0027632E"/>
    <w:rPr>
      <w:b/>
      <w:bCs/>
    </w:rPr>
  </w:style>
  <w:style w:type="paragraph" w:customStyle="1" w:styleId="paragraphe0">
    <w:name w:val="paragraphe"/>
    <w:basedOn w:val="Normal"/>
    <w:rsid w:val="0027632E"/>
    <w:pPr>
      <w:suppressAutoHyphens/>
      <w:spacing w:before="120" w:after="120"/>
      <w:ind w:left="567"/>
    </w:pPr>
    <w:rPr>
      <w:rFonts w:ascii="Times New Roman" w:eastAsia="Times New Roman" w:hAnsi="Times New Roman"/>
    </w:rPr>
  </w:style>
  <w:style w:type="paragraph" w:customStyle="1" w:styleId="numration">
    <w:name w:val="énumération"/>
    <w:basedOn w:val="Normal"/>
    <w:rsid w:val="0027632E"/>
    <w:pPr>
      <w:widowControl w:val="0"/>
      <w:tabs>
        <w:tab w:val="num" w:pos="1701"/>
      </w:tabs>
      <w:adjustRightInd w:val="0"/>
      <w:spacing w:before="60"/>
      <w:ind w:left="1701" w:hanging="283"/>
      <w:textAlignment w:val="baseline"/>
    </w:pPr>
    <w:rPr>
      <w:rFonts w:ascii="Arial Narrow" w:eastAsia="Times New Roman" w:hAnsi="Arial Narrow"/>
      <w:sz w:val="22"/>
      <w:szCs w:val="24"/>
    </w:rPr>
  </w:style>
  <w:style w:type="paragraph" w:customStyle="1" w:styleId="texte">
    <w:name w:val="texte"/>
    <w:basedOn w:val="Normal"/>
    <w:rsid w:val="0027632E"/>
    <w:pPr>
      <w:spacing w:line="360" w:lineRule="auto"/>
      <w:ind w:firstLine="567"/>
    </w:pPr>
    <w:rPr>
      <w:rFonts w:ascii="Times New Roman" w:eastAsia="Times New Roman" w:hAnsi="Times New Roman" w:cs="Angsana New"/>
      <w:sz w:val="22"/>
      <w:szCs w:val="22"/>
      <w:lang w:eastAsia="zh-CN" w:bidi="th-TH"/>
    </w:rPr>
  </w:style>
  <w:style w:type="paragraph" w:customStyle="1" w:styleId="RedaliaNormal">
    <w:name w:val="Redalia : Normal"/>
    <w:basedOn w:val="Normal"/>
    <w:autoRedefine/>
    <w:rsid w:val="0027632E"/>
    <w:pPr>
      <w:spacing w:after="240"/>
    </w:pPr>
    <w:rPr>
      <w:rFonts w:ascii="Arial Narrow" w:eastAsia="Times New Roman" w:hAnsi="Arial Narrow" w:cs="Arial"/>
      <w:sz w:val="22"/>
    </w:rPr>
  </w:style>
  <w:style w:type="paragraph" w:customStyle="1" w:styleId="ww-default">
    <w:name w:val="ww-default"/>
    <w:basedOn w:val="Normal"/>
    <w:rsid w:val="0027632E"/>
    <w:pPr>
      <w:autoSpaceDE w:val="0"/>
    </w:pPr>
    <w:rPr>
      <w:rFonts w:ascii="Times New Roman" w:eastAsia="Times New Roman" w:hAnsi="Times New Roman"/>
      <w:color w:val="000000"/>
      <w:szCs w:val="24"/>
    </w:rPr>
  </w:style>
  <w:style w:type="paragraph" w:styleId="Corpsdetexte3">
    <w:name w:val="Body Text 3"/>
    <w:basedOn w:val="Normal"/>
    <w:link w:val="Corpsdetexte3Car"/>
    <w:rsid w:val="0027632E"/>
    <w:pPr>
      <w:spacing w:after="120"/>
      <w:ind w:left="1134"/>
    </w:pPr>
    <w:rPr>
      <w:rFonts w:ascii="Arial Narrow" w:eastAsia="Times New Roman" w:hAnsi="Arial Narrow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27632E"/>
    <w:rPr>
      <w:rFonts w:ascii="Arial Narrow" w:eastAsia="Times New Roman" w:hAnsi="Arial Narrow"/>
      <w:sz w:val="16"/>
      <w:szCs w:val="16"/>
      <w:lang w:eastAsia="fr-FR"/>
    </w:rPr>
  </w:style>
  <w:style w:type="paragraph" w:customStyle="1" w:styleId="Corpsdetexte21">
    <w:name w:val="Corps de texte 21"/>
    <w:basedOn w:val="Normal"/>
    <w:rsid w:val="0027632E"/>
    <w:pPr>
      <w:widowControl w:val="0"/>
      <w:suppressAutoHyphens/>
      <w:adjustRightInd w:val="0"/>
      <w:spacing w:before="240" w:after="120" w:line="360" w:lineRule="atLeast"/>
      <w:jc w:val="center"/>
      <w:textAlignment w:val="baseline"/>
    </w:pPr>
    <w:rPr>
      <w:rFonts w:ascii="Arial Narrow" w:eastAsia="Times New Roman" w:hAnsi="Arial Narrow" w:cs="CG Times"/>
      <w:b/>
      <w:caps/>
      <w:sz w:val="36"/>
      <w:lang w:eastAsia="ar-SA"/>
    </w:rPr>
  </w:style>
  <w:style w:type="paragraph" w:customStyle="1" w:styleId="StyleTitre2Avant15ptAprs3pt">
    <w:name w:val="Style Titre 2 + Avant : 15 pt Après : 3 pt"/>
    <w:basedOn w:val="Titre2"/>
    <w:autoRedefine/>
    <w:rsid w:val="00CD3DD5"/>
    <w:pPr>
      <w:keepLines/>
      <w:widowControl w:val="0"/>
      <w:numPr>
        <w:ilvl w:val="0"/>
        <w:numId w:val="0"/>
      </w:numPr>
      <w:adjustRightInd w:val="0"/>
      <w:spacing w:before="360" w:after="120" w:line="276" w:lineRule="auto"/>
      <w:ind w:left="426"/>
      <w:textAlignment w:val="baseline"/>
    </w:pPr>
    <w:rPr>
      <w:rFonts w:ascii="Garamond" w:eastAsia="Times New Roman" w:hAnsi="Garamond" w:cstheme="majorHAnsi"/>
      <w:bCs w:val="0"/>
      <w:i w:val="0"/>
      <w:iCs w:val="0"/>
      <w:caps/>
      <w:sz w:val="24"/>
      <w:szCs w:val="24"/>
    </w:rPr>
  </w:style>
  <w:style w:type="paragraph" w:customStyle="1" w:styleId="Textepardfaut">
    <w:name w:val="Texte par défaut"/>
    <w:basedOn w:val="Normal"/>
    <w:rsid w:val="0027632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Retraitcorpsdetexte21">
    <w:name w:val="Retrait corps de texte 21"/>
    <w:basedOn w:val="Normal"/>
    <w:rsid w:val="0027632E"/>
    <w:pPr>
      <w:tabs>
        <w:tab w:val="left" w:pos="567"/>
      </w:tabs>
      <w:overflowPunct w:val="0"/>
      <w:autoSpaceDE w:val="0"/>
      <w:autoSpaceDN w:val="0"/>
      <w:adjustRightInd w:val="0"/>
      <w:ind w:left="567"/>
      <w:textAlignment w:val="baseline"/>
    </w:pPr>
    <w:rPr>
      <w:rFonts w:ascii="Arial" w:eastAsia="Times New Roman" w:hAnsi="Arial"/>
      <w:b/>
      <w:sz w:val="20"/>
    </w:rPr>
  </w:style>
  <w:style w:type="paragraph" w:customStyle="1" w:styleId="Default">
    <w:name w:val="Default"/>
    <w:rsid w:val="0027632E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StyleTitre2Justifi">
    <w:name w:val="Style Titre 2 + Justifié"/>
    <w:basedOn w:val="Titre2"/>
    <w:rsid w:val="0027632E"/>
    <w:pPr>
      <w:suppressAutoHyphens/>
      <w:spacing w:before="300" w:after="160"/>
    </w:pPr>
    <w:rPr>
      <w:rFonts w:ascii="Comic Sans MS" w:eastAsia="Times New Roman" w:hAnsi="Comic Sans MS" w:cs="Times New Roman"/>
      <w:bCs w:val="0"/>
      <w:i w:val="0"/>
      <w:iCs w:val="0"/>
      <w:sz w:val="20"/>
      <w:szCs w:val="20"/>
      <w:u w:val="single"/>
      <w:lang w:eastAsia="ar-SA"/>
    </w:rPr>
  </w:style>
  <w:style w:type="character" w:styleId="Accentuation">
    <w:name w:val="Emphasis"/>
    <w:qFormat/>
    <w:rsid w:val="0027632E"/>
    <w:rPr>
      <w:i/>
      <w:iCs/>
    </w:rPr>
  </w:style>
  <w:style w:type="paragraph" w:customStyle="1" w:styleId="Stylenumr3Aprs0pt">
    <w:name w:val="Style énumér3 + Après : 0 pt"/>
    <w:basedOn w:val="numr3"/>
    <w:rsid w:val="0027632E"/>
    <w:pPr>
      <w:widowControl w:val="0"/>
      <w:numPr>
        <w:numId w:val="0"/>
      </w:numPr>
      <w:adjustRightInd w:val="0"/>
      <w:spacing w:line="360" w:lineRule="atLeast"/>
      <w:ind w:left="1418" w:hanging="284"/>
      <w:textAlignment w:val="baseline"/>
    </w:pPr>
  </w:style>
  <w:style w:type="paragraph" w:customStyle="1" w:styleId="Normal2">
    <w:name w:val="Normal2"/>
    <w:basedOn w:val="Normal"/>
    <w:rsid w:val="0027632E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eastAsia="Times New Roman" w:hAnsi="Times New Roman"/>
      <w:sz w:val="22"/>
    </w:rPr>
  </w:style>
  <w:style w:type="character" w:customStyle="1" w:styleId="textepetit">
    <w:name w:val="textepetit"/>
    <w:basedOn w:val="Policepardfaut"/>
    <w:rsid w:val="0027632E"/>
  </w:style>
  <w:style w:type="character" w:styleId="Lienhypertextesuivivisit">
    <w:name w:val="FollowedHyperlink"/>
    <w:rsid w:val="0027632E"/>
    <w:rPr>
      <w:color w:val="800080"/>
      <w:u w:val="single"/>
    </w:rPr>
  </w:style>
  <w:style w:type="paragraph" w:styleId="NormalWeb">
    <w:name w:val="Normal (Web)"/>
    <w:basedOn w:val="Normal"/>
    <w:uiPriority w:val="99"/>
    <w:rsid w:val="0027632E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En-ttedetabledesmatires">
    <w:name w:val="TOC Heading"/>
    <w:basedOn w:val="Titre1"/>
    <w:next w:val="Normal"/>
    <w:uiPriority w:val="39"/>
    <w:qFormat/>
    <w:rsid w:val="0027632E"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kern w:val="0"/>
    </w:rPr>
  </w:style>
  <w:style w:type="character" w:customStyle="1" w:styleId="apple-converted-space">
    <w:name w:val="apple-converted-space"/>
    <w:rsid w:val="0027632E"/>
  </w:style>
  <w:style w:type="character" w:customStyle="1" w:styleId="object">
    <w:name w:val="object"/>
    <w:rsid w:val="0027632E"/>
  </w:style>
  <w:style w:type="paragraph" w:styleId="Paragraphedeliste">
    <w:name w:val="List Paragraph"/>
    <w:aliases w:val="texte de base,Paragraphe TS,6 pt paragraphe carré,Sémaphores Puces,Paragraphe de liste num,Paragraphe de liste 1,Paragraphe de liste1,Listes,Normal bullet 2,Paragraph,lp1,1st level - Bullet List Paragraph,Bullet EY,Texte-Nelite"/>
    <w:basedOn w:val="Normal"/>
    <w:link w:val="ParagraphedelisteCar"/>
    <w:uiPriority w:val="34"/>
    <w:qFormat/>
    <w:rsid w:val="0027632E"/>
    <w:pPr>
      <w:ind w:left="720"/>
      <w:contextualSpacing/>
    </w:pPr>
  </w:style>
  <w:style w:type="character" w:customStyle="1" w:styleId="zmsearchresult">
    <w:name w:val="zmsearchresult"/>
    <w:basedOn w:val="Policepardfaut"/>
    <w:rsid w:val="000001D9"/>
  </w:style>
  <w:style w:type="character" w:styleId="Rfrencelgre">
    <w:name w:val="Subtle Reference"/>
    <w:uiPriority w:val="31"/>
    <w:qFormat/>
    <w:rsid w:val="00B41209"/>
    <w:rPr>
      <w:smallCaps/>
      <w:color w:val="5A5A5A"/>
    </w:rPr>
  </w:style>
  <w:style w:type="paragraph" w:customStyle="1" w:styleId="courant">
    <w:name w:val="courant"/>
    <w:basedOn w:val="Normal"/>
    <w:rsid w:val="00056D2B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</w:rPr>
  </w:style>
  <w:style w:type="numbering" w:customStyle="1" w:styleId="Style1">
    <w:name w:val="Style1"/>
    <w:basedOn w:val="Aucuneliste"/>
    <w:rsid w:val="001B022A"/>
    <w:pPr>
      <w:numPr>
        <w:numId w:val="27"/>
      </w:numPr>
    </w:pPr>
  </w:style>
  <w:style w:type="character" w:customStyle="1" w:styleId="object3">
    <w:name w:val="object3"/>
    <w:basedOn w:val="Policepardfaut"/>
    <w:rsid w:val="00F26829"/>
  </w:style>
  <w:style w:type="paragraph" w:styleId="Textebrut">
    <w:name w:val="Plain Text"/>
    <w:basedOn w:val="Normal"/>
    <w:link w:val="TextebrutCar"/>
    <w:uiPriority w:val="99"/>
    <w:rsid w:val="00645DD0"/>
    <w:pPr>
      <w:jc w:val="left"/>
    </w:pPr>
    <w:rPr>
      <w:rFonts w:ascii="Courier New" w:eastAsia="Times New Roman" w:hAnsi="Courier New" w:cs="Courier New"/>
      <w:sz w:val="20"/>
    </w:rPr>
  </w:style>
  <w:style w:type="character" w:customStyle="1" w:styleId="TextebrutCar">
    <w:name w:val="Texte brut Car"/>
    <w:basedOn w:val="Policepardfaut"/>
    <w:link w:val="Textebrut"/>
    <w:uiPriority w:val="99"/>
    <w:rsid w:val="00645DD0"/>
    <w:rPr>
      <w:rFonts w:ascii="Courier New" w:eastAsia="Times New Roman" w:hAnsi="Courier New" w:cs="Courier New"/>
      <w:lang w:eastAsia="fr-FR"/>
    </w:rPr>
  </w:style>
  <w:style w:type="paragraph" w:styleId="Sous-titre">
    <w:name w:val="Subtitle"/>
    <w:basedOn w:val="Normal"/>
    <w:next w:val="Normal"/>
    <w:link w:val="Sous-titreCar"/>
    <w:qFormat/>
    <w:rsid w:val="00B544DD"/>
    <w:pPr>
      <w:spacing w:after="60"/>
      <w:ind w:left="1134"/>
      <w:jc w:val="center"/>
      <w:outlineLvl w:val="1"/>
    </w:pPr>
    <w:rPr>
      <w:rFonts w:ascii="Calibri Light" w:eastAsia="Times New Roman" w:hAnsi="Calibri Light"/>
      <w:szCs w:val="24"/>
    </w:rPr>
  </w:style>
  <w:style w:type="character" w:customStyle="1" w:styleId="Sous-titreCar">
    <w:name w:val="Sous-titre Car"/>
    <w:basedOn w:val="Policepardfaut"/>
    <w:link w:val="Sous-titre"/>
    <w:rsid w:val="00B544DD"/>
    <w:rPr>
      <w:rFonts w:ascii="Calibri Light" w:eastAsia="Times New Roman" w:hAnsi="Calibri Light"/>
      <w:sz w:val="24"/>
      <w:szCs w:val="24"/>
      <w:lang w:eastAsia="fr-FR"/>
    </w:rPr>
  </w:style>
  <w:style w:type="paragraph" w:customStyle="1" w:styleId="PUCEN2">
    <w:name w:val="PUCE N° 2"/>
    <w:basedOn w:val="Normal"/>
    <w:uiPriority w:val="99"/>
    <w:rsid w:val="00302471"/>
    <w:pPr>
      <w:tabs>
        <w:tab w:val="num" w:pos="510"/>
      </w:tabs>
      <w:suppressAutoHyphens/>
      <w:overflowPunct w:val="0"/>
      <w:autoSpaceDE w:val="0"/>
      <w:spacing w:before="60"/>
      <w:ind w:left="510" w:hanging="170"/>
      <w:textAlignment w:val="baseline"/>
    </w:pPr>
    <w:rPr>
      <w:rFonts w:eastAsia="Times New Roman"/>
    </w:rPr>
  </w:style>
  <w:style w:type="paragraph" w:styleId="Rvision">
    <w:name w:val="Revision"/>
    <w:hidden/>
    <w:uiPriority w:val="99"/>
    <w:semiHidden/>
    <w:rsid w:val="00772B49"/>
    <w:rPr>
      <w:rFonts w:ascii="Garamond" w:hAnsi="Garamond"/>
      <w:sz w:val="24"/>
      <w:lang w:eastAsia="fr-FR"/>
    </w:rPr>
  </w:style>
  <w:style w:type="character" w:customStyle="1" w:styleId="word-break-all">
    <w:name w:val="word-break-all"/>
    <w:basedOn w:val="Policepardfaut"/>
    <w:rsid w:val="003363C9"/>
  </w:style>
  <w:style w:type="paragraph" w:customStyle="1" w:styleId="Date1">
    <w:name w:val="Date1"/>
    <w:basedOn w:val="Normal"/>
    <w:rsid w:val="00C14021"/>
    <w:pPr>
      <w:spacing w:after="240"/>
      <w:jc w:val="left"/>
    </w:pPr>
    <w:rPr>
      <w:rFonts w:ascii="Times New Roman" w:eastAsia="Times New Roman" w:hAnsi="Times New Roman"/>
      <w:szCs w:val="24"/>
    </w:rPr>
  </w:style>
  <w:style w:type="table" w:styleId="TableauListe3">
    <w:name w:val="List Table 3"/>
    <w:basedOn w:val="TableauNormal"/>
    <w:uiPriority w:val="48"/>
    <w:rsid w:val="009B359D"/>
    <w:pPr>
      <w:spacing w:after="160" w:line="259" w:lineRule="auto"/>
    </w:pPr>
    <w:rPr>
      <w:rFonts w:ascii="Calibri" w:eastAsiaTheme="minorEastAsia" w:hAnsi="Calibri" w:cstheme="minorBidi"/>
      <w:sz w:val="22"/>
      <w:szCs w:val="22"/>
      <w:lang w:eastAsia="fr-FR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ParagraphedelisteCar">
    <w:name w:val="Paragraphe de liste Car"/>
    <w:aliases w:val="texte de base Car,Paragraphe TS Car,6 pt paragraphe carré Car,Sémaphores Puces Car,Paragraphe de liste num Car,Paragraphe de liste 1 Car,Paragraphe de liste1 Car,Listes Car,Normal bullet 2 Car,Paragraph Car,lp1 Car,Bullet EY Car"/>
    <w:link w:val="Paragraphedeliste"/>
    <w:uiPriority w:val="34"/>
    <w:locked/>
    <w:rsid w:val="00DE0FBA"/>
    <w:rPr>
      <w:rFonts w:ascii="Garamond" w:hAnsi="Garamond"/>
      <w:sz w:val="24"/>
      <w:lang w:eastAsia="fr-FR"/>
    </w:rPr>
  </w:style>
  <w:style w:type="paragraph" w:customStyle="1" w:styleId="Date2">
    <w:name w:val="Date2"/>
    <w:basedOn w:val="Normal"/>
    <w:rsid w:val="005C1146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</w:rPr>
  </w:style>
  <w:style w:type="paragraph" w:customStyle="1" w:styleId="SAGE">
    <w:name w:val="SAGE"/>
    <w:basedOn w:val="Normal"/>
    <w:link w:val="SAGECar"/>
    <w:qFormat/>
    <w:rsid w:val="00266125"/>
    <w:pPr>
      <w:pBdr>
        <w:left w:val="single" w:sz="48" w:space="4" w:color="C00000"/>
      </w:pBdr>
      <w:spacing w:after="160" w:line="259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AGECar">
    <w:name w:val="SAGE Car"/>
    <w:basedOn w:val="Policepardfaut"/>
    <w:link w:val="SAGE"/>
    <w:rsid w:val="00266125"/>
    <w:rPr>
      <w:rFonts w:asciiTheme="minorHAnsi" w:eastAsiaTheme="minorHAnsi" w:hAnsiTheme="minorHAnsi" w:cstheme="minorBidi"/>
      <w:sz w:val="22"/>
      <w:szCs w:val="22"/>
    </w:rPr>
  </w:style>
  <w:style w:type="paragraph" w:customStyle="1" w:styleId="Listenumros1">
    <w:name w:val="Liste à numéros1"/>
    <w:basedOn w:val="Liste"/>
    <w:rsid w:val="00A96896"/>
    <w:pPr>
      <w:numPr>
        <w:numId w:val="37"/>
      </w:numPr>
      <w:tabs>
        <w:tab w:val="clear" w:pos="360"/>
        <w:tab w:val="num" w:pos="964"/>
      </w:tabs>
      <w:suppressAutoHyphens/>
      <w:spacing w:after="220" w:line="220" w:lineRule="atLeast"/>
      <w:ind w:left="1800" w:right="720" w:hanging="510"/>
      <w:contextualSpacing w:val="0"/>
      <w:jc w:val="left"/>
    </w:pPr>
    <w:rPr>
      <w:rFonts w:eastAsia="Times New Roman"/>
      <w:sz w:val="20"/>
      <w:lang w:eastAsia="ar-SA"/>
    </w:rPr>
  </w:style>
  <w:style w:type="paragraph" w:styleId="Liste">
    <w:name w:val="List"/>
    <w:basedOn w:val="Normal"/>
    <w:uiPriority w:val="99"/>
    <w:semiHidden/>
    <w:unhideWhenUsed/>
    <w:rsid w:val="00A96896"/>
    <w:pPr>
      <w:ind w:left="283" w:hanging="283"/>
      <w:contextualSpacing/>
    </w:pPr>
  </w:style>
  <w:style w:type="paragraph" w:customStyle="1" w:styleId="TableParagraph">
    <w:name w:val="Table Paragraph"/>
    <w:basedOn w:val="Normal"/>
    <w:uiPriority w:val="1"/>
    <w:qFormat/>
    <w:rsid w:val="00B24309"/>
    <w:pPr>
      <w:widowControl w:val="0"/>
      <w:autoSpaceDE w:val="0"/>
      <w:autoSpaceDN w:val="0"/>
      <w:adjustRightInd w:val="0"/>
      <w:jc w:val="left"/>
    </w:pPr>
    <w:rPr>
      <w:rFonts w:eastAsiaTheme="minorEastAsia" w:cs="Garamond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F914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7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1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18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4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42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83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5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8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58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2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6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9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0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42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2AED64-442E-488C-8DCC-B0A27ABD46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2F476E-210D-47E4-9243-F22FE5060E59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customXml/itemProps3.xml><?xml version="1.0" encoding="utf-8"?>
<ds:datastoreItem xmlns:ds="http://schemas.openxmlformats.org/officeDocument/2006/customXml" ds:itemID="{5D5C6D31-B590-4784-BFC5-3DCFFBE990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6C0FB3-6E0E-411E-BB1F-A543A3A6F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des Ponts Paristech</Company>
  <LinksUpToDate>false</LinksUpToDate>
  <CharactersWithSpaces>531</CharactersWithSpaces>
  <SharedDoc>false</SharedDoc>
  <HLinks>
    <vt:vector size="288" baseType="variant">
      <vt:variant>
        <vt:i4>8061047</vt:i4>
      </vt:variant>
      <vt:variant>
        <vt:i4>264</vt:i4>
      </vt:variant>
      <vt:variant>
        <vt:i4>0</vt:i4>
      </vt:variant>
      <vt:variant>
        <vt:i4>5</vt:i4>
      </vt:variant>
      <vt:variant>
        <vt:lpwstr>mailto:rgpd_enpc@enpc.fr</vt:lpwstr>
      </vt:variant>
      <vt:variant>
        <vt:lpwstr/>
      </vt:variant>
      <vt:variant>
        <vt:i4>3342462</vt:i4>
      </vt:variant>
      <vt:variant>
        <vt:i4>261</vt:i4>
      </vt:variant>
      <vt:variant>
        <vt:i4>0</vt:i4>
      </vt:variant>
      <vt:variant>
        <vt:i4>5</vt:i4>
      </vt:variant>
      <vt:variant>
        <vt:lpwstr>http://melun.tribunal-administratif.fr/ta-caa/</vt:lpwstr>
      </vt:variant>
      <vt:variant>
        <vt:lpwstr/>
      </vt:variant>
      <vt:variant>
        <vt:i4>3342462</vt:i4>
      </vt:variant>
      <vt:variant>
        <vt:i4>258</vt:i4>
      </vt:variant>
      <vt:variant>
        <vt:i4>0</vt:i4>
      </vt:variant>
      <vt:variant>
        <vt:i4>5</vt:i4>
      </vt:variant>
      <vt:variant>
        <vt:lpwstr>http://melun.tribunal-administratif.fr/ta-caa/</vt:lpwstr>
      </vt:variant>
      <vt:variant>
        <vt:lpwstr/>
      </vt:variant>
      <vt:variant>
        <vt:i4>4587633</vt:i4>
      </vt:variant>
      <vt:variant>
        <vt:i4>255</vt:i4>
      </vt:variant>
      <vt:variant>
        <vt:i4>0</vt:i4>
      </vt:variant>
      <vt:variant>
        <vt:i4>5</vt:i4>
      </vt:variant>
      <vt:variant>
        <vt:lpwstr>mailto:nepasrepondre@marches-publics.gouv.fr</vt:lpwstr>
      </vt:variant>
      <vt:variant>
        <vt:lpwstr/>
      </vt:variant>
      <vt:variant>
        <vt:i4>6881329</vt:i4>
      </vt:variant>
      <vt:variant>
        <vt:i4>252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249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2621473</vt:i4>
      </vt:variant>
      <vt:variant>
        <vt:i4>246</vt:i4>
      </vt:variant>
      <vt:variant>
        <vt:i4>0</vt:i4>
      </vt:variant>
      <vt:variant>
        <vt:i4>5</vt:i4>
      </vt:variant>
      <vt:variant>
        <vt:lpwstr>http://www.lsti-certification.fr/index.php/fr/services/certificat-electronique</vt:lpwstr>
      </vt:variant>
      <vt:variant>
        <vt:lpwstr/>
      </vt:variant>
      <vt:variant>
        <vt:i4>2949143</vt:i4>
      </vt:variant>
      <vt:variant>
        <vt:i4>243</vt:i4>
      </vt:variant>
      <vt:variant>
        <vt:i4>0</vt:i4>
      </vt:variant>
      <vt:variant>
        <vt:i4>5</vt:i4>
      </vt:variant>
      <vt:variant>
        <vt:lpwstr>mailto:logistique@enpc.fr</vt:lpwstr>
      </vt:variant>
      <vt:variant>
        <vt:lpwstr/>
      </vt:variant>
      <vt:variant>
        <vt:i4>1179706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_Toc118363542</vt:lpwstr>
      </vt:variant>
      <vt:variant>
        <vt:i4>1179706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_Toc118363541</vt:lpwstr>
      </vt:variant>
      <vt:variant>
        <vt:i4>1179706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_Toc118363540</vt:lpwstr>
      </vt:variant>
      <vt:variant>
        <vt:i4>1376314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_Toc118363539</vt:lpwstr>
      </vt:variant>
      <vt:variant>
        <vt:i4>1376314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_Toc118363538</vt:lpwstr>
      </vt:variant>
      <vt:variant>
        <vt:i4>1376314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_Toc118363537</vt:lpwstr>
      </vt:variant>
      <vt:variant>
        <vt:i4>1376314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_Toc118363536</vt:lpwstr>
      </vt:variant>
      <vt:variant>
        <vt:i4>1376314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_Toc118363535</vt:lpwstr>
      </vt:variant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_Toc118363534</vt:lpwstr>
      </vt:variant>
      <vt:variant>
        <vt:i4>1376314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_Toc118363533</vt:lpwstr>
      </vt:variant>
      <vt:variant>
        <vt:i4>1376314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_Toc118363532</vt:lpwstr>
      </vt:variant>
      <vt:variant>
        <vt:i4>1376314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_Toc118363531</vt:lpwstr>
      </vt:variant>
      <vt:variant>
        <vt:i4>1376314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_Toc118363530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_Toc118363529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_Toc118363528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_Toc118363527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_Toc118363526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_Toc118363525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_Toc118363524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_Toc118363523</vt:lpwstr>
      </vt:variant>
      <vt:variant>
        <vt:i4>1310778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_Toc118363522</vt:lpwstr>
      </vt:variant>
      <vt:variant>
        <vt:i4>1310778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_Toc118363521</vt:lpwstr>
      </vt:variant>
      <vt:variant>
        <vt:i4>1310778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_Toc118363520</vt:lpwstr>
      </vt:variant>
      <vt:variant>
        <vt:i4>1507386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_Toc118363519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_Toc118363518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_Toc118363517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_Toc118363516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_Toc118363515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_Toc118363514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_Toc118363513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_Toc118363512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_Toc118363511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_Toc118363510</vt:lpwstr>
      </vt:variant>
      <vt:variant>
        <vt:i4>1441850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_Toc118363509</vt:lpwstr>
      </vt:variant>
      <vt:variant>
        <vt:i4>1441850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_Toc118363508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_Toc118363507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_Toc118363506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_Toc118363505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_Toc118363504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_Toc118363503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RICOLLEAU</dc:creator>
  <cp:keywords/>
  <dc:description/>
  <cp:lastModifiedBy>Laurent Jacquottin</cp:lastModifiedBy>
  <cp:revision>16</cp:revision>
  <cp:lastPrinted>2021-11-09T11:51:00Z</cp:lastPrinted>
  <dcterms:created xsi:type="dcterms:W3CDTF">2025-03-05T10:03:00Z</dcterms:created>
  <dcterms:modified xsi:type="dcterms:W3CDTF">2025-03-26T09:49:00Z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