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4106D2">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rsidP="002D5B6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del w:id="5" w:author="LETEURTRE LAURE (CPAM HAUTE-SAVOIE)" w:date="2025-02-06T14:57:00Z">
              <w:r w:rsidR="007411D9" w:rsidDel="002D5B67">
                <w:rPr>
                  <w:rStyle w:val="Caractresdenotedebasdepage"/>
                  <w:caps/>
                  <w:sz w:val="28"/>
                  <w:szCs w:val="28"/>
                </w:rPr>
                <w:footnoteReference w:id="1"/>
              </w:r>
            </w:del>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2D5B67" w:rsidRDefault="002D5B67">
      <w:pPr>
        <w:pStyle w:val="En-tte"/>
        <w:tabs>
          <w:tab w:val="clear" w:pos="4536"/>
          <w:tab w:val="clear" w:pos="9072"/>
        </w:tabs>
        <w:rPr>
          <w:ins w:id="8" w:author="LETEURTRE LAURE (CPAM HAUTE-SAVOIE)" w:date="2025-02-06T14:57:00Z"/>
          <w:rFonts w:ascii="Arial" w:hAnsi="Arial" w:cs="Arial"/>
          <w:i/>
          <w:iCs/>
          <w:sz w:val="18"/>
          <w:szCs w:val="18"/>
        </w:rPr>
      </w:pPr>
    </w:p>
    <w:p w:rsidR="007411D9" w:rsidDel="002D5B67" w:rsidRDefault="007411D9">
      <w:pPr>
        <w:pStyle w:val="Titre1"/>
        <w:spacing w:before="120"/>
        <w:ind w:left="0"/>
        <w:jc w:val="both"/>
        <w:rPr>
          <w:del w:id="9" w:author="LETEURTRE LAURE (CPAM HAUTE-SAVOIE)" w:date="2025-02-06T14:57:00Z"/>
          <w:rFonts w:ascii="Arial" w:hAnsi="Arial" w:cs="Arial"/>
        </w:rPr>
      </w:pPr>
      <w:del w:id="10" w:author="LETEURTRE LAURE (CPAM HAUTE-SAVOIE)" w:date="2025-02-06T14:57:00Z">
        <w:r w:rsidDel="002D5B67">
          <w:rPr>
            <w:rFonts w:ascii="Arial" w:hAnsi="Arial" w:cs="Arial"/>
            <w:b w:val="0"/>
            <w:bCs w:val="0"/>
            <w:i/>
            <w:iCs/>
            <w:sz w:val="18"/>
            <w:szCs w:val="18"/>
          </w:rPr>
          <w:delText xml:space="preserve">(Reprendre le contenu de la mention figurant dans l’avis d’appel à la concurrence ou </w:delText>
        </w:r>
        <w:r w:rsidR="005613A6" w:rsidDel="002D5B67">
          <w:rPr>
            <w:rFonts w:ascii="Arial" w:hAnsi="Arial" w:cs="Arial"/>
            <w:b w:val="0"/>
            <w:bCs w:val="0"/>
            <w:i/>
            <w:iCs/>
            <w:sz w:val="18"/>
            <w:szCs w:val="18"/>
          </w:rPr>
          <w:delText>l’invitation à confirmer l’intérêt</w:delText>
        </w:r>
        <w:r w:rsidR="002440D7" w:rsidDel="002D5B67">
          <w:rPr>
            <w:rFonts w:ascii="Arial" w:hAnsi="Arial" w:cs="Arial"/>
            <w:b w:val="0"/>
            <w:bCs w:val="0"/>
            <w:i/>
            <w:iCs/>
            <w:sz w:val="18"/>
            <w:szCs w:val="18"/>
          </w:rPr>
          <w:delText> ; en cas de publication d’une annonce au Journal officiel de l’Union européenne ou au Bulletin officiel des annonces de marchés publics, la simple indication de la référence à cet avis est suffisante</w:delText>
        </w:r>
        <w:r w:rsidR="00080D2A" w:rsidDel="002D5B67">
          <w:rPr>
            <w:rFonts w:ascii="Arial" w:hAnsi="Arial" w:cs="Arial"/>
            <w:b w:val="0"/>
            <w:bCs w:val="0"/>
            <w:i/>
            <w:iCs/>
            <w:sz w:val="18"/>
            <w:szCs w:val="18"/>
          </w:rPr>
          <w:delText> ; dans tous les cas, l’indication du numéro de référence attribué au dossier par l’acheteur est également une information suffisante</w:delText>
        </w:r>
        <w:r w:rsidDel="002D5B67">
          <w:rPr>
            <w:rFonts w:ascii="Arial" w:hAnsi="Arial" w:cs="Arial"/>
            <w:b w:val="0"/>
            <w:bCs w:val="0"/>
            <w:i/>
            <w:iCs/>
            <w:sz w:val="18"/>
            <w:szCs w:val="18"/>
          </w:rPr>
          <w:delText>.)</w:delText>
        </w:r>
      </w:del>
    </w:p>
    <w:p w:rsidR="007411D9" w:rsidRDefault="007411D9">
      <w:pPr>
        <w:pStyle w:val="En-tte"/>
        <w:tabs>
          <w:tab w:val="clear" w:pos="4536"/>
          <w:tab w:val="clear" w:pos="9072"/>
        </w:tabs>
        <w:rPr>
          <w:rFonts w:ascii="Arial" w:hAnsi="Arial" w:cs="Arial"/>
        </w:rPr>
      </w:pPr>
    </w:p>
    <w:p w:rsidR="004106D2" w:rsidRPr="004106D2" w:rsidRDefault="004106D2" w:rsidP="004106D2">
      <w:pPr>
        <w:jc w:val="center"/>
        <w:rPr>
          <w:ins w:id="11" w:author="LETEURTRE LAURE (CPAM HAUTE-SAVOIE)" w:date="2025-01-13T09:19:00Z"/>
          <w:rFonts w:ascii="Arial" w:hAnsi="Arial" w:cs="Arial"/>
          <w:b/>
        </w:rPr>
      </w:pPr>
      <w:ins w:id="12" w:author="LETEURTRE LAURE (CPAM HAUTE-SAVOIE)" w:date="2025-01-13T09:19:00Z">
        <w:r w:rsidRPr="004106D2">
          <w:rPr>
            <w:rFonts w:ascii="Arial" w:hAnsi="Arial" w:cs="Arial"/>
            <w:b/>
          </w:rPr>
          <w:t>LA CAISSE PRIMAIRE D’ASSURANCE MALADIE DE HAUTE SAVOIE</w:t>
        </w:r>
      </w:ins>
    </w:p>
    <w:p w:rsidR="004106D2" w:rsidRPr="004106D2" w:rsidRDefault="004106D2" w:rsidP="004106D2">
      <w:pPr>
        <w:jc w:val="center"/>
        <w:rPr>
          <w:ins w:id="13" w:author="LETEURTRE LAURE (CPAM HAUTE-SAVOIE)" w:date="2025-01-13T09:19:00Z"/>
          <w:rFonts w:ascii="Arial" w:hAnsi="Arial" w:cs="Arial"/>
          <w:b/>
        </w:rPr>
      </w:pPr>
      <w:ins w:id="14" w:author="LETEURTRE LAURE (CPAM HAUTE-SAVOIE)" w:date="2025-01-13T09:19:00Z">
        <w:r w:rsidRPr="004106D2">
          <w:rPr>
            <w:rFonts w:ascii="Arial" w:hAnsi="Arial" w:cs="Arial"/>
            <w:b/>
          </w:rPr>
          <w:t xml:space="preserve">Représentée par </w:t>
        </w:r>
        <w:r>
          <w:rPr>
            <w:rFonts w:ascii="Arial" w:hAnsi="Arial" w:cs="Arial"/>
            <w:b/>
          </w:rPr>
          <w:t>son directeur, M.</w:t>
        </w:r>
        <w:r w:rsidRPr="004106D2">
          <w:rPr>
            <w:rFonts w:ascii="Arial" w:hAnsi="Arial" w:cs="Arial"/>
            <w:b/>
          </w:rPr>
          <w:t xml:space="preserve"> </w:t>
        </w:r>
        <w:proofErr w:type="spellStart"/>
        <w:r w:rsidRPr="004106D2">
          <w:rPr>
            <w:rFonts w:ascii="Arial" w:hAnsi="Arial" w:cs="Arial"/>
            <w:b/>
          </w:rPr>
          <w:t>Feneyrol</w:t>
        </w:r>
        <w:proofErr w:type="spellEnd"/>
        <w:r w:rsidRPr="004106D2">
          <w:rPr>
            <w:rFonts w:ascii="Arial" w:hAnsi="Arial" w:cs="Arial"/>
            <w:b/>
          </w:rPr>
          <w:t xml:space="preserve"> Pierre</w:t>
        </w:r>
      </w:ins>
    </w:p>
    <w:p w:rsidR="004106D2" w:rsidRPr="004106D2" w:rsidRDefault="004106D2" w:rsidP="004106D2">
      <w:pPr>
        <w:jc w:val="center"/>
        <w:rPr>
          <w:ins w:id="15" w:author="LETEURTRE LAURE (CPAM HAUTE-SAVOIE)" w:date="2025-01-13T09:19:00Z"/>
          <w:rFonts w:ascii="Arial" w:hAnsi="Arial" w:cs="Arial"/>
          <w:b/>
          <w:lang w:val="en-US"/>
        </w:rPr>
      </w:pPr>
      <w:ins w:id="16" w:author="LETEURTRE LAURE (CPAM HAUTE-SAVOIE)" w:date="2025-01-13T09:19:00Z">
        <w:r w:rsidRPr="004106D2">
          <w:rPr>
            <w:rFonts w:ascii="Arial" w:hAnsi="Arial" w:cs="Arial"/>
            <w:b/>
            <w:lang w:val="en-US"/>
          </w:rPr>
          <w:t>2, rue Robert Schuman</w:t>
        </w:r>
      </w:ins>
    </w:p>
    <w:p w:rsidR="004106D2" w:rsidRPr="004106D2" w:rsidRDefault="004106D2" w:rsidP="004106D2">
      <w:pPr>
        <w:jc w:val="center"/>
        <w:rPr>
          <w:ins w:id="17" w:author="LETEURTRE LAURE (CPAM HAUTE-SAVOIE)" w:date="2025-01-13T09:19:00Z"/>
          <w:rFonts w:ascii="Arial" w:hAnsi="Arial" w:cs="Arial"/>
          <w:b/>
          <w:lang w:val="en-US"/>
        </w:rPr>
      </w:pPr>
      <w:ins w:id="18" w:author="LETEURTRE LAURE (CPAM HAUTE-SAVOIE)" w:date="2025-01-13T09:19:00Z">
        <w:r w:rsidRPr="004106D2">
          <w:rPr>
            <w:rFonts w:ascii="Arial" w:hAnsi="Arial" w:cs="Arial"/>
            <w:b/>
            <w:lang w:val="en-US"/>
          </w:rPr>
          <w:t>TSA 99 998</w:t>
        </w:r>
      </w:ins>
    </w:p>
    <w:p w:rsidR="004106D2" w:rsidRPr="004106D2" w:rsidRDefault="004106D2" w:rsidP="004106D2">
      <w:pPr>
        <w:jc w:val="center"/>
        <w:rPr>
          <w:ins w:id="19" w:author="LETEURTRE LAURE (CPAM HAUTE-SAVOIE)" w:date="2025-01-13T09:19:00Z"/>
          <w:rFonts w:ascii="Arial" w:hAnsi="Arial" w:cs="Arial"/>
          <w:b/>
          <w:lang w:val="en-US"/>
        </w:rPr>
      </w:pPr>
      <w:proofErr w:type="gramStart"/>
      <w:ins w:id="20" w:author="LETEURTRE LAURE (CPAM HAUTE-SAVOIE)" w:date="2025-01-13T09:19:00Z">
        <w:r w:rsidRPr="004106D2">
          <w:rPr>
            <w:rFonts w:ascii="Arial" w:hAnsi="Arial" w:cs="Arial"/>
            <w:b/>
            <w:lang w:val="en-US"/>
          </w:rPr>
          <w:t>74984</w:t>
        </w:r>
        <w:proofErr w:type="gramEnd"/>
        <w:r w:rsidRPr="004106D2">
          <w:rPr>
            <w:rFonts w:ascii="Arial" w:hAnsi="Arial" w:cs="Arial"/>
            <w:b/>
            <w:lang w:val="en-US"/>
          </w:rPr>
          <w:t xml:space="preserve"> ANNECY CEDEX 9</w:t>
        </w:r>
      </w:ins>
    </w:p>
    <w:p w:rsidR="004106D2" w:rsidRPr="004106D2" w:rsidRDefault="004106D2" w:rsidP="004106D2">
      <w:pPr>
        <w:rPr>
          <w:ins w:id="21" w:author="LETEURTRE LAURE (CPAM HAUTE-SAVOIE)" w:date="2025-01-13T09:19:00Z"/>
          <w:rFonts w:ascii="Arial" w:hAnsi="Arial" w:cs="Arial"/>
        </w:rPr>
      </w:pPr>
    </w:p>
    <w:p w:rsidR="007411D9" w:rsidDel="004106D2" w:rsidRDefault="007411D9">
      <w:pPr>
        <w:pStyle w:val="En-tte"/>
        <w:tabs>
          <w:tab w:val="clear" w:pos="4536"/>
          <w:tab w:val="clear" w:pos="9072"/>
        </w:tabs>
        <w:rPr>
          <w:del w:id="22" w:author="LETEURTRE LAURE (CPAM HAUTE-SAVOIE)" w:date="2025-01-13T09:19:00Z"/>
          <w:rFonts w:ascii="Arial" w:hAnsi="Arial" w:cs="Arial"/>
        </w:rPr>
      </w:pPr>
    </w:p>
    <w:p w:rsidR="007411D9" w:rsidDel="004106D2" w:rsidRDefault="007411D9">
      <w:pPr>
        <w:pStyle w:val="En-tte"/>
        <w:tabs>
          <w:tab w:val="clear" w:pos="4536"/>
          <w:tab w:val="clear" w:pos="9072"/>
        </w:tabs>
        <w:rPr>
          <w:del w:id="23" w:author="LETEURTRE LAURE (CPAM HAUTE-SAVOIE)" w:date="2025-01-13T09:19:00Z"/>
          <w:rFonts w:ascii="Arial" w:hAnsi="Arial" w:cs="Arial"/>
        </w:rPr>
      </w:pPr>
    </w:p>
    <w:p w:rsidR="007411D9" w:rsidDel="004106D2" w:rsidRDefault="007411D9">
      <w:pPr>
        <w:pStyle w:val="En-tte"/>
        <w:tabs>
          <w:tab w:val="clear" w:pos="4536"/>
          <w:tab w:val="clear" w:pos="9072"/>
        </w:tabs>
        <w:rPr>
          <w:del w:id="24" w:author="LETEURTRE LAURE (CPAM HAUTE-SAVOIE)" w:date="2025-01-13T09:19:00Z"/>
          <w:rFonts w:ascii="Arial" w:hAnsi="Arial" w:cs="Arial"/>
        </w:rPr>
      </w:pPr>
    </w:p>
    <w:p w:rsidR="007411D9" w:rsidDel="004106D2" w:rsidRDefault="007411D9">
      <w:pPr>
        <w:pStyle w:val="En-tte"/>
        <w:tabs>
          <w:tab w:val="clear" w:pos="4536"/>
          <w:tab w:val="clear" w:pos="9072"/>
        </w:tabs>
        <w:rPr>
          <w:del w:id="25" w:author="LETEURTRE LAURE (CPAM HAUTE-SAVOIE)" w:date="2025-01-13T09:19:00Z"/>
          <w:rFonts w:ascii="Arial" w:hAnsi="Arial" w:cs="Arial"/>
        </w:rPr>
      </w:pPr>
    </w:p>
    <w:p w:rsidR="007411D9" w:rsidDel="004106D2" w:rsidRDefault="007411D9">
      <w:pPr>
        <w:pStyle w:val="En-tte"/>
        <w:tabs>
          <w:tab w:val="clear" w:pos="4536"/>
          <w:tab w:val="clear" w:pos="9072"/>
        </w:tabs>
        <w:rPr>
          <w:del w:id="26" w:author="LETEURTRE LAURE (CPAM HAUTE-SAVOIE)" w:date="2025-01-13T09:19:00Z"/>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bookmarkStart w:id="27" w:name="_GoBack"/>
      <w:bookmarkEnd w:id="27"/>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Del="002D5B67" w:rsidRDefault="007411D9">
      <w:pPr>
        <w:pStyle w:val="fcase1ertab"/>
        <w:tabs>
          <w:tab w:val="clear" w:pos="426"/>
          <w:tab w:val="left" w:pos="0"/>
        </w:tabs>
        <w:spacing w:before="120"/>
        <w:ind w:left="0" w:firstLine="0"/>
        <w:rPr>
          <w:del w:id="28" w:author="LETEURTRE LAURE (CPAM HAUTE-SAVOIE)" w:date="2025-02-06T14:57:00Z"/>
          <w:rFonts w:ascii="Arial" w:hAnsi="Arial" w:cs="Arial"/>
          <w:bCs/>
        </w:rPr>
      </w:pPr>
      <w:del w:id="29" w:author="LETEURTRE LAURE (CPAM HAUTE-SAVOIE)" w:date="2025-02-06T14:57:00Z">
        <w:r w:rsidDel="002D5B67">
          <w:rPr>
            <w:rFonts w:ascii="Arial" w:hAnsi="Arial" w:cs="Arial"/>
            <w:i/>
            <w:sz w:val="18"/>
            <w:szCs w:val="18"/>
          </w:rPr>
          <w:delText>(</w:delText>
        </w:r>
        <w:r w:rsidDel="002D5B67">
          <w:rPr>
            <w:rFonts w:ascii="Arial" w:hAnsi="Arial" w:cs="Arial"/>
            <w:bCs/>
            <w:i/>
            <w:iCs/>
            <w:sz w:val="18"/>
            <w:szCs w:val="18"/>
          </w:rPr>
          <w:delText xml:space="preserve">Reprendre le contenu de la mention figurant dans l’avis d’appel à la concurrence ou </w:delText>
        </w:r>
        <w:r w:rsidR="005613A6" w:rsidDel="002D5B67">
          <w:rPr>
            <w:rFonts w:ascii="Arial" w:hAnsi="Arial" w:cs="Arial"/>
            <w:bCs/>
            <w:i/>
            <w:iCs/>
            <w:sz w:val="18"/>
            <w:szCs w:val="18"/>
          </w:rPr>
          <w:delText>l’invitation à confirmer l’intérêt</w:delText>
        </w:r>
        <w:r w:rsidR="002440D7" w:rsidDel="002D5B67">
          <w:rPr>
            <w:rFonts w:ascii="Arial" w:hAnsi="Arial" w:cs="Arial"/>
            <w:b/>
            <w:bCs/>
            <w:i/>
            <w:iCs/>
            <w:sz w:val="18"/>
            <w:szCs w:val="18"/>
          </w:rPr>
          <w:delText> </w:delText>
        </w:r>
        <w:r w:rsidR="002440D7" w:rsidRPr="002440D7" w:rsidDel="002D5B67">
          <w:rPr>
            <w:rFonts w:ascii="Arial" w:hAnsi="Arial" w:cs="Arial"/>
            <w:bCs/>
            <w:i/>
            <w:iCs/>
            <w:sz w:val="18"/>
            <w:szCs w:val="18"/>
          </w:rPr>
          <w:delText xml:space="preserve">; en cas de publication d’une annonce au Journal officiel de l’Union européenne ou au Bulletin officiel des annonces de marchés publics, la simple indication de la référence à cet avis est </w:delText>
        </w:r>
        <w:r w:rsidR="00080D2A" w:rsidRPr="00080D2A" w:rsidDel="002D5B67">
          <w:rPr>
            <w:rFonts w:ascii="Arial" w:hAnsi="Arial" w:cs="Arial"/>
            <w:bCs/>
            <w:i/>
            <w:iCs/>
            <w:sz w:val="18"/>
            <w:szCs w:val="18"/>
          </w:rPr>
          <w:delText>suffisante ; dans tous les cas, l’indication du numéro de référence attribué au dossier par l’acheteur est également une information suffisante</w:delText>
        </w:r>
        <w:r w:rsidRPr="00080D2A" w:rsidDel="002D5B67">
          <w:rPr>
            <w:rFonts w:ascii="Arial" w:hAnsi="Arial" w:cs="Arial"/>
            <w:bCs/>
            <w:i/>
            <w:iCs/>
            <w:sz w:val="18"/>
            <w:szCs w:val="18"/>
          </w:rPr>
          <w:delText>.</w:delText>
        </w:r>
        <w:r w:rsidRPr="00080D2A" w:rsidDel="002D5B67">
          <w:rPr>
            <w:rFonts w:ascii="Arial" w:hAnsi="Arial" w:cs="Arial"/>
            <w:i/>
            <w:sz w:val="18"/>
            <w:szCs w:val="18"/>
          </w:rPr>
          <w:delText>)</w:delText>
        </w:r>
      </w:del>
    </w:p>
    <w:p w:rsidR="007411D9" w:rsidRDefault="007411D9">
      <w:pPr>
        <w:rPr>
          <w:rFonts w:ascii="Arial" w:hAnsi="Arial" w:cs="Arial"/>
          <w:b/>
          <w:bCs/>
        </w:rPr>
      </w:pPr>
    </w:p>
    <w:p w:rsidR="007411D9" w:rsidRDefault="007411D9">
      <w:pPr>
        <w:rPr>
          <w:rFonts w:ascii="Arial" w:hAnsi="Arial" w:cs="Arial"/>
          <w:b/>
          <w:bCs/>
        </w:rPr>
      </w:pPr>
    </w:p>
    <w:p w:rsidR="004106D2" w:rsidRDefault="004106D2" w:rsidP="004106D2">
      <w:pPr>
        <w:jc w:val="center"/>
        <w:rPr>
          <w:ins w:id="30" w:author="LETEURTRE LAURE (CPAM HAUTE-SAVOIE)" w:date="2025-01-13T09:19:00Z"/>
          <w:rFonts w:ascii="Arial" w:hAnsi="Arial" w:cs="Arial"/>
          <w:b/>
          <w:bCs/>
        </w:rPr>
      </w:pPr>
      <w:ins w:id="31" w:author="LETEURTRE LAURE (CPAM HAUTE-SAVOIE)" w:date="2025-01-13T09:19:00Z">
        <w:r>
          <w:rPr>
            <w:rFonts w:ascii="Arial" w:hAnsi="Arial" w:cs="Arial"/>
            <w:b/>
            <w:bCs/>
          </w:rPr>
          <w:t>MAPA N° 27/2024</w:t>
        </w:r>
      </w:ins>
    </w:p>
    <w:p w:rsidR="004106D2" w:rsidRPr="004106D2" w:rsidRDefault="004106D2">
      <w:pPr>
        <w:jc w:val="center"/>
        <w:rPr>
          <w:ins w:id="32" w:author="LETEURTRE LAURE (CPAM HAUTE-SAVOIE)" w:date="2025-01-13T09:22:00Z"/>
          <w:rFonts w:ascii="Arial" w:hAnsi="Arial" w:cs="Arial"/>
          <w:b/>
          <w:bCs/>
        </w:rPr>
        <w:pPrChange w:id="33" w:author="LETEURTRE LAURE (CPAM HAUTE-SAVOIE)" w:date="2025-01-13T09:22:00Z">
          <w:pPr/>
        </w:pPrChange>
      </w:pPr>
      <w:ins w:id="34" w:author="LETEURTRE LAURE (CPAM HAUTE-SAVOIE)" w:date="2025-01-13T09:22:00Z">
        <w:r w:rsidRPr="004106D2">
          <w:rPr>
            <w:rFonts w:ascii="Arial" w:hAnsi="Arial" w:cs="Arial"/>
            <w:b/>
            <w:bCs/>
          </w:rPr>
          <w:t>Aménagement de l’agence de Cluses A</w:t>
        </w:r>
      </w:ins>
    </w:p>
    <w:p w:rsidR="007411D9" w:rsidRDefault="004106D2">
      <w:pPr>
        <w:jc w:val="center"/>
        <w:rPr>
          <w:rFonts w:ascii="Arial" w:hAnsi="Arial" w:cs="Arial"/>
          <w:b/>
          <w:bCs/>
        </w:rPr>
        <w:pPrChange w:id="35" w:author="LETEURTRE LAURE (CPAM HAUTE-SAVOIE)" w:date="2025-01-13T09:22:00Z">
          <w:pPr/>
        </w:pPrChange>
      </w:pPr>
      <w:ins w:id="36" w:author="LETEURTRE LAURE (CPAM HAUTE-SAVOIE)" w:date="2025-01-13T09:22:00Z">
        <w:r w:rsidRPr="004106D2">
          <w:rPr>
            <w:rFonts w:ascii="Arial" w:hAnsi="Arial" w:cs="Arial"/>
            <w:b/>
            <w:bCs/>
          </w:rPr>
          <w:t>Installation des CRC</w:t>
        </w:r>
      </w:ins>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ins w:id="37" w:author="LETEURTRE LAURE (CPAM HAUTE-SAVOIE)" w:date="2025-02-06T14:57:00Z"/>
          <w:rFonts w:ascii="Arial" w:hAnsi="Arial" w:cs="Arial"/>
          <w:b/>
          <w:bCs/>
        </w:rPr>
      </w:pPr>
    </w:p>
    <w:p w:rsidR="002D5B67" w:rsidRDefault="002D5B67">
      <w:pPr>
        <w:rPr>
          <w:ins w:id="38" w:author="LETEURTRE LAURE (CPAM HAUTE-SAVOIE)" w:date="2025-02-06T14:57:00Z"/>
          <w:rFonts w:ascii="Arial" w:hAnsi="Arial" w:cs="Arial"/>
          <w:b/>
          <w:bCs/>
        </w:rPr>
      </w:pPr>
    </w:p>
    <w:p w:rsidR="002D5B67" w:rsidRDefault="002D5B67">
      <w:pPr>
        <w:rPr>
          <w:ins w:id="39" w:author="LETEURTRE LAURE (CPAM HAUTE-SAVOIE)" w:date="2025-02-06T14:57:00Z"/>
          <w:rFonts w:ascii="Arial" w:hAnsi="Arial" w:cs="Arial"/>
          <w:b/>
          <w:bCs/>
        </w:rPr>
      </w:pPr>
    </w:p>
    <w:p w:rsidR="002D5B67" w:rsidRDefault="002D5B67">
      <w:pPr>
        <w:rPr>
          <w:ins w:id="40" w:author="LETEURTRE LAURE (CPAM HAUTE-SAVOIE)" w:date="2025-02-06T14:57:00Z"/>
          <w:rFonts w:ascii="Arial" w:hAnsi="Arial" w:cs="Arial"/>
          <w:b/>
          <w:bCs/>
        </w:rPr>
      </w:pPr>
    </w:p>
    <w:p w:rsidR="002D5B67" w:rsidRDefault="002D5B67">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Del="002D5B67" w:rsidRDefault="007411D9">
      <w:pPr>
        <w:spacing w:before="120"/>
        <w:rPr>
          <w:del w:id="41" w:author="LETEURTRE LAURE (CPAM HAUTE-SAVOIE)" w:date="2025-02-06T14:57:00Z"/>
          <w:rFonts w:ascii="Arial" w:hAnsi="Arial" w:cs="Arial"/>
        </w:rPr>
      </w:pPr>
      <w:del w:id="42" w:author="LETEURTRE LAURE (CPAM HAUTE-SAVOIE)" w:date="2025-02-06T14:57:00Z">
        <w:r w:rsidDel="002D5B67">
          <w:rPr>
            <w:rFonts w:ascii="Arial" w:hAnsi="Arial" w:cs="Arial"/>
            <w:i/>
            <w:sz w:val="18"/>
            <w:szCs w:val="18"/>
          </w:rPr>
          <w:delText>(Cocher la case correspondante.)</w:delText>
        </w:r>
      </w:del>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17C27">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17C2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7C27">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Del="002D5B67" w:rsidRDefault="007411D9">
      <w:pPr>
        <w:rPr>
          <w:del w:id="43" w:author="LETEURTRE LAURE (CPAM HAUTE-SAVOIE)" w:date="2025-02-06T14:57:00Z"/>
          <w:rFonts w:ascii="Arial" w:hAnsi="Arial" w:cs="Arial"/>
        </w:rPr>
      </w:pPr>
    </w:p>
    <w:p w:rsidR="007411D9" w:rsidDel="002D5B67" w:rsidRDefault="007411D9">
      <w:pPr>
        <w:rPr>
          <w:del w:id="44" w:author="LETEURTRE LAURE (CPAM HAUTE-SAVOIE)" w:date="2025-02-06T14:57:00Z"/>
          <w:rFonts w:ascii="Arial" w:hAnsi="Arial" w:cs="Arial"/>
        </w:rPr>
      </w:pPr>
    </w:p>
    <w:p w:rsidR="007411D9" w:rsidDel="002D5B67" w:rsidRDefault="007411D9">
      <w:pPr>
        <w:rPr>
          <w:del w:id="45" w:author="LETEURTRE LAURE (CPAM HAUTE-SAVOIE)" w:date="2025-02-06T14:57:00Z"/>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17C27">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17C27">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17C27">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17C27">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17C2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17C27">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ins w:id="46" w:author="LETEURTRE LAURE (CPAM HAUTE-SAVOIE)" w:date="2025-01-13T09:24:00Z"/>
          <w:rFonts w:ascii="Arial" w:hAnsi="Arial" w:cs="Arial"/>
        </w:rPr>
      </w:pPr>
    </w:p>
    <w:p w:rsidR="004106D2" w:rsidRDefault="004106D2">
      <w:pPr>
        <w:jc w:val="both"/>
        <w:rPr>
          <w:ins w:id="47" w:author="LETEURTRE LAURE (CPAM HAUTE-SAVOIE)" w:date="2025-01-13T09:24:00Z"/>
          <w:rFonts w:ascii="Arial" w:hAnsi="Arial" w:cs="Arial"/>
        </w:rPr>
      </w:pPr>
    </w:p>
    <w:p w:rsidR="004106D2" w:rsidRDefault="004106D2">
      <w:pPr>
        <w:jc w:val="both"/>
        <w:rPr>
          <w:ins w:id="48" w:author="LETEURTRE LAURE (CPAM HAUTE-SAVOIE)" w:date="2025-01-13T09:24:00Z"/>
          <w:rFonts w:ascii="Arial" w:hAnsi="Arial" w:cs="Arial"/>
        </w:rPr>
      </w:pPr>
    </w:p>
    <w:p w:rsidR="004106D2" w:rsidRDefault="004106D2">
      <w:pPr>
        <w:jc w:val="both"/>
        <w:rPr>
          <w:ins w:id="49" w:author="LETEURTRE LAURE (CPAM HAUTE-SAVOIE)" w:date="2025-01-13T09:24:00Z"/>
          <w:rFonts w:ascii="Arial" w:hAnsi="Arial" w:cs="Arial"/>
        </w:rPr>
      </w:pPr>
    </w:p>
    <w:p w:rsidR="004106D2" w:rsidRDefault="004106D2">
      <w:pPr>
        <w:jc w:val="both"/>
        <w:rPr>
          <w:ins w:id="50" w:author="LETEURTRE LAURE (CPAM HAUTE-SAVOIE)" w:date="2025-01-13T09:24:00Z"/>
          <w:rFonts w:ascii="Arial" w:hAnsi="Arial" w:cs="Arial"/>
        </w:rPr>
      </w:pPr>
    </w:p>
    <w:p w:rsidR="004106D2" w:rsidRDefault="004106D2">
      <w:pPr>
        <w:jc w:val="both"/>
        <w:rPr>
          <w:ins w:id="51" w:author="LETEURTRE LAURE (CPAM HAUTE-SAVOIE)" w:date="2025-01-13T09:24:00Z"/>
          <w:rFonts w:ascii="Arial" w:hAnsi="Arial" w:cs="Arial"/>
        </w:rPr>
      </w:pPr>
    </w:p>
    <w:p w:rsidR="004106D2" w:rsidRDefault="004106D2">
      <w:pPr>
        <w:jc w:val="both"/>
        <w:rPr>
          <w:ins w:id="52" w:author="LETEURTRE LAURE (CPAM HAUTE-SAVOIE)" w:date="2025-01-13T09:24:00Z"/>
          <w:rFonts w:ascii="Arial" w:hAnsi="Arial" w:cs="Arial"/>
        </w:rPr>
      </w:pPr>
    </w:p>
    <w:p w:rsidR="004106D2" w:rsidRDefault="004106D2">
      <w:pPr>
        <w:jc w:val="both"/>
        <w:rPr>
          <w:ins w:id="53" w:author="LETEURTRE LAURE (CPAM HAUTE-SAVOIE)" w:date="2025-01-13T09:24:00Z"/>
          <w:rFonts w:ascii="Arial" w:hAnsi="Arial" w:cs="Arial"/>
        </w:rPr>
      </w:pPr>
    </w:p>
    <w:p w:rsidR="004106D2" w:rsidRDefault="004106D2">
      <w:pPr>
        <w:jc w:val="both"/>
        <w:rPr>
          <w:ins w:id="54" w:author="LETEURTRE LAURE (CPAM HAUTE-SAVOIE)" w:date="2025-01-13T09:24:00Z"/>
          <w:rFonts w:ascii="Arial" w:hAnsi="Arial" w:cs="Arial"/>
        </w:rPr>
      </w:pPr>
    </w:p>
    <w:p w:rsidR="004106D2" w:rsidRDefault="004106D2">
      <w:pPr>
        <w:jc w:val="both"/>
        <w:rPr>
          <w:ins w:id="55" w:author="LETEURTRE LAURE (CPAM HAUTE-SAVOIE)" w:date="2025-01-13T09:24:00Z"/>
          <w:rFonts w:ascii="Arial" w:hAnsi="Arial" w:cs="Arial"/>
        </w:rPr>
      </w:pPr>
    </w:p>
    <w:p w:rsidR="004106D2" w:rsidRDefault="004106D2">
      <w:pPr>
        <w:jc w:val="both"/>
        <w:rPr>
          <w:ins w:id="56" w:author="LETEURTRE LAURE (CPAM HAUTE-SAVOIE)" w:date="2025-01-13T09:24:00Z"/>
          <w:rFonts w:ascii="Arial" w:hAnsi="Arial" w:cs="Arial"/>
        </w:rPr>
      </w:pPr>
    </w:p>
    <w:p w:rsidR="004106D2" w:rsidRDefault="004106D2">
      <w:pPr>
        <w:jc w:val="both"/>
        <w:rPr>
          <w:ins w:id="57" w:author="LETEURTRE LAURE (CPAM HAUTE-SAVOIE)" w:date="2025-01-13T09:24:00Z"/>
          <w:rFonts w:ascii="Arial" w:hAnsi="Arial" w:cs="Arial"/>
        </w:rPr>
      </w:pPr>
    </w:p>
    <w:p w:rsidR="004106D2" w:rsidRDefault="004106D2">
      <w:pPr>
        <w:jc w:val="both"/>
        <w:rPr>
          <w:ins w:id="58" w:author="LETEURTRE LAURE (CPAM HAUTE-SAVOIE)" w:date="2025-01-13T09:24:00Z"/>
          <w:rFonts w:ascii="Arial" w:hAnsi="Arial" w:cs="Arial"/>
        </w:rPr>
      </w:pPr>
    </w:p>
    <w:p w:rsidR="004106D2" w:rsidRDefault="004106D2">
      <w:pPr>
        <w:jc w:val="both"/>
        <w:rPr>
          <w:ins w:id="59" w:author="LETEURTRE LAURE (CPAM HAUTE-SAVOIE)" w:date="2025-01-13T09:24:00Z"/>
          <w:rFonts w:ascii="Arial" w:hAnsi="Arial" w:cs="Arial"/>
        </w:rPr>
      </w:pPr>
    </w:p>
    <w:p w:rsidR="004106D2" w:rsidRDefault="004106D2">
      <w:pPr>
        <w:jc w:val="both"/>
        <w:rPr>
          <w:ins w:id="60" w:author="LETEURTRE LAURE (CPAM HAUTE-SAVOIE)" w:date="2025-01-13T09:24:00Z"/>
          <w:rFonts w:ascii="Arial" w:hAnsi="Arial" w:cs="Arial"/>
        </w:rPr>
      </w:pPr>
    </w:p>
    <w:p w:rsidR="004106D2" w:rsidRDefault="004106D2">
      <w:pPr>
        <w:jc w:val="both"/>
        <w:rPr>
          <w:ins w:id="61" w:author="LETEURTRE LAURE (CPAM HAUTE-SAVOIE)" w:date="2025-01-13T09:24:00Z"/>
          <w:rFonts w:ascii="Arial" w:hAnsi="Arial" w:cs="Arial"/>
        </w:rPr>
      </w:pPr>
    </w:p>
    <w:p w:rsidR="004106D2" w:rsidRDefault="004106D2">
      <w:pPr>
        <w:jc w:val="both"/>
        <w:rPr>
          <w:ins w:id="62" w:author="LETEURTRE LAURE (CPAM HAUTE-SAVOIE)" w:date="2025-01-13T09:24:00Z"/>
          <w:rFonts w:ascii="Arial" w:hAnsi="Arial" w:cs="Arial"/>
        </w:rPr>
      </w:pPr>
    </w:p>
    <w:p w:rsidR="004106D2" w:rsidRDefault="004106D2">
      <w:pPr>
        <w:jc w:val="both"/>
        <w:rPr>
          <w:ins w:id="63" w:author="LETEURTRE LAURE (CPAM HAUTE-SAVOIE)" w:date="2025-01-13T09:24:00Z"/>
          <w:rFonts w:ascii="Arial" w:hAnsi="Arial" w:cs="Arial"/>
        </w:rPr>
      </w:pPr>
    </w:p>
    <w:p w:rsidR="004106D2" w:rsidRDefault="004106D2">
      <w:pPr>
        <w:jc w:val="both"/>
        <w:rPr>
          <w:ins w:id="64" w:author="LETEURTRE LAURE (CPAM HAUTE-SAVOIE)" w:date="2025-01-13T09:24:00Z"/>
          <w:rFonts w:ascii="Arial" w:hAnsi="Arial" w:cs="Arial"/>
        </w:rPr>
      </w:pPr>
    </w:p>
    <w:p w:rsidR="004106D2" w:rsidRDefault="004106D2">
      <w:pPr>
        <w:jc w:val="both"/>
        <w:rPr>
          <w:ins w:id="65" w:author="LETEURTRE LAURE (CPAM HAUTE-SAVOIE)" w:date="2025-01-13T09:24:00Z"/>
          <w:rFonts w:ascii="Arial" w:hAnsi="Arial" w:cs="Arial"/>
        </w:rPr>
      </w:pPr>
    </w:p>
    <w:p w:rsidR="004106D2" w:rsidRDefault="004106D2">
      <w:pPr>
        <w:jc w:val="both"/>
        <w:rPr>
          <w:ins w:id="66" w:author="LETEURTRE LAURE (CPAM HAUTE-SAVOIE)" w:date="2025-01-13T09:24:00Z"/>
          <w:rFonts w:ascii="Arial" w:hAnsi="Arial" w:cs="Arial"/>
        </w:rPr>
      </w:pPr>
    </w:p>
    <w:p w:rsidR="004106D2" w:rsidRDefault="004106D2">
      <w:pPr>
        <w:jc w:val="both"/>
        <w:rPr>
          <w:ins w:id="67" w:author="LETEURTRE LAURE (CPAM HAUTE-SAVOIE)" w:date="2025-01-13T09:24:00Z"/>
          <w:rFonts w:ascii="Arial" w:hAnsi="Arial" w:cs="Arial"/>
        </w:rPr>
      </w:pPr>
    </w:p>
    <w:p w:rsidR="004106D2" w:rsidRDefault="004106D2">
      <w:pPr>
        <w:jc w:val="both"/>
        <w:rPr>
          <w:ins w:id="68" w:author="LETEURTRE LAURE (CPAM HAUTE-SAVOIE)" w:date="2025-01-13T09:24:00Z"/>
          <w:rFonts w:ascii="Arial" w:hAnsi="Arial" w:cs="Arial"/>
        </w:rPr>
      </w:pPr>
    </w:p>
    <w:p w:rsidR="004106D2" w:rsidRDefault="004106D2">
      <w:pPr>
        <w:jc w:val="both"/>
        <w:rPr>
          <w:ins w:id="69" w:author="LETEURTRE LAURE (CPAM HAUTE-SAVOIE)" w:date="2025-01-13T09:24:00Z"/>
          <w:rFonts w:ascii="Arial" w:hAnsi="Arial" w:cs="Arial"/>
        </w:rPr>
      </w:pPr>
    </w:p>
    <w:p w:rsidR="004106D2" w:rsidRDefault="004106D2">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17C27">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7C27">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17C27">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ins w:id="70" w:author="LETEURTRE LAURE (CPAM HAUTE-SAVOIE)" w:date="2025-01-13T09:24:00Z"/>
          <w:rFonts w:ascii="Arial" w:hAnsi="Arial" w:cs="Arial"/>
        </w:rPr>
      </w:pPr>
    </w:p>
    <w:p w:rsidR="004106D2" w:rsidRDefault="004106D2">
      <w:pPr>
        <w:ind w:left="4536" w:hanging="3990"/>
        <w:jc w:val="both"/>
        <w:rPr>
          <w:ins w:id="71" w:author="LETEURTRE LAURE (CPAM HAUTE-SAVOIE)" w:date="2025-01-13T09:24:00Z"/>
          <w:rFonts w:ascii="Arial" w:hAnsi="Arial" w:cs="Arial"/>
        </w:rPr>
      </w:pPr>
    </w:p>
    <w:p w:rsidR="004106D2" w:rsidRDefault="004106D2">
      <w:pPr>
        <w:ind w:left="4536" w:hanging="3990"/>
        <w:jc w:val="both"/>
        <w:rPr>
          <w:ins w:id="72" w:author="LETEURTRE LAURE (CPAM HAUTE-SAVOIE)" w:date="2025-01-13T09:24:00Z"/>
          <w:rFonts w:ascii="Arial" w:hAnsi="Arial" w:cs="Arial"/>
        </w:rPr>
      </w:pPr>
    </w:p>
    <w:p w:rsidR="004106D2" w:rsidRDefault="004106D2">
      <w:pPr>
        <w:ind w:left="4536" w:hanging="3990"/>
        <w:jc w:val="both"/>
        <w:rPr>
          <w:ins w:id="73" w:author="LETEURTRE LAURE (CPAM HAUTE-SAVOIE)" w:date="2025-01-13T09:24:00Z"/>
          <w:rFonts w:ascii="Arial" w:hAnsi="Arial" w:cs="Arial"/>
        </w:rPr>
      </w:pPr>
    </w:p>
    <w:p w:rsidR="004106D2" w:rsidRDefault="004106D2">
      <w:pPr>
        <w:ind w:left="4536" w:hanging="3990"/>
        <w:jc w:val="both"/>
        <w:rPr>
          <w:ins w:id="74" w:author="LETEURTRE LAURE (CPAM HAUTE-SAVOIE)" w:date="2025-01-13T09:24:00Z"/>
          <w:rFonts w:ascii="Arial" w:hAnsi="Arial" w:cs="Arial"/>
        </w:rPr>
      </w:pPr>
    </w:p>
    <w:p w:rsidR="004106D2" w:rsidRDefault="004106D2">
      <w:pPr>
        <w:ind w:left="4536" w:hanging="3990"/>
        <w:jc w:val="both"/>
        <w:rPr>
          <w:ins w:id="75" w:author="LETEURTRE LAURE (CPAM HAUTE-SAVOIE)" w:date="2025-01-13T09:24:00Z"/>
          <w:rFonts w:ascii="Arial" w:hAnsi="Arial" w:cs="Arial"/>
        </w:rPr>
      </w:pPr>
    </w:p>
    <w:p w:rsidR="004106D2" w:rsidRDefault="004106D2">
      <w:pPr>
        <w:ind w:left="4536" w:hanging="3990"/>
        <w:jc w:val="both"/>
        <w:rPr>
          <w:ins w:id="76" w:author="LETEURTRE LAURE (CPAM HAUTE-SAVOIE)" w:date="2025-01-13T09:24:00Z"/>
          <w:rFonts w:ascii="Arial" w:hAnsi="Arial" w:cs="Arial"/>
        </w:rPr>
      </w:pPr>
    </w:p>
    <w:p w:rsidR="004106D2" w:rsidRDefault="004106D2">
      <w:pPr>
        <w:ind w:left="4536" w:hanging="3990"/>
        <w:jc w:val="both"/>
        <w:rPr>
          <w:ins w:id="77" w:author="LETEURTRE LAURE (CPAM HAUTE-SAVOIE)" w:date="2025-01-13T09:24:00Z"/>
          <w:rFonts w:ascii="Arial" w:hAnsi="Arial" w:cs="Arial"/>
        </w:rPr>
      </w:pPr>
    </w:p>
    <w:p w:rsidR="004106D2" w:rsidRDefault="004106D2">
      <w:pPr>
        <w:ind w:left="4536" w:hanging="3990"/>
        <w:jc w:val="both"/>
        <w:rPr>
          <w:ins w:id="78" w:author="LETEURTRE LAURE (CPAM HAUTE-SAVOIE)" w:date="2025-01-13T09:24:00Z"/>
          <w:rFonts w:ascii="Arial" w:hAnsi="Arial" w:cs="Arial"/>
        </w:rPr>
      </w:pPr>
    </w:p>
    <w:p w:rsidR="004106D2" w:rsidRDefault="004106D2">
      <w:pPr>
        <w:ind w:left="4536" w:hanging="3990"/>
        <w:jc w:val="both"/>
        <w:rPr>
          <w:ins w:id="79" w:author="LETEURTRE LAURE (CPAM HAUTE-SAVOIE)" w:date="2025-01-13T09:24:00Z"/>
          <w:rFonts w:ascii="Arial" w:hAnsi="Arial" w:cs="Arial"/>
        </w:rPr>
      </w:pPr>
    </w:p>
    <w:p w:rsidR="004106D2" w:rsidRDefault="004106D2">
      <w:pPr>
        <w:ind w:left="4536" w:hanging="3990"/>
        <w:jc w:val="both"/>
        <w:rPr>
          <w:ins w:id="80" w:author="LETEURTRE LAURE (CPAM HAUTE-SAVOIE)" w:date="2025-01-13T09:24:00Z"/>
          <w:rFonts w:ascii="Arial" w:hAnsi="Arial" w:cs="Arial"/>
        </w:rPr>
      </w:pPr>
    </w:p>
    <w:p w:rsidR="004106D2" w:rsidRDefault="004106D2">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Del="004106D2" w:rsidRDefault="009B14B4">
      <w:pPr>
        <w:tabs>
          <w:tab w:val="left" w:pos="3402"/>
          <w:tab w:val="left" w:pos="6237"/>
          <w:tab w:val="left" w:pos="9072"/>
        </w:tabs>
        <w:spacing w:before="120" w:after="120"/>
        <w:rPr>
          <w:del w:id="81" w:author="LETEURTRE LAURE (CPAM HAUTE-SAVOIE)" w:date="2025-01-13T09:24:00Z"/>
          <w:rFonts w:ascii="Arial" w:hAnsi="Arial" w:cs="Arial"/>
          <w:sz w:val="16"/>
          <w:szCs w:val="16"/>
        </w:rPr>
      </w:pPr>
    </w:p>
    <w:p w:rsidR="009B14B4" w:rsidDel="004106D2" w:rsidRDefault="009B14B4">
      <w:pPr>
        <w:tabs>
          <w:tab w:val="left" w:pos="3402"/>
          <w:tab w:val="left" w:pos="6237"/>
          <w:tab w:val="left" w:pos="9072"/>
        </w:tabs>
        <w:spacing w:before="120" w:after="120"/>
        <w:rPr>
          <w:del w:id="82" w:author="LETEURTRE LAURE (CPAM HAUTE-SAVOIE)" w:date="2025-01-13T09:24:00Z"/>
          <w:rFonts w:ascii="Arial" w:hAnsi="Arial" w:cs="Arial"/>
          <w:sz w:val="16"/>
          <w:szCs w:val="16"/>
        </w:rPr>
      </w:pPr>
    </w:p>
    <w:p w:rsidR="009B14B4" w:rsidDel="004106D2" w:rsidRDefault="009B14B4">
      <w:pPr>
        <w:tabs>
          <w:tab w:val="left" w:pos="3402"/>
          <w:tab w:val="left" w:pos="6237"/>
          <w:tab w:val="left" w:pos="9072"/>
        </w:tabs>
        <w:spacing w:before="120" w:after="120"/>
        <w:rPr>
          <w:del w:id="83" w:author="LETEURTRE LAURE (CPAM HAUTE-SAVOIE)" w:date="2025-01-13T09:24:00Z"/>
          <w:rFonts w:ascii="Arial" w:hAnsi="Arial" w:cs="Arial"/>
          <w:sz w:val="16"/>
          <w:szCs w:val="16"/>
        </w:rPr>
      </w:pPr>
    </w:p>
    <w:p w:rsidR="009B14B4" w:rsidDel="004106D2" w:rsidRDefault="009B14B4">
      <w:pPr>
        <w:tabs>
          <w:tab w:val="left" w:pos="3402"/>
          <w:tab w:val="left" w:pos="6237"/>
          <w:tab w:val="left" w:pos="9072"/>
        </w:tabs>
        <w:spacing w:before="120" w:after="120"/>
        <w:rPr>
          <w:del w:id="84" w:author="LETEURTRE LAURE (CPAM HAUTE-SAVOIE)" w:date="2025-01-13T09:24:00Z"/>
          <w:rFonts w:ascii="Arial" w:hAnsi="Arial" w:cs="Arial"/>
          <w:sz w:val="16"/>
          <w:szCs w:val="16"/>
        </w:rPr>
      </w:pPr>
    </w:p>
    <w:p w:rsidR="009B14B4" w:rsidDel="004106D2" w:rsidRDefault="009B14B4">
      <w:pPr>
        <w:tabs>
          <w:tab w:val="left" w:pos="3402"/>
          <w:tab w:val="left" w:pos="6237"/>
          <w:tab w:val="left" w:pos="9072"/>
        </w:tabs>
        <w:spacing w:before="120" w:after="120"/>
        <w:rPr>
          <w:del w:id="85" w:author="LETEURTRE LAURE (CPAM HAUTE-SAVOIE)" w:date="2025-01-13T09:24:00Z"/>
          <w:rFonts w:ascii="Arial" w:hAnsi="Arial" w:cs="Arial"/>
          <w:sz w:val="16"/>
          <w:szCs w:val="16"/>
        </w:rPr>
      </w:pPr>
    </w:p>
    <w:p w:rsidR="009B14B4" w:rsidDel="004106D2" w:rsidRDefault="009B14B4">
      <w:pPr>
        <w:tabs>
          <w:tab w:val="left" w:pos="3402"/>
          <w:tab w:val="left" w:pos="6237"/>
          <w:tab w:val="left" w:pos="9072"/>
        </w:tabs>
        <w:spacing w:before="120" w:after="120"/>
        <w:rPr>
          <w:del w:id="86" w:author="LETEURTRE LAURE (CPAM HAUTE-SAVOIE)" w:date="2025-01-13T09:24:00Z"/>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6D2" w:rsidRDefault="004106D2">
      <w:r>
        <w:separator/>
      </w:r>
    </w:p>
  </w:endnote>
  <w:endnote w:type="continuationSeparator" w:id="0">
    <w:p w:rsidR="004106D2" w:rsidRDefault="00410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del w:id="0" w:author="LETEURTRE LAURE (CPAM HAUTE-SAVOIE)" w:date="2025-01-13T09:23:00Z">
            <w:r w:rsidDel="004106D2">
              <w:rPr>
                <w:rFonts w:ascii="Arial" w:hAnsi="Arial" w:cs="Arial"/>
                <w:b/>
                <w:i/>
                <w:iCs/>
              </w:rPr>
              <w:delText>(référence de la consultation)</w:delText>
            </w:r>
          </w:del>
          <w:ins w:id="1" w:author="LETEURTRE LAURE (CPAM HAUTE-SAVOIE)" w:date="2025-01-13T09:23:00Z">
            <w:r w:rsidR="004106D2">
              <w:rPr>
                <w:rFonts w:ascii="Arial" w:hAnsi="Arial" w:cs="Arial"/>
                <w:b/>
                <w:i/>
                <w:iCs/>
              </w:rPr>
              <w:t>MAPA 27/2024</w:t>
            </w:r>
          </w:ins>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17C27">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4106D2" w:rsidRPr="004106D2" w:rsidRDefault="007411D9">
          <w:pPr>
            <w:jc w:val="center"/>
            <w:rPr>
              <w:rFonts w:cs="Arial"/>
              <w:b/>
              <w:rPrChange w:id="2" w:author="LETEURTRE LAURE (CPAM HAUTE-SAVOIE)" w:date="2025-01-13T09:24:00Z">
                <w:rPr/>
              </w:rPrChange>
            </w:rPr>
          </w:pPr>
          <w:del w:id="3" w:author="LETEURTRE LAURE (CPAM HAUTE-SAVOIE)" w:date="2025-01-13T09:24:00Z">
            <w:r w:rsidDel="004106D2">
              <w:rPr>
                <w:rStyle w:val="Numrodepage"/>
                <w:rFonts w:cs="Arial"/>
                <w:b/>
              </w:rPr>
              <w:fldChar w:fldCharType="begin"/>
            </w:r>
            <w:r w:rsidDel="004106D2">
              <w:rPr>
                <w:rStyle w:val="Numrodepage"/>
                <w:rFonts w:cs="Arial"/>
                <w:b/>
              </w:rPr>
              <w:delInstrText xml:space="preserve"> NUMPAGES \*Arabic </w:delInstrText>
            </w:r>
            <w:r w:rsidDel="004106D2">
              <w:rPr>
                <w:rStyle w:val="Numrodepage"/>
                <w:rFonts w:cs="Arial"/>
                <w:b/>
              </w:rPr>
              <w:fldChar w:fldCharType="separate"/>
            </w:r>
            <w:r w:rsidR="004106D2" w:rsidDel="004106D2">
              <w:rPr>
                <w:rStyle w:val="Numrodepage"/>
                <w:rFonts w:cs="Arial"/>
                <w:b/>
                <w:noProof/>
              </w:rPr>
              <w:delText>7</w:delText>
            </w:r>
            <w:r w:rsidDel="004106D2">
              <w:rPr>
                <w:rStyle w:val="Numrodepage"/>
                <w:rFonts w:cs="Arial"/>
                <w:b/>
              </w:rPr>
              <w:fldChar w:fldCharType="end"/>
            </w:r>
          </w:del>
          <w:ins w:id="4" w:author="LETEURTRE LAURE (CPAM HAUTE-SAVOIE)" w:date="2025-01-13T09:24:00Z">
            <w:r w:rsidR="004106D2">
              <w:rPr>
                <w:rStyle w:val="Numrodepage"/>
                <w:rFonts w:cs="Arial"/>
                <w:b/>
              </w:rPr>
              <w:t>6</w:t>
            </w:r>
          </w:ins>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6D2" w:rsidRDefault="004106D2">
      <w:r>
        <w:separator/>
      </w:r>
    </w:p>
  </w:footnote>
  <w:footnote w:type="continuationSeparator" w:id="0">
    <w:p w:rsidR="004106D2" w:rsidRDefault="004106D2">
      <w:r>
        <w:continuationSeparator/>
      </w:r>
    </w:p>
  </w:footnote>
  <w:footnote w:id="1">
    <w:p w:rsidR="007411D9" w:rsidDel="002D5B67" w:rsidRDefault="007411D9">
      <w:pPr>
        <w:pStyle w:val="Notedebasdepage"/>
        <w:rPr>
          <w:del w:id="6" w:author="LETEURTRE LAURE (CPAM HAUTE-SAVOIE)" w:date="2025-02-06T14:57:00Z"/>
        </w:rPr>
      </w:pPr>
      <w:del w:id="7" w:author="LETEURTRE LAURE (CPAM HAUTE-SAVOIE)" w:date="2025-02-06T14:57:00Z">
        <w:r w:rsidDel="002D5B67">
          <w:rPr>
            <w:rStyle w:val="Caractresdenotedebasdepage"/>
            <w:rFonts w:ascii="Arial" w:hAnsi="Arial"/>
          </w:rPr>
          <w:footnoteRef/>
        </w:r>
        <w:r w:rsidDel="002D5B67">
          <w:rPr>
            <w:rFonts w:ascii="Arial" w:eastAsia="Arial" w:hAnsi="Arial" w:cs="Arial"/>
            <w:sz w:val="16"/>
            <w:szCs w:val="16"/>
          </w:rPr>
          <w:tab/>
          <w:delText xml:space="preserve"> </w:delText>
        </w:r>
        <w:r w:rsidDel="002D5B67">
          <w:rPr>
            <w:rFonts w:ascii="Arial" w:hAnsi="Arial" w:cs="Arial"/>
            <w:sz w:val="16"/>
            <w:szCs w:val="16"/>
          </w:rPr>
          <w:delText>Formulaire non obligatoire disponible, avec sa notice explicative, sur le site du ministère chargé de l’économie.</w:delText>
        </w:r>
      </w:del>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TEURTRE LAURE (CPAM HAUTE-SAVOIE)">
    <w15:presenceInfo w15:providerId="AD" w15:userId="S-1-5-21-221657151-1568348028-1356926495-15644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5B67"/>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06D2"/>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17C27"/>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74610"/>
    <w:rsid w:val="00D84A53"/>
    <w:rsid w:val="00DB3307"/>
    <w:rsid w:val="00DC00F7"/>
    <w:rsid w:val="00DD1774"/>
    <w:rsid w:val="00DE001E"/>
    <w:rsid w:val="00DE1001"/>
    <w:rsid w:val="00DF7E37"/>
    <w:rsid w:val="00E107A1"/>
    <w:rsid w:val="00E2086D"/>
    <w:rsid w:val="00E47409"/>
    <w:rsid w:val="00E55EE5"/>
    <w:rsid w:val="00E766FF"/>
    <w:rsid w:val="00E96C43"/>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5DC971F4-6189-4C01-9761-B0A02DFE7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D9997-634A-4C2E-86F1-8D286ED45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2096</Words>
  <Characters>11528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13597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LETEURTRE LAURE (CPAM HAUTE-SAVOIE)</dc:creator>
  <cp:keywords/>
  <cp:lastModifiedBy>LETEURTRE LAURE (CPAM HAUTE-SAVOIE)</cp:lastModifiedBy>
  <cp:revision>3</cp:revision>
  <cp:lastPrinted>2016-11-02T13:51:00Z</cp:lastPrinted>
  <dcterms:created xsi:type="dcterms:W3CDTF">2025-01-13T08:14:00Z</dcterms:created>
  <dcterms:modified xsi:type="dcterms:W3CDTF">2025-02-06T14:04:00Z</dcterms:modified>
</cp:coreProperties>
</file>