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225267" w14:textId="77777777" w:rsidR="004727B0" w:rsidRDefault="004727B0" w:rsidP="004727B0">
      <w:pPr>
        <w:jc w:val="center"/>
        <w:rPr>
          <w:rFonts w:cs="Arial"/>
          <w:sz w:val="20"/>
          <w:szCs w:val="20"/>
        </w:rPr>
      </w:pPr>
    </w:p>
    <w:p w14:paraId="07C03281" w14:textId="77777777" w:rsidR="00103989" w:rsidRDefault="00E8541D" w:rsidP="00103989">
      <w:pPr>
        <w:pStyle w:val="Normal0"/>
        <w:pBdr>
          <w:top w:val="double" w:sz="1" w:space="3" w:color="auto"/>
          <w:left w:val="double" w:sz="1" w:space="3" w:color="auto"/>
          <w:bottom w:val="double" w:sz="1" w:space="3" w:color="auto"/>
          <w:right w:val="double" w:sz="1" w:space="3" w:color="auto"/>
        </w:pBdr>
        <w:jc w:val="center"/>
        <w:rPr>
          <w:rFonts w:ascii="Comic Sans MS" w:eastAsia="Times New Roman" w:hAnsi="Comic Sans MS"/>
          <w:lang w:val="fr-FR"/>
        </w:rPr>
      </w:pPr>
      <w:r>
        <w:rPr>
          <w:rFonts w:ascii="Comic Sans MS" w:eastAsia="Times New Roman" w:hAnsi="Comic Sans MS"/>
          <w:lang w:val="fr-FR" w:eastAsia="fr-FR"/>
        </w:rPr>
        <w:drawing>
          <wp:inline distT="0" distB="0" distL="0" distR="0" wp14:anchorId="3A004782" wp14:editId="37C41BF2">
            <wp:extent cx="1400175" cy="1333500"/>
            <wp:effectExtent l="0" t="0" r="9525" b="0"/>
            <wp:docPr id="1" name="Image 1" descr="logo U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UCA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3989">
        <w:rPr>
          <w:rFonts w:ascii="Comic Sans MS" w:eastAsia="Times New Roman" w:hAnsi="Comic Sans MS"/>
          <w:lang w:val="fr-FR"/>
        </w:rPr>
        <w:tab/>
      </w:r>
    </w:p>
    <w:p w14:paraId="735E46B7" w14:textId="77777777" w:rsidR="004727B0" w:rsidRDefault="004727B0" w:rsidP="00721A65">
      <w:pPr>
        <w:pStyle w:val="Normal0"/>
        <w:pBdr>
          <w:top w:val="double" w:sz="1" w:space="3" w:color="auto"/>
          <w:left w:val="double" w:sz="1" w:space="3" w:color="auto"/>
          <w:bottom w:val="double" w:sz="1" w:space="3" w:color="auto"/>
          <w:right w:val="double" w:sz="1" w:space="3" w:color="auto"/>
        </w:pBdr>
        <w:jc w:val="center"/>
        <w:rPr>
          <w:rFonts w:ascii="Comic Sans MS" w:eastAsia="Times New Roman" w:hAnsi="Comic Sans MS"/>
          <w:lang w:val="fr-FR"/>
        </w:rPr>
      </w:pPr>
      <w:r>
        <w:rPr>
          <w:rFonts w:ascii="Comic Sans MS" w:eastAsia="Times New Roman" w:hAnsi="Comic Sans MS"/>
          <w:lang w:val="fr-FR"/>
        </w:rPr>
        <w:t xml:space="preserve">UNIVERSITE </w:t>
      </w:r>
      <w:r w:rsidR="00D22A01">
        <w:rPr>
          <w:rFonts w:ascii="Comic Sans MS" w:eastAsia="Times New Roman" w:hAnsi="Comic Sans MS"/>
          <w:lang w:val="fr-FR"/>
        </w:rPr>
        <w:t xml:space="preserve">Clermont Auvergne </w:t>
      </w:r>
    </w:p>
    <w:p w14:paraId="02CBE21B" w14:textId="77777777" w:rsidR="004727B0" w:rsidRDefault="004727B0" w:rsidP="00721A65">
      <w:pPr>
        <w:pStyle w:val="Normal0"/>
        <w:pBdr>
          <w:top w:val="double" w:sz="1" w:space="3" w:color="auto"/>
          <w:left w:val="double" w:sz="1" w:space="3" w:color="auto"/>
          <w:bottom w:val="double" w:sz="1" w:space="3" w:color="auto"/>
          <w:right w:val="double" w:sz="1" w:space="3" w:color="auto"/>
        </w:pBdr>
        <w:jc w:val="center"/>
        <w:rPr>
          <w:rFonts w:ascii="Comic Sans MS" w:eastAsia="Times New Roman" w:hAnsi="Comic Sans MS"/>
          <w:lang w:val="fr-FR"/>
        </w:rPr>
      </w:pPr>
      <w:r>
        <w:rPr>
          <w:rFonts w:ascii="Comic Sans MS" w:eastAsia="Times New Roman" w:hAnsi="Comic Sans MS"/>
          <w:lang w:val="fr-FR"/>
        </w:rPr>
        <w:t xml:space="preserve">Direction </w:t>
      </w:r>
      <w:r w:rsidR="00FD54FE">
        <w:rPr>
          <w:rFonts w:ascii="Comic Sans MS" w:eastAsia="Times New Roman" w:hAnsi="Comic Sans MS"/>
          <w:lang w:val="fr-FR"/>
        </w:rPr>
        <w:t>de l’</w:t>
      </w:r>
      <w:r w:rsidR="00103989">
        <w:rPr>
          <w:rFonts w:ascii="Comic Sans MS" w:eastAsia="Times New Roman" w:hAnsi="Comic Sans MS"/>
          <w:lang w:val="fr-FR"/>
        </w:rPr>
        <w:t>Immobilier</w:t>
      </w:r>
      <w:r w:rsidR="00FD54FE">
        <w:rPr>
          <w:rFonts w:ascii="Comic Sans MS" w:eastAsia="Times New Roman" w:hAnsi="Comic Sans MS"/>
          <w:lang w:val="fr-FR"/>
        </w:rPr>
        <w:t xml:space="preserve"> et de la Logistique</w:t>
      </w:r>
    </w:p>
    <w:p w14:paraId="62ADD097" w14:textId="77777777" w:rsidR="004727B0" w:rsidRDefault="004727B0" w:rsidP="00721A65">
      <w:pPr>
        <w:pStyle w:val="Normal0"/>
        <w:pBdr>
          <w:top w:val="double" w:sz="1" w:space="3" w:color="auto"/>
          <w:left w:val="double" w:sz="1" w:space="3" w:color="auto"/>
          <w:bottom w:val="double" w:sz="1" w:space="3" w:color="auto"/>
          <w:right w:val="double" w:sz="1" w:space="3" w:color="auto"/>
        </w:pBdr>
        <w:jc w:val="center"/>
        <w:rPr>
          <w:rFonts w:ascii="Comic Sans MS" w:eastAsia="Times New Roman" w:hAnsi="Comic Sans MS"/>
          <w:lang w:val="fr-FR"/>
        </w:rPr>
      </w:pPr>
      <w:r>
        <w:rPr>
          <w:rFonts w:ascii="Comic Sans MS" w:eastAsia="Times New Roman" w:hAnsi="Comic Sans MS"/>
          <w:lang w:val="fr-FR"/>
        </w:rPr>
        <w:t>34 avenue Carnot - BP 185</w:t>
      </w:r>
    </w:p>
    <w:p w14:paraId="41282632" w14:textId="77777777" w:rsidR="004727B0" w:rsidRDefault="004727B0" w:rsidP="00721A65">
      <w:pPr>
        <w:pStyle w:val="Normal0"/>
        <w:pBdr>
          <w:top w:val="double" w:sz="1" w:space="3" w:color="auto"/>
          <w:left w:val="double" w:sz="1" w:space="3" w:color="auto"/>
          <w:bottom w:val="double" w:sz="1" w:space="3" w:color="auto"/>
          <w:right w:val="double" w:sz="1" w:space="3" w:color="auto"/>
        </w:pBdr>
        <w:jc w:val="center"/>
        <w:rPr>
          <w:rFonts w:ascii="Comic Sans MS" w:eastAsia="Times New Roman" w:hAnsi="Comic Sans MS"/>
          <w:lang w:val="fr-FR"/>
        </w:rPr>
      </w:pPr>
      <w:r>
        <w:rPr>
          <w:rFonts w:ascii="Comic Sans MS" w:eastAsia="Times New Roman" w:hAnsi="Comic Sans MS"/>
          <w:lang w:val="fr-FR"/>
        </w:rPr>
        <w:t>63006 CLERMONT-FD Cedex</w:t>
      </w:r>
    </w:p>
    <w:p w14:paraId="3C4E27E0" w14:textId="77777777" w:rsidR="004727B0" w:rsidRDefault="004727B0" w:rsidP="004727B0">
      <w:pPr>
        <w:pStyle w:val="Normal0"/>
        <w:jc w:val="center"/>
        <w:rPr>
          <w:rFonts w:ascii="Comic Sans MS" w:eastAsia="Times New Roman" w:hAnsi="Comic Sans MS"/>
          <w:lang w:val="fr-FR"/>
        </w:rPr>
      </w:pPr>
    </w:p>
    <w:p w14:paraId="1D5CA2CE" w14:textId="5096CECF" w:rsidR="00AB394D" w:rsidRDefault="00CA31E0" w:rsidP="00982AB8">
      <w:pPr>
        <w:pStyle w:val="TitreChap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mic Sans MS" w:hAnsi="Comic Sans MS"/>
          <w:b/>
          <w:bCs/>
          <w:sz w:val="28"/>
          <w:szCs w:val="28"/>
          <w:lang w:val="fr-FR"/>
        </w:rPr>
      </w:pPr>
      <w:r w:rsidRPr="002C37F9">
        <w:rPr>
          <w:rFonts w:ascii="Comic Sans MS" w:hAnsi="Comic Sans MS"/>
          <w:b/>
          <w:bCs/>
          <w:sz w:val="28"/>
          <w:szCs w:val="28"/>
          <w:lang w:val="fr-FR"/>
        </w:rPr>
        <w:t xml:space="preserve">Op </w:t>
      </w:r>
      <w:r w:rsidR="00B71D9D">
        <w:rPr>
          <w:rFonts w:ascii="Comic Sans MS" w:hAnsi="Comic Sans MS"/>
          <w:b/>
          <w:bCs/>
          <w:sz w:val="28"/>
          <w:szCs w:val="28"/>
          <w:lang w:val="fr-FR"/>
        </w:rPr>
        <w:t>1</w:t>
      </w:r>
      <w:r w:rsidR="00210DA9">
        <w:rPr>
          <w:rFonts w:ascii="Comic Sans MS" w:hAnsi="Comic Sans MS"/>
          <w:b/>
          <w:bCs/>
          <w:sz w:val="28"/>
          <w:szCs w:val="28"/>
          <w:lang w:val="fr-FR"/>
        </w:rPr>
        <w:t>110</w:t>
      </w:r>
      <w:r w:rsidRPr="002C37F9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  <w:r w:rsidR="00AB394D" w:rsidRPr="002C37F9">
        <w:rPr>
          <w:rFonts w:ascii="Comic Sans MS" w:hAnsi="Comic Sans MS"/>
          <w:b/>
          <w:bCs/>
          <w:sz w:val="28"/>
          <w:szCs w:val="28"/>
          <w:lang w:val="fr-FR"/>
        </w:rPr>
        <w:t>–</w:t>
      </w:r>
      <w:r w:rsidR="00845118">
        <w:rPr>
          <w:rFonts w:ascii="Comic Sans MS" w:hAnsi="Comic Sans MS"/>
          <w:b/>
          <w:bCs/>
          <w:sz w:val="28"/>
          <w:szCs w:val="28"/>
          <w:lang w:val="fr-FR"/>
        </w:rPr>
        <w:t xml:space="preserve"> </w:t>
      </w:r>
      <w:r w:rsidR="00B71D9D">
        <w:rPr>
          <w:rFonts w:ascii="Comic Sans MS" w:hAnsi="Comic Sans MS"/>
          <w:b/>
          <w:bCs/>
          <w:sz w:val="28"/>
          <w:szCs w:val="28"/>
          <w:lang w:val="fr-FR"/>
        </w:rPr>
        <w:t xml:space="preserve">Mission de Maîtrise d’œuvre </w:t>
      </w:r>
      <w:r w:rsidR="005710CF">
        <w:rPr>
          <w:rFonts w:ascii="Comic Sans MS" w:hAnsi="Comic Sans MS"/>
          <w:b/>
          <w:bCs/>
          <w:sz w:val="28"/>
          <w:szCs w:val="28"/>
          <w:lang w:val="fr-FR"/>
        </w:rPr>
        <w:t xml:space="preserve">pour </w:t>
      </w:r>
      <w:r w:rsidR="00210DA9">
        <w:rPr>
          <w:rFonts w:ascii="Comic Sans MS" w:hAnsi="Comic Sans MS"/>
          <w:b/>
          <w:bCs/>
          <w:sz w:val="28"/>
          <w:szCs w:val="28"/>
          <w:lang w:val="fr-FR"/>
        </w:rPr>
        <w:t>l’animalerie des Cézeaux</w:t>
      </w:r>
    </w:p>
    <w:p w14:paraId="4488C05A" w14:textId="37C89C05" w:rsidR="00210DA9" w:rsidRPr="002C37F9" w:rsidRDefault="00210DA9" w:rsidP="00982AB8">
      <w:pPr>
        <w:pStyle w:val="TitreChap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mic Sans MS" w:hAnsi="Comic Sans MS"/>
          <w:sz w:val="28"/>
          <w:szCs w:val="28"/>
          <w:lang w:val="fr-FR"/>
        </w:rPr>
      </w:pPr>
      <w:r>
        <w:rPr>
          <w:rFonts w:ascii="Comic Sans MS" w:hAnsi="Comic Sans MS"/>
          <w:b/>
          <w:bCs/>
          <w:sz w:val="28"/>
          <w:szCs w:val="28"/>
          <w:lang w:val="fr-FR"/>
        </w:rPr>
        <w:t>Bâtiment Biologie B1</w:t>
      </w:r>
    </w:p>
    <w:p w14:paraId="05DE77EE" w14:textId="77777777" w:rsidR="004727B0" w:rsidRPr="00CA31E0" w:rsidRDefault="004727B0" w:rsidP="00982AB8">
      <w:pPr>
        <w:pStyle w:val="TitreChapitr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Comic Sans MS" w:hAnsi="Comic Sans MS"/>
          <w:sz w:val="24"/>
          <w:szCs w:val="24"/>
          <w:lang w:val="fr-FR"/>
        </w:rPr>
      </w:pPr>
      <w:r w:rsidRPr="00CA31E0">
        <w:rPr>
          <w:rFonts w:ascii="Comic Sans MS" w:hAnsi="Comic Sans MS"/>
          <w:sz w:val="24"/>
          <w:szCs w:val="24"/>
          <w:lang w:val="fr-FR"/>
        </w:rPr>
        <w:t>CERTIFICAT DE VISITE DU SITE</w:t>
      </w:r>
    </w:p>
    <w:p w14:paraId="42AB96B0" w14:textId="77777777" w:rsidR="00982AB8" w:rsidRDefault="00982AB8" w:rsidP="004727B0">
      <w:pPr>
        <w:pStyle w:val="Texte1"/>
        <w:rPr>
          <w:rFonts w:ascii="Comic Sans MS" w:hAnsi="Comic Sans MS"/>
          <w:sz w:val="24"/>
          <w:szCs w:val="24"/>
          <w:lang w:val="fr-FR"/>
        </w:rPr>
      </w:pPr>
    </w:p>
    <w:p w14:paraId="4BC0C4BD" w14:textId="77777777" w:rsidR="00A47831" w:rsidRDefault="004727B0" w:rsidP="004727B0">
      <w:pPr>
        <w:pStyle w:val="Texte1"/>
        <w:rPr>
          <w:rFonts w:ascii="Comic Sans MS" w:hAnsi="Comic Sans MS"/>
          <w:sz w:val="24"/>
          <w:szCs w:val="24"/>
          <w:lang w:val="fr-FR"/>
        </w:rPr>
      </w:pPr>
      <w:r w:rsidRPr="00103989">
        <w:rPr>
          <w:rFonts w:ascii="Comic Sans MS" w:hAnsi="Comic Sans MS"/>
          <w:sz w:val="24"/>
          <w:szCs w:val="24"/>
          <w:lang w:val="fr-FR"/>
        </w:rPr>
        <w:t>Je soussigné,</w:t>
      </w:r>
      <w:r w:rsidR="0055661F"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…………………………………………………………………………</w:t>
      </w:r>
      <w:r w:rsidR="002A5FBB">
        <w:rPr>
          <w:rFonts w:ascii="Comic Sans MS" w:hAnsi="Comic Sans MS"/>
          <w:sz w:val="24"/>
          <w:szCs w:val="24"/>
          <w:lang w:val="fr-FR"/>
        </w:rPr>
        <w:t>,</w:t>
      </w:r>
      <w:r w:rsidR="00A47831">
        <w:rPr>
          <w:rFonts w:ascii="Comic Sans MS" w:hAnsi="Comic Sans MS"/>
          <w:sz w:val="24"/>
          <w:szCs w:val="24"/>
          <w:lang w:val="fr-FR"/>
        </w:rPr>
        <w:t>…………………………………………………………………</w:t>
      </w:r>
    </w:p>
    <w:p w14:paraId="3D486898" w14:textId="77777777" w:rsidR="004727B0" w:rsidRPr="00103989" w:rsidRDefault="00373A17" w:rsidP="00373A17">
      <w:pPr>
        <w:pStyle w:val="Texte1"/>
        <w:jc w:val="left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Certifie que………………………………………………………………………………………………………………………………………………… </w:t>
      </w:r>
      <w:r w:rsidR="004727B0" w:rsidRPr="00103989">
        <w:rPr>
          <w:rFonts w:ascii="Comic Sans MS" w:hAnsi="Comic Sans MS"/>
          <w:sz w:val="24"/>
          <w:szCs w:val="24"/>
          <w:lang w:val="fr-FR"/>
        </w:rPr>
        <w:t>.......................................................................................................</w:t>
      </w:r>
      <w:r w:rsidR="006118A5">
        <w:rPr>
          <w:rFonts w:ascii="Comic Sans MS" w:hAnsi="Comic Sans MS"/>
          <w:sz w:val="24"/>
          <w:szCs w:val="24"/>
          <w:lang w:val="fr-FR"/>
        </w:rPr>
        <w:t>..................................</w:t>
      </w:r>
      <w:r w:rsidR="00A47831">
        <w:rPr>
          <w:rFonts w:ascii="Comic Sans MS" w:hAnsi="Comic Sans MS"/>
          <w:sz w:val="24"/>
          <w:szCs w:val="24"/>
          <w:lang w:val="fr-FR"/>
        </w:rPr>
        <w:t>..............</w:t>
      </w:r>
      <w:r w:rsidR="006118A5">
        <w:rPr>
          <w:rFonts w:ascii="Comic Sans MS" w:hAnsi="Comic Sans MS"/>
          <w:sz w:val="24"/>
          <w:szCs w:val="24"/>
          <w:lang w:val="fr-FR"/>
        </w:rPr>
        <w:t>.</w:t>
      </w:r>
      <w:r w:rsidR="00A47831">
        <w:rPr>
          <w:rFonts w:ascii="Comic Sans MS" w:hAnsi="Comic Sans MS"/>
          <w:sz w:val="24"/>
          <w:szCs w:val="24"/>
          <w:lang w:val="fr-FR"/>
        </w:rPr>
        <w:t>...........</w:t>
      </w:r>
      <w:r>
        <w:rPr>
          <w:rFonts w:ascii="Comic Sans MS" w:hAnsi="Comic Sans MS"/>
          <w:sz w:val="24"/>
          <w:szCs w:val="24"/>
          <w:lang w:val="fr-FR"/>
        </w:rPr>
        <w:t>.........</w:t>
      </w:r>
    </w:p>
    <w:p w14:paraId="1DE15235" w14:textId="77777777" w:rsidR="004727B0" w:rsidRPr="00103989" w:rsidRDefault="004727B0" w:rsidP="004727B0">
      <w:pPr>
        <w:pStyle w:val="Texte1"/>
        <w:rPr>
          <w:rFonts w:ascii="Comic Sans MS" w:hAnsi="Comic Sans MS"/>
          <w:sz w:val="24"/>
          <w:szCs w:val="24"/>
          <w:lang w:val="fr-FR"/>
        </w:rPr>
      </w:pPr>
      <w:r w:rsidRPr="00103989">
        <w:rPr>
          <w:rFonts w:ascii="Comic Sans MS" w:hAnsi="Comic Sans MS"/>
          <w:sz w:val="24"/>
          <w:szCs w:val="24"/>
          <w:lang w:val="fr-FR"/>
        </w:rPr>
        <w:t>....................................................................................................................................</w:t>
      </w:r>
      <w:r w:rsidR="006118A5">
        <w:rPr>
          <w:rFonts w:ascii="Comic Sans MS" w:hAnsi="Comic Sans MS"/>
          <w:sz w:val="24"/>
          <w:szCs w:val="24"/>
          <w:lang w:val="fr-FR"/>
        </w:rPr>
        <w:t>.......................................</w:t>
      </w:r>
    </w:p>
    <w:p w14:paraId="681B7D90" w14:textId="0B0E0E6A" w:rsidR="004727B0" w:rsidRPr="00103989" w:rsidRDefault="00103989" w:rsidP="004727B0">
      <w:pPr>
        <w:pStyle w:val="Texte1"/>
        <w:rPr>
          <w:rFonts w:ascii="Comic Sans MS" w:hAnsi="Comic Sans MS"/>
          <w:sz w:val="24"/>
          <w:szCs w:val="24"/>
          <w:lang w:val="fr-FR"/>
        </w:rPr>
      </w:pPr>
      <w:r w:rsidRPr="00103989">
        <w:rPr>
          <w:rFonts w:ascii="Comic Sans MS" w:hAnsi="Comic Sans MS"/>
          <w:sz w:val="24"/>
          <w:szCs w:val="24"/>
          <w:lang w:val="fr-FR"/>
        </w:rPr>
        <w:t xml:space="preserve">s'est rendu sur le site, </w:t>
      </w:r>
      <w:r w:rsidR="004727B0" w:rsidRPr="00103989">
        <w:rPr>
          <w:rFonts w:ascii="Comic Sans MS" w:hAnsi="Comic Sans MS"/>
          <w:sz w:val="24"/>
          <w:szCs w:val="24"/>
          <w:lang w:val="fr-FR"/>
        </w:rPr>
        <w:t xml:space="preserve">le </w:t>
      </w:r>
      <w:r w:rsidR="00A07A7F">
        <w:rPr>
          <w:rFonts w:ascii="Comic Sans MS" w:hAnsi="Comic Sans MS"/>
          <w:sz w:val="24"/>
          <w:szCs w:val="24"/>
          <w:lang w:val="fr-FR"/>
        </w:rPr>
        <w:t xml:space="preserve"> </w:t>
      </w:r>
      <w:r w:rsidR="00FD54FE">
        <w:rPr>
          <w:rFonts w:ascii="Comic Sans MS" w:hAnsi="Comic Sans MS"/>
          <w:sz w:val="24"/>
          <w:szCs w:val="24"/>
          <w:lang w:val="fr-FR"/>
        </w:rPr>
        <w:t xml:space="preserve">                                                 20</w:t>
      </w:r>
      <w:r w:rsidR="005710CF">
        <w:rPr>
          <w:rFonts w:ascii="Comic Sans MS" w:hAnsi="Comic Sans MS"/>
          <w:sz w:val="24"/>
          <w:szCs w:val="24"/>
          <w:lang w:val="fr-FR"/>
        </w:rPr>
        <w:t>2</w:t>
      </w:r>
      <w:r w:rsidR="006A429D">
        <w:rPr>
          <w:rFonts w:ascii="Comic Sans MS" w:hAnsi="Comic Sans MS"/>
          <w:sz w:val="24"/>
          <w:szCs w:val="24"/>
          <w:lang w:val="fr-FR"/>
        </w:rPr>
        <w:t>5</w:t>
      </w:r>
    </w:p>
    <w:p w14:paraId="01ACF401" w14:textId="77777777" w:rsidR="004727B0" w:rsidRDefault="004727B0" w:rsidP="004727B0">
      <w:pPr>
        <w:pStyle w:val="Texte1"/>
        <w:rPr>
          <w:rFonts w:ascii="Comic Sans MS" w:hAnsi="Comic Sans MS"/>
          <w:sz w:val="24"/>
          <w:szCs w:val="24"/>
          <w:lang w:val="fr-FR"/>
        </w:rPr>
      </w:pPr>
    </w:p>
    <w:p w14:paraId="6319730C" w14:textId="77777777" w:rsidR="00DB7F83" w:rsidRDefault="00DB7F83" w:rsidP="005710CF">
      <w:pPr>
        <w:pStyle w:val="Texte1"/>
        <w:ind w:left="502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 xml:space="preserve"> </w:t>
      </w:r>
    </w:p>
    <w:p w14:paraId="625F8567" w14:textId="77777777" w:rsidR="00AB394D" w:rsidRPr="00103989" w:rsidRDefault="00AB394D" w:rsidP="004727B0">
      <w:pPr>
        <w:pStyle w:val="Texte1"/>
        <w:rPr>
          <w:rFonts w:ascii="Comic Sans MS" w:hAnsi="Comic Sans MS"/>
          <w:sz w:val="24"/>
          <w:szCs w:val="24"/>
          <w:lang w:val="fr-FR"/>
        </w:rPr>
      </w:pPr>
    </w:p>
    <w:p w14:paraId="058D9C6F" w14:textId="77777777" w:rsidR="004727B0" w:rsidRPr="00103989" w:rsidRDefault="004727B0" w:rsidP="004727B0">
      <w:pPr>
        <w:pStyle w:val="Texte1"/>
        <w:rPr>
          <w:rFonts w:ascii="Comic Sans MS" w:hAnsi="Comic Sans MS"/>
          <w:sz w:val="24"/>
          <w:szCs w:val="24"/>
          <w:lang w:val="fr-FR"/>
        </w:rPr>
      </w:pPr>
      <w:r w:rsidRPr="00103989">
        <w:rPr>
          <w:rFonts w:ascii="Comic Sans MS" w:hAnsi="Comic Sans MS"/>
          <w:sz w:val="24"/>
          <w:szCs w:val="24"/>
          <w:lang w:val="fr-FR"/>
        </w:rPr>
        <w:t>afin de visiter les locaux ou les lieux o</w:t>
      </w:r>
      <w:r w:rsidR="00103989" w:rsidRPr="00103989">
        <w:rPr>
          <w:rFonts w:ascii="Comic Sans MS" w:hAnsi="Comic Sans MS"/>
          <w:sz w:val="24"/>
          <w:szCs w:val="24"/>
          <w:lang w:val="fr-FR"/>
        </w:rPr>
        <w:t>ù</w:t>
      </w:r>
      <w:r w:rsidRPr="00103989">
        <w:rPr>
          <w:rFonts w:ascii="Comic Sans MS" w:hAnsi="Comic Sans MS"/>
          <w:sz w:val="24"/>
          <w:szCs w:val="24"/>
          <w:lang w:val="fr-FR"/>
        </w:rPr>
        <w:t xml:space="preserve"> doivent s'exécuter les prestations.</w:t>
      </w:r>
    </w:p>
    <w:p w14:paraId="24B703E6" w14:textId="77777777" w:rsidR="00AB394D" w:rsidRDefault="00AB394D" w:rsidP="00E265D1">
      <w:pPr>
        <w:pStyle w:val="Texte1"/>
        <w:rPr>
          <w:rFonts w:ascii="Comic Sans MS" w:hAnsi="Comic Sans MS"/>
          <w:sz w:val="24"/>
          <w:szCs w:val="24"/>
          <w:lang w:val="fr-FR"/>
        </w:rPr>
      </w:pPr>
    </w:p>
    <w:p w14:paraId="1C1D6387" w14:textId="77777777" w:rsidR="00AB394D" w:rsidRDefault="00AB394D" w:rsidP="00E265D1">
      <w:pPr>
        <w:pStyle w:val="Texte1"/>
        <w:rPr>
          <w:rFonts w:ascii="Comic Sans MS" w:hAnsi="Comic Sans MS"/>
          <w:sz w:val="24"/>
          <w:szCs w:val="24"/>
          <w:lang w:val="fr-FR"/>
        </w:rPr>
      </w:pPr>
    </w:p>
    <w:p w14:paraId="2E7FE4C5" w14:textId="362270EA" w:rsidR="00E265D1" w:rsidRDefault="00E91179" w:rsidP="00E265D1">
      <w:pPr>
        <w:pStyle w:val="Texte1"/>
        <w:rPr>
          <w:rFonts w:ascii="Comic Sans MS" w:hAnsi="Comic Sans MS"/>
          <w:sz w:val="24"/>
          <w:szCs w:val="24"/>
          <w:lang w:val="fr-FR"/>
        </w:rPr>
      </w:pPr>
      <w:r>
        <w:rPr>
          <w:rFonts w:ascii="Comic Sans MS" w:hAnsi="Comic Sans MS"/>
          <w:sz w:val="24"/>
          <w:szCs w:val="24"/>
          <w:lang w:val="fr-FR"/>
        </w:rPr>
        <w:t>Fait à</w:t>
      </w:r>
      <w:r w:rsidR="00BC3129">
        <w:rPr>
          <w:rFonts w:ascii="Comic Sans MS" w:hAnsi="Comic Sans MS"/>
          <w:sz w:val="24"/>
          <w:szCs w:val="24"/>
          <w:lang w:val="fr-FR"/>
        </w:rPr>
        <w:t xml:space="preserve"> </w:t>
      </w:r>
      <w:r w:rsidR="007B197F">
        <w:rPr>
          <w:rFonts w:ascii="Comic Sans MS" w:hAnsi="Comic Sans MS"/>
          <w:sz w:val="24"/>
          <w:szCs w:val="24"/>
          <w:lang w:val="fr-FR"/>
        </w:rPr>
        <w:t>Clermont-Ferrand</w:t>
      </w:r>
      <w:r w:rsidR="00E265D1">
        <w:rPr>
          <w:rFonts w:ascii="Comic Sans MS" w:hAnsi="Comic Sans MS"/>
          <w:sz w:val="24"/>
          <w:szCs w:val="24"/>
          <w:lang w:val="fr-FR"/>
        </w:rPr>
        <w:t xml:space="preserve">, le </w:t>
      </w:r>
      <w:r w:rsidR="006118A5">
        <w:rPr>
          <w:rFonts w:ascii="Comic Sans MS" w:hAnsi="Comic Sans MS"/>
          <w:sz w:val="24"/>
          <w:szCs w:val="24"/>
          <w:lang w:val="fr-FR"/>
        </w:rPr>
        <w:t xml:space="preserve"> </w:t>
      </w:r>
      <w:r w:rsidR="00880D64">
        <w:rPr>
          <w:rFonts w:ascii="Comic Sans MS" w:hAnsi="Comic Sans MS"/>
          <w:sz w:val="24"/>
          <w:szCs w:val="24"/>
          <w:lang w:val="fr-FR"/>
        </w:rPr>
        <w:t xml:space="preserve">     </w:t>
      </w:r>
      <w:r w:rsidR="00A07A7F">
        <w:rPr>
          <w:rFonts w:ascii="Comic Sans MS" w:hAnsi="Comic Sans MS"/>
          <w:sz w:val="24"/>
          <w:szCs w:val="24"/>
          <w:lang w:val="fr-FR"/>
        </w:rPr>
        <w:t xml:space="preserve">  </w:t>
      </w:r>
      <w:r w:rsidR="007B197F">
        <w:rPr>
          <w:rFonts w:ascii="Comic Sans MS" w:hAnsi="Comic Sans MS"/>
          <w:sz w:val="24"/>
          <w:szCs w:val="24"/>
          <w:lang w:val="fr-FR"/>
        </w:rPr>
        <w:t xml:space="preserve">  </w:t>
      </w:r>
      <w:r w:rsidR="00A07A7F">
        <w:rPr>
          <w:rFonts w:ascii="Comic Sans MS" w:hAnsi="Comic Sans MS"/>
          <w:sz w:val="24"/>
          <w:szCs w:val="24"/>
          <w:lang w:val="fr-FR"/>
        </w:rPr>
        <w:t xml:space="preserve">   </w:t>
      </w:r>
      <w:r w:rsidR="006118A5">
        <w:rPr>
          <w:rFonts w:ascii="Comic Sans MS" w:hAnsi="Comic Sans MS"/>
          <w:sz w:val="24"/>
          <w:szCs w:val="24"/>
          <w:lang w:val="fr-FR"/>
        </w:rPr>
        <w:t xml:space="preserve">/ </w:t>
      </w:r>
      <w:r w:rsidR="007B197F">
        <w:rPr>
          <w:rFonts w:ascii="Comic Sans MS" w:hAnsi="Comic Sans MS"/>
          <w:sz w:val="24"/>
          <w:szCs w:val="24"/>
          <w:lang w:val="fr-FR"/>
        </w:rPr>
        <w:t xml:space="preserve"> </w:t>
      </w:r>
      <w:r w:rsidR="00880D64">
        <w:rPr>
          <w:rFonts w:ascii="Comic Sans MS" w:hAnsi="Comic Sans MS"/>
          <w:sz w:val="24"/>
          <w:szCs w:val="24"/>
          <w:lang w:val="fr-FR"/>
        </w:rPr>
        <w:t xml:space="preserve">    </w:t>
      </w:r>
      <w:r w:rsidR="007B197F">
        <w:rPr>
          <w:rFonts w:ascii="Comic Sans MS" w:hAnsi="Comic Sans MS"/>
          <w:sz w:val="24"/>
          <w:szCs w:val="24"/>
          <w:lang w:val="fr-FR"/>
        </w:rPr>
        <w:t xml:space="preserve"> </w:t>
      </w:r>
      <w:r w:rsidR="00A07A7F">
        <w:rPr>
          <w:rFonts w:ascii="Comic Sans MS" w:hAnsi="Comic Sans MS"/>
          <w:sz w:val="24"/>
          <w:szCs w:val="24"/>
          <w:lang w:val="fr-FR"/>
        </w:rPr>
        <w:t xml:space="preserve">      </w:t>
      </w:r>
      <w:r w:rsidR="006118A5">
        <w:rPr>
          <w:rFonts w:ascii="Comic Sans MS" w:hAnsi="Comic Sans MS"/>
          <w:sz w:val="24"/>
          <w:szCs w:val="24"/>
          <w:lang w:val="fr-FR"/>
        </w:rPr>
        <w:t xml:space="preserve"> /</w:t>
      </w:r>
      <w:r w:rsidR="00880D64">
        <w:rPr>
          <w:rFonts w:ascii="Comic Sans MS" w:hAnsi="Comic Sans MS"/>
          <w:sz w:val="24"/>
          <w:szCs w:val="24"/>
          <w:lang w:val="fr-FR"/>
        </w:rPr>
        <w:t xml:space="preserve"> </w:t>
      </w:r>
      <w:r w:rsidR="00FD54FE">
        <w:rPr>
          <w:rFonts w:ascii="Comic Sans MS" w:hAnsi="Comic Sans MS"/>
          <w:sz w:val="24"/>
          <w:szCs w:val="24"/>
          <w:lang w:val="fr-FR"/>
        </w:rPr>
        <w:t>20</w:t>
      </w:r>
      <w:r w:rsidR="005710CF">
        <w:rPr>
          <w:rFonts w:ascii="Comic Sans MS" w:hAnsi="Comic Sans MS"/>
          <w:sz w:val="24"/>
          <w:szCs w:val="24"/>
          <w:lang w:val="fr-FR"/>
        </w:rPr>
        <w:t>2</w:t>
      </w:r>
      <w:r w:rsidR="006A429D">
        <w:rPr>
          <w:rFonts w:ascii="Comic Sans MS" w:hAnsi="Comic Sans MS"/>
          <w:sz w:val="24"/>
          <w:szCs w:val="24"/>
          <w:lang w:val="fr-FR"/>
        </w:rPr>
        <w:t>5</w:t>
      </w:r>
    </w:p>
    <w:p w14:paraId="7B783247" w14:textId="77777777" w:rsidR="00AB394D" w:rsidRDefault="00AB394D" w:rsidP="00E265D1">
      <w:pPr>
        <w:pStyle w:val="Texte1"/>
        <w:rPr>
          <w:b/>
          <w:lang w:val="fr-FR"/>
        </w:rPr>
      </w:pPr>
    </w:p>
    <w:p w14:paraId="4D2DD064" w14:textId="77777777" w:rsidR="00AB394D" w:rsidRPr="006118A5" w:rsidRDefault="00AB394D" w:rsidP="00E265D1">
      <w:pPr>
        <w:pStyle w:val="Texte1"/>
        <w:rPr>
          <w:b/>
          <w:lang w:val="fr-FR"/>
        </w:rPr>
      </w:pPr>
    </w:p>
    <w:tbl>
      <w:tblPr>
        <w:tblStyle w:val="Grilledutableau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5"/>
        <w:gridCol w:w="4819"/>
      </w:tblGrid>
      <w:tr w:rsidR="00721A65" w:rsidRPr="00D200B8" w14:paraId="120FD0C2" w14:textId="77777777" w:rsidTr="00D200B8">
        <w:trPr>
          <w:trHeight w:val="1408"/>
          <w:jc w:val="center"/>
        </w:trPr>
        <w:tc>
          <w:tcPr>
            <w:tcW w:w="5155" w:type="dxa"/>
          </w:tcPr>
          <w:p w14:paraId="71A07D3E" w14:textId="77777777" w:rsidR="00721A65" w:rsidRPr="00D200B8" w:rsidRDefault="00E8541D" w:rsidP="004E5A7B">
            <w:pPr>
              <w:rPr>
                <w:rFonts w:ascii="Comic Sans MS" w:hAnsi="Comic Sans MS"/>
                <w:b/>
              </w:rPr>
            </w:pPr>
            <w:r w:rsidRPr="00D200B8">
              <w:rPr>
                <w:rFonts w:ascii="Comic Sans MS" w:hAnsi="Comic Sans MS"/>
                <w:b/>
              </w:rPr>
              <w:t>L</w:t>
            </w:r>
            <w:r w:rsidR="00721A65" w:rsidRPr="00D200B8">
              <w:rPr>
                <w:rFonts w:ascii="Comic Sans MS" w:hAnsi="Comic Sans MS"/>
                <w:b/>
              </w:rPr>
              <w:t xml:space="preserve">a Société,   </w:t>
            </w:r>
            <w:r w:rsidR="00721A65" w:rsidRPr="00D200B8">
              <w:rPr>
                <w:rFonts w:ascii="Comic Sans MS" w:hAnsi="Comic Sans MS"/>
                <w:b/>
              </w:rPr>
              <w:tab/>
              <w:t xml:space="preserve">  </w:t>
            </w:r>
          </w:p>
          <w:p w14:paraId="34F1A976" w14:textId="77777777" w:rsidR="00721A65" w:rsidRPr="00D200B8" w:rsidRDefault="00721A65" w:rsidP="004E5A7B">
            <w:pPr>
              <w:rPr>
                <w:rFonts w:ascii="Comic Sans MS" w:hAnsi="Comic Sans MS"/>
              </w:rPr>
            </w:pPr>
            <w:r w:rsidRPr="00D200B8">
              <w:rPr>
                <w:rFonts w:ascii="Comic Sans MS" w:hAnsi="Comic Sans MS"/>
              </w:rPr>
              <w:t>Nom – Prénom </w:t>
            </w:r>
          </w:p>
          <w:p w14:paraId="35FEEA1C" w14:textId="77777777" w:rsidR="00721A65" w:rsidRPr="00D200B8" w:rsidRDefault="00721A65" w:rsidP="004E5A7B">
            <w:pPr>
              <w:rPr>
                <w:rFonts w:ascii="Comic Sans MS" w:hAnsi="Comic Sans MS"/>
              </w:rPr>
            </w:pPr>
            <w:r w:rsidRPr="00D200B8">
              <w:rPr>
                <w:rFonts w:ascii="Comic Sans MS" w:hAnsi="Comic Sans MS"/>
              </w:rPr>
              <w:t xml:space="preserve">Signature </w:t>
            </w:r>
          </w:p>
        </w:tc>
        <w:tc>
          <w:tcPr>
            <w:tcW w:w="4819" w:type="dxa"/>
          </w:tcPr>
          <w:p w14:paraId="0F6810A3" w14:textId="77777777" w:rsidR="00721A65" w:rsidRPr="00D200B8" w:rsidRDefault="00A771CE" w:rsidP="00721A65">
            <w:pPr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  <w:b/>
              </w:rPr>
              <w:t xml:space="preserve">   </w:t>
            </w:r>
            <w:r w:rsidR="00721A65" w:rsidRPr="00D200B8">
              <w:rPr>
                <w:rFonts w:ascii="Comic Sans MS" w:hAnsi="Comic Sans MS"/>
                <w:b/>
              </w:rPr>
              <w:t>Le Représentant de l’Université</w:t>
            </w:r>
            <w:r w:rsidR="00721A65" w:rsidRPr="00D200B8">
              <w:rPr>
                <w:rFonts w:ascii="Comic Sans MS" w:hAnsi="Comic Sans MS"/>
              </w:rPr>
              <w:t>,</w:t>
            </w:r>
          </w:p>
          <w:p w14:paraId="2652F63D" w14:textId="77777777" w:rsidR="00721A65" w:rsidRPr="00D200B8" w:rsidRDefault="00721A65" w:rsidP="00721A65">
            <w:pPr>
              <w:jc w:val="both"/>
              <w:rPr>
                <w:rFonts w:ascii="Comic Sans MS" w:hAnsi="Comic Sans MS"/>
              </w:rPr>
            </w:pPr>
            <w:r w:rsidRPr="00D200B8">
              <w:rPr>
                <w:rFonts w:ascii="Comic Sans MS" w:hAnsi="Comic Sans MS"/>
              </w:rPr>
              <w:t xml:space="preserve">          Nom – Prénom </w:t>
            </w:r>
          </w:p>
          <w:p w14:paraId="57BD3E67" w14:textId="77777777" w:rsidR="00721A65" w:rsidRPr="00D200B8" w:rsidRDefault="00721A65" w:rsidP="00CE4BD7">
            <w:pPr>
              <w:jc w:val="both"/>
              <w:rPr>
                <w:rFonts w:ascii="Comic Sans MS" w:hAnsi="Comic Sans MS"/>
              </w:rPr>
            </w:pPr>
            <w:r w:rsidRPr="00D200B8">
              <w:rPr>
                <w:rFonts w:ascii="Comic Sans MS" w:hAnsi="Comic Sans MS"/>
              </w:rPr>
              <w:t xml:space="preserve">          Signature</w:t>
            </w:r>
          </w:p>
        </w:tc>
      </w:tr>
    </w:tbl>
    <w:p w14:paraId="03C86611" w14:textId="77777777" w:rsidR="00721A65" w:rsidRDefault="00721A65" w:rsidP="00CE4BD7">
      <w:pPr>
        <w:rPr>
          <w:b/>
        </w:rPr>
      </w:pPr>
    </w:p>
    <w:sectPr w:rsidR="00721A65" w:rsidSect="008866C4">
      <w:footerReference w:type="even" r:id="rId8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F748A" w14:textId="77777777" w:rsidR="00C756CA" w:rsidRDefault="00C756CA">
      <w:r>
        <w:separator/>
      </w:r>
    </w:p>
  </w:endnote>
  <w:endnote w:type="continuationSeparator" w:id="0">
    <w:p w14:paraId="249BE60C" w14:textId="77777777" w:rsidR="00C756CA" w:rsidRDefault="00C756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453F0" w14:textId="77777777" w:rsidR="008866C4" w:rsidRDefault="001E6ECF">
    <w:pPr>
      <w:pStyle w:val="Pieddepage"/>
      <w:framePr w:wrap="around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 w:rsidR="008866C4"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 w:rsidR="008866C4">
      <w:rPr>
        <w:rStyle w:val="Numrodepage"/>
        <w:noProof/>
      </w:rPr>
      <w:t>1</w:t>
    </w:r>
    <w:r>
      <w:rPr>
        <w:rStyle w:val="Numrodepage"/>
      </w:rPr>
      <w:fldChar w:fldCharType="end"/>
    </w:r>
  </w:p>
  <w:p w14:paraId="4014DFAD" w14:textId="77777777" w:rsidR="008866C4" w:rsidRDefault="008866C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70E4F5" w14:textId="77777777" w:rsidR="00C756CA" w:rsidRDefault="00C756CA">
      <w:r>
        <w:separator/>
      </w:r>
    </w:p>
  </w:footnote>
  <w:footnote w:type="continuationSeparator" w:id="0">
    <w:p w14:paraId="2AACE8EE" w14:textId="77777777" w:rsidR="00C756CA" w:rsidRDefault="00C756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92A7E98"/>
    <w:lvl w:ilvl="0">
      <w:numFmt w:val="decimal"/>
      <w:pStyle w:val="Liste1"/>
      <w:lvlText w:val="*"/>
      <w:lvlJc w:val="left"/>
    </w:lvl>
  </w:abstractNum>
  <w:abstractNum w:abstractNumId="1" w15:restartNumberingAfterBreak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000000A"/>
    <w:multiLevelType w:val="singleLevel"/>
    <w:tmpl w:val="0000000A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000000C"/>
    <w:multiLevelType w:val="singleLevel"/>
    <w:tmpl w:val="0000000C"/>
    <w:lvl w:ilvl="0">
      <w:start w:val="1"/>
      <w:numFmt w:val="bullet"/>
      <w:lvlText w:val="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44C0613"/>
    <w:multiLevelType w:val="hybridMultilevel"/>
    <w:tmpl w:val="104EF5D0"/>
    <w:lvl w:ilvl="0" w:tplc="C75473C0">
      <w:start w:val="1"/>
      <w:numFmt w:val="bullet"/>
      <w:lvlText w:val="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5D3E22"/>
    <w:multiLevelType w:val="hybridMultilevel"/>
    <w:tmpl w:val="0DBEAAF8"/>
    <w:lvl w:ilvl="0" w:tplc="0F6AD9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5B3796"/>
    <w:multiLevelType w:val="hybridMultilevel"/>
    <w:tmpl w:val="56F212FC"/>
    <w:lvl w:ilvl="0" w:tplc="990CD0A8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41B87F82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3DE03FA2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871CBBF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FBE08474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B53442C8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417A4D34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55923C14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253A8C04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1A887A62"/>
    <w:multiLevelType w:val="hybridMultilevel"/>
    <w:tmpl w:val="B1BAD036"/>
    <w:lvl w:ilvl="0" w:tplc="60B44C3A">
      <w:start w:val="7"/>
      <w:numFmt w:val="upperLetter"/>
      <w:lvlText w:val="%1."/>
      <w:lvlJc w:val="left"/>
      <w:pPr>
        <w:tabs>
          <w:tab w:val="num" w:pos="1800"/>
        </w:tabs>
        <w:ind w:left="1800" w:hanging="90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29CE0841"/>
    <w:multiLevelType w:val="multilevel"/>
    <w:tmpl w:val="94725BC2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>
      <w:start w:val="2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338173A"/>
    <w:multiLevelType w:val="hybridMultilevel"/>
    <w:tmpl w:val="9EF49002"/>
    <w:lvl w:ilvl="0" w:tplc="3D0AFF66">
      <w:start w:val="1"/>
      <w:numFmt w:val="upperLetter"/>
      <w:lvlText w:val="%1."/>
      <w:lvlJc w:val="left"/>
      <w:pPr>
        <w:tabs>
          <w:tab w:val="num" w:pos="1691"/>
        </w:tabs>
        <w:ind w:left="1691" w:hanging="84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 w15:restartNumberingAfterBreak="0">
    <w:nsid w:val="49C015FE"/>
    <w:multiLevelType w:val="hybridMultilevel"/>
    <w:tmpl w:val="6AD4AA24"/>
    <w:lvl w:ilvl="0" w:tplc="C75473C0">
      <w:start w:val="1"/>
      <w:numFmt w:val="bullet"/>
      <w:lvlText w:val=""/>
      <w:lvlJc w:val="left"/>
      <w:pPr>
        <w:ind w:left="502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4F10688F"/>
    <w:multiLevelType w:val="hybridMultilevel"/>
    <w:tmpl w:val="2686556A"/>
    <w:lvl w:ilvl="0" w:tplc="D2105ED8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D92AD27C">
      <w:start w:val="1"/>
      <w:numFmt w:val="bullet"/>
      <w:pStyle w:val="Liste2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7AA20F8A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7C1EEF64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96D4B32C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3974725C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9306E14A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744E494C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7EEA60C2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2" w15:restartNumberingAfterBreak="0">
    <w:nsid w:val="4F954485"/>
    <w:multiLevelType w:val="hybridMultilevel"/>
    <w:tmpl w:val="8452C6EA"/>
    <w:lvl w:ilvl="0" w:tplc="0F6AD9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F635AC"/>
    <w:multiLevelType w:val="hybridMultilevel"/>
    <w:tmpl w:val="672ED6BE"/>
    <w:lvl w:ilvl="0" w:tplc="0F6AD9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BD2F34"/>
    <w:multiLevelType w:val="hybridMultilevel"/>
    <w:tmpl w:val="A232D3C2"/>
    <w:lvl w:ilvl="0" w:tplc="04A457E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8DE8628A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CE5ADB7A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67405F60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41A60D12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B29EFF3C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50FC5C3E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1310AB3C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C0E46FB0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71EB0A2D"/>
    <w:multiLevelType w:val="hybridMultilevel"/>
    <w:tmpl w:val="065A104C"/>
    <w:lvl w:ilvl="0" w:tplc="0F6AD9AA">
      <w:start w:val="1"/>
      <w:numFmt w:val="bullet"/>
      <w:lvlText w:val="□"/>
      <w:lvlJc w:val="left"/>
      <w:pPr>
        <w:ind w:left="644" w:hanging="360"/>
      </w:pPr>
      <w:rPr>
        <w:rFonts w:ascii="Courier New" w:hAnsi="Courier New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0"/>
    <w:lvlOverride w:ilvl="0">
      <w:lvl w:ilvl="0">
        <w:start w:val="1"/>
        <w:numFmt w:val="bullet"/>
        <w:pStyle w:val="Liste1"/>
        <w:lvlText w:val=""/>
        <w:legacy w:legacy="1" w:legacySpace="0" w:legacyIndent="283"/>
        <w:lvlJc w:val="left"/>
        <w:pPr>
          <w:ind w:left="1417" w:hanging="283"/>
        </w:pPr>
        <w:rPr>
          <w:rFonts w:ascii="Symbol" w:hAnsi="Symbol" w:hint="default"/>
        </w:rPr>
      </w:lvl>
    </w:lvlOverride>
  </w:num>
  <w:num w:numId="3">
    <w:abstractNumId w:val="11"/>
  </w:num>
  <w:num w:numId="4">
    <w:abstractNumId w:val="14"/>
  </w:num>
  <w:num w:numId="5">
    <w:abstractNumId w:val="8"/>
  </w:num>
  <w:num w:numId="6">
    <w:abstractNumId w:val="2"/>
  </w:num>
  <w:num w:numId="7">
    <w:abstractNumId w:val="3"/>
  </w:num>
  <w:num w:numId="8">
    <w:abstractNumId w:val="1"/>
  </w:num>
  <w:num w:numId="9">
    <w:abstractNumId w:val="2"/>
    <w:lvlOverride w:ilvl="0">
      <w:lvl w:ilvl="0">
        <w:start w:val="1"/>
        <w:numFmt w:val="bullet"/>
        <w:lvlText w:val=""/>
        <w:lvlJc w:val="left"/>
        <w:pPr>
          <w:tabs>
            <w:tab w:val="num" w:pos="644"/>
          </w:tabs>
          <w:ind w:left="644" w:hanging="360"/>
        </w:pPr>
        <w:rPr>
          <w:rFonts w:ascii="Symbol" w:hAnsi="Symbol" w:hint="default"/>
          <w:sz w:val="24"/>
        </w:rPr>
      </w:lvl>
    </w:lvlOverride>
  </w:num>
  <w:num w:numId="10">
    <w:abstractNumId w:val="7"/>
  </w:num>
  <w:num w:numId="11">
    <w:abstractNumId w:val="9"/>
  </w:num>
  <w:num w:numId="12">
    <w:abstractNumId w:val="12"/>
  </w:num>
  <w:num w:numId="13">
    <w:abstractNumId w:val="13"/>
  </w:num>
  <w:num w:numId="14">
    <w:abstractNumId w:val="5"/>
  </w:num>
  <w:num w:numId="15">
    <w:abstractNumId w:val="15"/>
  </w:num>
  <w:num w:numId="16">
    <w:abstractNumId w:val="4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2AE"/>
    <w:rsid w:val="0000355D"/>
    <w:rsid w:val="000061A7"/>
    <w:rsid w:val="000103AB"/>
    <w:rsid w:val="00010881"/>
    <w:rsid w:val="000149BD"/>
    <w:rsid w:val="000339A2"/>
    <w:rsid w:val="00035868"/>
    <w:rsid w:val="00042F47"/>
    <w:rsid w:val="0004777D"/>
    <w:rsid w:val="00080136"/>
    <w:rsid w:val="0008078F"/>
    <w:rsid w:val="000967E3"/>
    <w:rsid w:val="000B769C"/>
    <w:rsid w:val="000C640C"/>
    <w:rsid w:val="000F41B5"/>
    <w:rsid w:val="000F56EF"/>
    <w:rsid w:val="00103989"/>
    <w:rsid w:val="0011218C"/>
    <w:rsid w:val="00121F3C"/>
    <w:rsid w:val="00132E81"/>
    <w:rsid w:val="001A69B1"/>
    <w:rsid w:val="001E6ECF"/>
    <w:rsid w:val="00200500"/>
    <w:rsid w:val="00210DA9"/>
    <w:rsid w:val="00235D7C"/>
    <w:rsid w:val="00296C71"/>
    <w:rsid w:val="002A5FBB"/>
    <w:rsid w:val="002C37F9"/>
    <w:rsid w:val="002D1FDA"/>
    <w:rsid w:val="002E6940"/>
    <w:rsid w:val="002F11B9"/>
    <w:rsid w:val="002F642F"/>
    <w:rsid w:val="0031247D"/>
    <w:rsid w:val="00333852"/>
    <w:rsid w:val="003565C4"/>
    <w:rsid w:val="00363B92"/>
    <w:rsid w:val="00373A17"/>
    <w:rsid w:val="00377428"/>
    <w:rsid w:val="00386B0E"/>
    <w:rsid w:val="003B3775"/>
    <w:rsid w:val="00432BBC"/>
    <w:rsid w:val="004519FF"/>
    <w:rsid w:val="00455C1F"/>
    <w:rsid w:val="0046354F"/>
    <w:rsid w:val="004727B0"/>
    <w:rsid w:val="004A224E"/>
    <w:rsid w:val="004A5DB5"/>
    <w:rsid w:val="004B1F2F"/>
    <w:rsid w:val="004B6296"/>
    <w:rsid w:val="004C5273"/>
    <w:rsid w:val="004D0848"/>
    <w:rsid w:val="004E5A7B"/>
    <w:rsid w:val="005172F4"/>
    <w:rsid w:val="00520D20"/>
    <w:rsid w:val="00553428"/>
    <w:rsid w:val="0055661F"/>
    <w:rsid w:val="005710CF"/>
    <w:rsid w:val="005A2B50"/>
    <w:rsid w:val="005A6886"/>
    <w:rsid w:val="005F7B60"/>
    <w:rsid w:val="006118A5"/>
    <w:rsid w:val="00625199"/>
    <w:rsid w:val="0063174A"/>
    <w:rsid w:val="006622C7"/>
    <w:rsid w:val="00665068"/>
    <w:rsid w:val="00673175"/>
    <w:rsid w:val="00677C6F"/>
    <w:rsid w:val="006823A6"/>
    <w:rsid w:val="00692739"/>
    <w:rsid w:val="006A429D"/>
    <w:rsid w:val="006B7480"/>
    <w:rsid w:val="006C1462"/>
    <w:rsid w:val="006D0350"/>
    <w:rsid w:val="006D46A7"/>
    <w:rsid w:val="006F53FF"/>
    <w:rsid w:val="00703D04"/>
    <w:rsid w:val="00717C9B"/>
    <w:rsid w:val="00721A65"/>
    <w:rsid w:val="00751F03"/>
    <w:rsid w:val="007713EC"/>
    <w:rsid w:val="00772EBD"/>
    <w:rsid w:val="00773AFB"/>
    <w:rsid w:val="007772FA"/>
    <w:rsid w:val="007A4D90"/>
    <w:rsid w:val="007B197F"/>
    <w:rsid w:val="007B7037"/>
    <w:rsid w:val="007D5756"/>
    <w:rsid w:val="008342A5"/>
    <w:rsid w:val="00845118"/>
    <w:rsid w:val="00862F4E"/>
    <w:rsid w:val="008667CF"/>
    <w:rsid w:val="00880D64"/>
    <w:rsid w:val="008866C4"/>
    <w:rsid w:val="008A4E33"/>
    <w:rsid w:val="008F2CA7"/>
    <w:rsid w:val="00926567"/>
    <w:rsid w:val="00932EAF"/>
    <w:rsid w:val="0095421E"/>
    <w:rsid w:val="00964B98"/>
    <w:rsid w:val="00971CBB"/>
    <w:rsid w:val="00982AB8"/>
    <w:rsid w:val="009D2E23"/>
    <w:rsid w:val="009D3437"/>
    <w:rsid w:val="009E1E78"/>
    <w:rsid w:val="00A07A7F"/>
    <w:rsid w:val="00A10FCA"/>
    <w:rsid w:val="00A47831"/>
    <w:rsid w:val="00A721D5"/>
    <w:rsid w:val="00A771CE"/>
    <w:rsid w:val="00A967AD"/>
    <w:rsid w:val="00AA6E4C"/>
    <w:rsid w:val="00AB394D"/>
    <w:rsid w:val="00AC28E1"/>
    <w:rsid w:val="00AC6279"/>
    <w:rsid w:val="00B10AC7"/>
    <w:rsid w:val="00B212AE"/>
    <w:rsid w:val="00B348F9"/>
    <w:rsid w:val="00B4440F"/>
    <w:rsid w:val="00B45EE0"/>
    <w:rsid w:val="00B51068"/>
    <w:rsid w:val="00B52944"/>
    <w:rsid w:val="00B71D9D"/>
    <w:rsid w:val="00B77D86"/>
    <w:rsid w:val="00B92763"/>
    <w:rsid w:val="00B9478A"/>
    <w:rsid w:val="00B9515D"/>
    <w:rsid w:val="00BC3129"/>
    <w:rsid w:val="00BF38A3"/>
    <w:rsid w:val="00C756CA"/>
    <w:rsid w:val="00CA31E0"/>
    <w:rsid w:val="00CA7C4E"/>
    <w:rsid w:val="00CB7799"/>
    <w:rsid w:val="00CE1DC7"/>
    <w:rsid w:val="00CE2256"/>
    <w:rsid w:val="00CE4BD7"/>
    <w:rsid w:val="00CF3F15"/>
    <w:rsid w:val="00D00DE7"/>
    <w:rsid w:val="00D02947"/>
    <w:rsid w:val="00D0577C"/>
    <w:rsid w:val="00D200B8"/>
    <w:rsid w:val="00D22A01"/>
    <w:rsid w:val="00D50C09"/>
    <w:rsid w:val="00D52AF1"/>
    <w:rsid w:val="00D558FE"/>
    <w:rsid w:val="00DB4937"/>
    <w:rsid w:val="00DB7F83"/>
    <w:rsid w:val="00DD48EA"/>
    <w:rsid w:val="00DF7347"/>
    <w:rsid w:val="00E20292"/>
    <w:rsid w:val="00E265D1"/>
    <w:rsid w:val="00E31443"/>
    <w:rsid w:val="00E3255A"/>
    <w:rsid w:val="00E32958"/>
    <w:rsid w:val="00E56CDA"/>
    <w:rsid w:val="00E6334E"/>
    <w:rsid w:val="00E657F9"/>
    <w:rsid w:val="00E8541D"/>
    <w:rsid w:val="00E91179"/>
    <w:rsid w:val="00EB3467"/>
    <w:rsid w:val="00EE0E8D"/>
    <w:rsid w:val="00EE6A70"/>
    <w:rsid w:val="00EF0458"/>
    <w:rsid w:val="00EF168A"/>
    <w:rsid w:val="00F01D5B"/>
    <w:rsid w:val="00F1565E"/>
    <w:rsid w:val="00F21880"/>
    <w:rsid w:val="00F26BED"/>
    <w:rsid w:val="00F5188A"/>
    <w:rsid w:val="00F70E9A"/>
    <w:rsid w:val="00FD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6C327E"/>
  <w15:docId w15:val="{50848ED3-0A93-4F4D-92C6-24955DE62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1E6ECF"/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qFormat/>
    <w:rsid w:val="001E6EC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Titre2">
    <w:name w:val="heading 2"/>
    <w:basedOn w:val="Normal"/>
    <w:next w:val="Normal"/>
    <w:qFormat/>
    <w:rsid w:val="001E6ECF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rsid w:val="001E6ECF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qFormat/>
    <w:rsid w:val="001E6ECF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re5">
    <w:name w:val="heading 5"/>
    <w:basedOn w:val="Normal"/>
    <w:next w:val="Normal"/>
    <w:qFormat/>
    <w:rsid w:val="001E6ECF"/>
    <w:pPr>
      <w:keepNext/>
      <w:jc w:val="center"/>
      <w:outlineLvl w:val="4"/>
    </w:pPr>
    <w:rPr>
      <w:rFonts w:ascii="Comic Sans MS" w:hAnsi="Comic Sans MS"/>
      <w:b/>
      <w:sz w:val="28"/>
    </w:rPr>
  </w:style>
  <w:style w:type="paragraph" w:styleId="Titre9">
    <w:name w:val="heading 9"/>
    <w:basedOn w:val="Normal"/>
    <w:next w:val="Normal"/>
    <w:qFormat/>
    <w:rsid w:val="001E6ECF"/>
    <w:p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RedPara">
    <w:name w:val="RedPara"/>
    <w:basedOn w:val="Normal"/>
    <w:rsid w:val="001E6ECF"/>
    <w:pPr>
      <w:overflowPunct w:val="0"/>
      <w:autoSpaceDE w:val="0"/>
      <w:autoSpaceDN w:val="0"/>
      <w:adjustRightInd w:val="0"/>
      <w:spacing w:before="120"/>
      <w:ind w:left="1134"/>
      <w:jc w:val="both"/>
      <w:textAlignment w:val="baseline"/>
    </w:pPr>
    <w:rPr>
      <w:sz w:val="18"/>
      <w:szCs w:val="20"/>
    </w:rPr>
  </w:style>
  <w:style w:type="paragraph" w:styleId="Retraitcorpsdetexte">
    <w:name w:val="Body Text Indent"/>
    <w:basedOn w:val="Normal"/>
    <w:rsid w:val="001E6ECF"/>
    <w:pPr>
      <w:overflowPunct w:val="0"/>
      <w:autoSpaceDE w:val="0"/>
      <w:autoSpaceDN w:val="0"/>
      <w:adjustRightInd w:val="0"/>
      <w:spacing w:before="120" w:after="120"/>
      <w:ind w:left="708"/>
      <w:jc w:val="both"/>
      <w:textAlignment w:val="baseline"/>
    </w:pPr>
    <w:rPr>
      <w:sz w:val="20"/>
      <w:szCs w:val="20"/>
    </w:rPr>
  </w:style>
  <w:style w:type="paragraph" w:styleId="Retraitcorpsdetexte3">
    <w:name w:val="Body Text Indent 3"/>
    <w:basedOn w:val="Normal"/>
    <w:rsid w:val="001E6ECF"/>
    <w:pPr>
      <w:spacing w:before="240" w:after="240" w:line="360" w:lineRule="auto"/>
      <w:ind w:left="708"/>
    </w:pPr>
    <w:rPr>
      <w:rFonts w:cs="Arial"/>
      <w:b/>
      <w:bCs/>
      <w:i/>
      <w:iCs/>
      <w:szCs w:val="20"/>
    </w:rPr>
  </w:style>
  <w:style w:type="paragraph" w:styleId="Retraitcorpsdetexte2">
    <w:name w:val="Body Text Indent 2"/>
    <w:basedOn w:val="Normal"/>
    <w:rsid w:val="001E6ECF"/>
    <w:pPr>
      <w:ind w:left="357"/>
    </w:pPr>
    <w:rPr>
      <w:rFonts w:cs="Arial"/>
      <w:sz w:val="20"/>
      <w:szCs w:val="20"/>
    </w:rPr>
  </w:style>
  <w:style w:type="paragraph" w:styleId="Sous-titre">
    <w:name w:val="Subtitle"/>
    <w:basedOn w:val="Titre"/>
    <w:next w:val="Corpsdetexte"/>
    <w:qFormat/>
    <w:rsid w:val="001E6ECF"/>
    <w:pPr>
      <w:keepNext/>
      <w:overflowPunct w:val="0"/>
      <w:autoSpaceDE w:val="0"/>
      <w:autoSpaceDN w:val="0"/>
      <w:adjustRightInd w:val="0"/>
      <w:spacing w:before="0" w:after="0"/>
      <w:jc w:val="right"/>
      <w:textAlignment w:val="baseline"/>
      <w:outlineLvl w:val="9"/>
    </w:pPr>
    <w:rPr>
      <w:rFonts w:cs="Times New Roman"/>
      <w:b w:val="0"/>
      <w:bCs w:val="0"/>
      <w:i/>
      <w:sz w:val="28"/>
      <w:szCs w:val="20"/>
    </w:rPr>
  </w:style>
  <w:style w:type="paragraph" w:styleId="Corpsdetexte">
    <w:name w:val="Body Text"/>
    <w:basedOn w:val="Normal"/>
    <w:rsid w:val="001E6ECF"/>
    <w:pPr>
      <w:spacing w:after="120"/>
    </w:pPr>
    <w:rPr>
      <w:rFonts w:ascii="Times New Roman" w:hAnsi="Times New Roman"/>
      <w:sz w:val="24"/>
    </w:rPr>
  </w:style>
  <w:style w:type="character" w:styleId="Numrodepage">
    <w:name w:val="page number"/>
    <w:basedOn w:val="Policepardfaut"/>
    <w:rsid w:val="001E6ECF"/>
  </w:style>
  <w:style w:type="paragraph" w:styleId="Pieddepage">
    <w:name w:val="footer"/>
    <w:basedOn w:val="Normal"/>
    <w:rsid w:val="001E6ECF"/>
    <w:pPr>
      <w:tabs>
        <w:tab w:val="center" w:pos="4536"/>
        <w:tab w:val="right" w:pos="9072"/>
      </w:tabs>
    </w:pPr>
    <w:rPr>
      <w:rFonts w:ascii="Times New Roman" w:hAnsi="Times New Roman"/>
      <w:sz w:val="24"/>
    </w:rPr>
  </w:style>
  <w:style w:type="paragraph" w:styleId="Titre">
    <w:name w:val="Title"/>
    <w:basedOn w:val="Normal"/>
    <w:qFormat/>
    <w:rsid w:val="001E6EC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En-tte">
    <w:name w:val="header"/>
    <w:basedOn w:val="Normal"/>
    <w:rsid w:val="001E6ECF"/>
    <w:pPr>
      <w:tabs>
        <w:tab w:val="center" w:pos="4536"/>
        <w:tab w:val="right" w:pos="9072"/>
      </w:tabs>
    </w:pPr>
  </w:style>
  <w:style w:type="paragraph" w:customStyle="1" w:styleId="HTMLBody">
    <w:name w:val="HTML Body"/>
    <w:rsid w:val="001E6ECF"/>
    <w:rPr>
      <w:rFonts w:ascii="Arial" w:hAnsi="Arial"/>
      <w:snapToGrid w:val="0"/>
    </w:rPr>
  </w:style>
  <w:style w:type="paragraph" w:customStyle="1" w:styleId="Normal0">
    <w:name w:val="[Normal]"/>
    <w:rsid w:val="00E657F9"/>
    <w:rPr>
      <w:rFonts w:ascii="Arial" w:eastAsia="Arial" w:hAnsi="Arial" w:cs="Arial"/>
      <w:noProof/>
      <w:sz w:val="24"/>
      <w:lang w:val="en-US" w:eastAsia="en-US"/>
    </w:rPr>
  </w:style>
  <w:style w:type="paragraph" w:customStyle="1" w:styleId="Liste1">
    <w:name w:val="Liste1"/>
    <w:basedOn w:val="Normal"/>
    <w:rsid w:val="00E657F9"/>
    <w:pPr>
      <w:numPr>
        <w:numId w:val="2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hAnsi="Times New Roman" w:cs="Arial"/>
      <w:noProof/>
      <w:color w:val="000000"/>
      <w:sz w:val="20"/>
      <w:szCs w:val="20"/>
      <w:shd w:val="clear" w:color="auto" w:fill="FFFFFF"/>
      <w:lang w:val="en-US" w:eastAsia="en-US"/>
    </w:rPr>
  </w:style>
  <w:style w:type="paragraph" w:customStyle="1" w:styleId="Texte1">
    <w:name w:val="Texte1"/>
    <w:basedOn w:val="Normal"/>
    <w:rsid w:val="00F70E9A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jc w:val="both"/>
    </w:pPr>
    <w:rPr>
      <w:rFonts w:ascii="Times New Roman" w:hAnsi="Times New Roman" w:cs="Arial"/>
      <w:noProof/>
      <w:color w:val="000000"/>
      <w:sz w:val="20"/>
      <w:szCs w:val="20"/>
      <w:shd w:val="clear" w:color="auto" w:fill="FFFFFF"/>
      <w:lang w:val="en-US" w:eastAsia="en-US"/>
    </w:rPr>
  </w:style>
  <w:style w:type="paragraph" w:customStyle="1" w:styleId="Liste2">
    <w:name w:val="Liste2"/>
    <w:basedOn w:val="Normal0"/>
    <w:rsid w:val="00F70E9A"/>
    <w:pPr>
      <w:numPr>
        <w:ilvl w:val="1"/>
        <w:numId w:val="3"/>
      </w:numPr>
      <w:tabs>
        <w:tab w:val="left" w:pos="1134"/>
        <w:tab w:val="left" w:pos="1474"/>
        <w:tab w:val="left" w:pos="1587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</w:tabs>
      <w:spacing w:before="57"/>
    </w:pPr>
    <w:rPr>
      <w:rFonts w:ascii="Times New Roman" w:eastAsia="Times New Roman" w:hAnsi="Times New Roman"/>
      <w:color w:val="000000"/>
      <w:sz w:val="20"/>
      <w:shd w:val="clear" w:color="auto" w:fill="FFFFFF"/>
    </w:rPr>
  </w:style>
  <w:style w:type="paragraph" w:customStyle="1" w:styleId="Titre10">
    <w:name w:val="Titre1"/>
    <w:basedOn w:val="Normal"/>
    <w:rsid w:val="00964B98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284"/>
    </w:pPr>
    <w:rPr>
      <w:rFonts w:ascii="Times New Roman" w:hAnsi="Times New Roman" w:cs="Arial"/>
      <w:noProof/>
      <w:color w:val="000000"/>
      <w:sz w:val="28"/>
      <w:szCs w:val="20"/>
      <w:shd w:val="clear" w:color="auto" w:fill="FFFFFF"/>
      <w:lang w:val="en-US" w:eastAsia="en-US"/>
    </w:rPr>
  </w:style>
  <w:style w:type="paragraph" w:customStyle="1" w:styleId="Texte2">
    <w:name w:val="Texte2"/>
    <w:basedOn w:val="Normal"/>
    <w:rsid w:val="00964B98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7"/>
      <w:ind w:left="284"/>
      <w:jc w:val="both"/>
    </w:pPr>
    <w:rPr>
      <w:rFonts w:ascii="Times New Roman" w:hAnsi="Times New Roman" w:cs="Arial"/>
      <w:noProof/>
      <w:color w:val="000000"/>
      <w:sz w:val="20"/>
      <w:szCs w:val="20"/>
      <w:shd w:val="clear" w:color="auto" w:fill="FFFFFF"/>
      <w:lang w:val="en-US" w:eastAsia="en-US"/>
    </w:rPr>
  </w:style>
  <w:style w:type="paragraph" w:customStyle="1" w:styleId="Listepuce">
    <w:name w:val="Liste à puce"/>
    <w:basedOn w:val="Normal"/>
    <w:rsid w:val="00964B98"/>
    <w:pPr>
      <w:widowControl w:val="0"/>
      <w:autoSpaceDE w:val="0"/>
      <w:autoSpaceDN w:val="0"/>
      <w:spacing w:before="60"/>
      <w:ind w:left="568" w:hanging="284"/>
      <w:jc w:val="both"/>
    </w:pPr>
    <w:rPr>
      <w:rFonts w:ascii="Times New Roman" w:hAnsi="Times New Roman"/>
      <w:sz w:val="20"/>
      <w:szCs w:val="20"/>
    </w:rPr>
  </w:style>
  <w:style w:type="character" w:styleId="Lienhypertexte">
    <w:name w:val="Hyperlink"/>
    <w:basedOn w:val="Policepardfaut"/>
    <w:rsid w:val="000339A2"/>
    <w:rPr>
      <w:color w:val="0000FF"/>
      <w:u w:val="single"/>
    </w:rPr>
  </w:style>
  <w:style w:type="table" w:styleId="Grilledutableau">
    <w:name w:val="Table Grid"/>
    <w:basedOn w:val="TableauNormal"/>
    <w:rsid w:val="00432BB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reChapitre">
    <w:name w:val="TitreChapitre"/>
    <w:basedOn w:val="Normal"/>
    <w:rsid w:val="004727B0"/>
    <w:pPr>
      <w:tabs>
        <w:tab w:val="left" w:pos="1134"/>
        <w:tab w:val="left" w:pos="2268"/>
        <w:tab w:val="left" w:pos="3402"/>
        <w:tab w:val="left" w:pos="4536"/>
        <w:tab w:val="left" w:pos="5670"/>
        <w:tab w:val="left" w:pos="6804"/>
        <w:tab w:val="left" w:pos="7938"/>
        <w:tab w:val="left" w:pos="9072"/>
        <w:tab w:val="left" w:pos="10206"/>
        <w:tab w:val="left" w:pos="11340"/>
        <w:tab w:val="left" w:pos="12474"/>
        <w:tab w:val="left" w:pos="13608"/>
        <w:tab w:val="left" w:pos="14742"/>
        <w:tab w:val="left" w:pos="15876"/>
      </w:tabs>
      <w:spacing w:before="567" w:after="567"/>
      <w:jc w:val="center"/>
    </w:pPr>
    <w:rPr>
      <w:rFonts w:cs="Arial"/>
      <w:noProof/>
      <w:color w:val="000000"/>
      <w:sz w:val="36"/>
      <w:szCs w:val="36"/>
      <w:shd w:val="clear" w:color="auto" w:fill="FFFFFF"/>
      <w:lang w:val="en-US" w:eastAsia="en-US"/>
    </w:rPr>
  </w:style>
  <w:style w:type="paragraph" w:customStyle="1" w:styleId="Normal2">
    <w:name w:val="Normal2"/>
    <w:basedOn w:val="Normal"/>
    <w:rsid w:val="004A224E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rFonts w:ascii="Times New Roman" w:hAnsi="Times New Roman"/>
      <w:szCs w:val="20"/>
    </w:rPr>
  </w:style>
  <w:style w:type="paragraph" w:styleId="Textedebulles">
    <w:name w:val="Balloon Text"/>
    <w:basedOn w:val="Normal"/>
    <w:link w:val="TextedebullesCar"/>
    <w:rsid w:val="00CE4BD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CE4B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1007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 SIMPLIFIE DE FOURNITURES ET DE SERVICES COURANTS</vt:lpstr>
    </vt:vector>
  </TitlesOfParts>
  <Company>Education Nationale</Company>
  <LinksUpToDate>false</LinksUpToDate>
  <CharactersWithSpaces>1087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 SIMPLIFIE DE FOURNITURES ET DE SERVICES COURANTS</dc:title>
  <dc:creator>Lycee Genevieve Vincent</dc:creator>
  <cp:lastModifiedBy>Francois DESPRE</cp:lastModifiedBy>
  <cp:revision>4</cp:revision>
  <cp:lastPrinted>2009-10-27T15:38:00Z</cp:lastPrinted>
  <dcterms:created xsi:type="dcterms:W3CDTF">2024-09-12T15:06:00Z</dcterms:created>
  <dcterms:modified xsi:type="dcterms:W3CDTF">2025-01-08T11:08:00Z</dcterms:modified>
</cp:coreProperties>
</file>