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DF3DA8" w14:textId="7D145530" w:rsidR="00E908F6" w:rsidRDefault="00E908F6" w:rsidP="00E908F6"/>
    <w:tbl>
      <w:tblPr>
        <w:tblpPr w:leftFromText="141" w:rightFromText="141" w:vertAnchor="page" w:horzAnchor="margin" w:tblpY="3357"/>
        <w:tblW w:w="9639" w:type="dxa"/>
        <w:tblLayout w:type="fixed"/>
        <w:tblCellMar>
          <w:left w:w="70" w:type="dxa"/>
          <w:right w:w="70" w:type="dxa"/>
        </w:tblCellMar>
        <w:tblLook w:val="0000" w:firstRow="0" w:lastRow="0" w:firstColumn="0" w:lastColumn="0" w:noHBand="0" w:noVBand="0"/>
      </w:tblPr>
      <w:tblGrid>
        <w:gridCol w:w="3261"/>
        <w:gridCol w:w="6378"/>
      </w:tblGrid>
      <w:tr w:rsidR="00E908F6" w:rsidRPr="00CC514D" w14:paraId="382C7C85" w14:textId="77777777" w:rsidTr="002F706D">
        <w:trPr>
          <w:cantSplit/>
          <w:trHeight w:val="11339"/>
        </w:trPr>
        <w:tc>
          <w:tcPr>
            <w:tcW w:w="3261" w:type="dxa"/>
            <w:tcBorders>
              <w:right w:val="single" w:sz="4" w:space="0" w:color="auto"/>
            </w:tcBorders>
            <w:shd w:val="clear" w:color="auto" w:fill="auto"/>
          </w:tcPr>
          <w:p w14:paraId="0A4D3199" w14:textId="77777777" w:rsidR="00E908F6" w:rsidRPr="00CC514D" w:rsidRDefault="00E908F6" w:rsidP="002F706D"/>
          <w:p w14:paraId="4E746CB5" w14:textId="77777777" w:rsidR="00E908F6" w:rsidRDefault="00E908F6" w:rsidP="002F706D"/>
          <w:p w14:paraId="637B4972" w14:textId="296FEA86" w:rsidR="006D6E68" w:rsidRDefault="00A07C65" w:rsidP="002F706D">
            <w:r>
              <w:rPr>
                <w:noProof/>
              </w:rPr>
              <w:drawing>
                <wp:inline distT="0" distB="0" distL="0" distR="0" wp14:anchorId="2B89AE97" wp14:editId="006E5C19">
                  <wp:extent cx="1709157" cy="1004570"/>
                  <wp:effectExtent l="0" t="0" r="5715" b="0"/>
                  <wp:docPr id="183090823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9880" cy="1010873"/>
                          </a:xfrm>
                          <a:prstGeom prst="rect">
                            <a:avLst/>
                          </a:prstGeom>
                          <a:noFill/>
                        </pic:spPr>
                      </pic:pic>
                    </a:graphicData>
                  </a:graphic>
                </wp:inline>
              </w:drawing>
            </w:r>
          </w:p>
          <w:p w14:paraId="0BBD979F" w14:textId="77777777" w:rsidR="006D6E68" w:rsidRDefault="006D6E68" w:rsidP="002F706D"/>
          <w:p w14:paraId="036E763F" w14:textId="77777777" w:rsidR="006D6E68" w:rsidRDefault="006D6E68" w:rsidP="006D6E68">
            <w:pPr>
              <w:jc w:val="center"/>
            </w:pPr>
          </w:p>
          <w:p w14:paraId="3FBB0D4D" w14:textId="77777777" w:rsidR="006D6E68" w:rsidRDefault="006D6E68" w:rsidP="002F706D"/>
          <w:p w14:paraId="05FA2894" w14:textId="77777777" w:rsidR="006D6E68" w:rsidRDefault="006D6E68" w:rsidP="002F706D"/>
          <w:p w14:paraId="68F374EE" w14:textId="77777777" w:rsidR="006D6E68" w:rsidRDefault="006D6E68" w:rsidP="002F706D"/>
          <w:p w14:paraId="5ED9AD05" w14:textId="77777777" w:rsidR="006D6E68" w:rsidRDefault="006D6E68" w:rsidP="002F706D"/>
          <w:p w14:paraId="5FCF7B7F" w14:textId="77777777" w:rsidR="006D6E68" w:rsidRDefault="006D6E68" w:rsidP="002F706D"/>
          <w:p w14:paraId="35C19972" w14:textId="77777777" w:rsidR="006D6E68" w:rsidRPr="00CC514D" w:rsidRDefault="006D6E68" w:rsidP="002F706D"/>
          <w:p w14:paraId="5F2869E0" w14:textId="77777777" w:rsidR="00E908F6" w:rsidRDefault="00E908F6" w:rsidP="005C70F1">
            <w:pPr>
              <w:pStyle w:val="pagedegarde"/>
            </w:pPr>
          </w:p>
          <w:p w14:paraId="2C72B0CF" w14:textId="77777777" w:rsidR="00305B84" w:rsidRDefault="00305B84" w:rsidP="005C70F1">
            <w:pPr>
              <w:pStyle w:val="pagedegarde"/>
            </w:pPr>
          </w:p>
          <w:p w14:paraId="41164CE1" w14:textId="77777777" w:rsidR="00E908F6" w:rsidRPr="005267AD" w:rsidRDefault="00E908F6" w:rsidP="005C70F1">
            <w:pPr>
              <w:pStyle w:val="pagedegarde"/>
            </w:pPr>
          </w:p>
          <w:p w14:paraId="0F90221E" w14:textId="77777777" w:rsidR="00E908F6" w:rsidRDefault="00E908F6" w:rsidP="005C70F1">
            <w:pPr>
              <w:pStyle w:val="pagedegarde"/>
            </w:pPr>
          </w:p>
          <w:p w14:paraId="27798C3A" w14:textId="77777777" w:rsidR="00E908F6" w:rsidRDefault="00E908F6" w:rsidP="005C70F1">
            <w:pPr>
              <w:pStyle w:val="pagedegarde"/>
            </w:pPr>
          </w:p>
          <w:p w14:paraId="3DBF5925" w14:textId="77777777" w:rsidR="00E908F6" w:rsidRPr="005267AD" w:rsidRDefault="00E908F6" w:rsidP="002F706D">
            <w:pPr>
              <w:jc w:val="center"/>
              <w:rPr>
                <w:b/>
                <w:sz w:val="36"/>
                <w:szCs w:val="36"/>
              </w:rPr>
            </w:pPr>
          </w:p>
          <w:p w14:paraId="70CBBA34" w14:textId="77777777" w:rsidR="00E908F6" w:rsidRPr="00CC514D" w:rsidRDefault="00E908F6" w:rsidP="002F706D"/>
          <w:p w14:paraId="52B34DF5" w14:textId="77777777" w:rsidR="00E908F6" w:rsidRDefault="00E908F6" w:rsidP="002F706D">
            <w:pPr>
              <w:pStyle w:val="DLRO"/>
            </w:pPr>
          </w:p>
          <w:p w14:paraId="43C28D97" w14:textId="77777777" w:rsidR="00E908F6" w:rsidRDefault="00E908F6" w:rsidP="002F706D">
            <w:pPr>
              <w:pStyle w:val="DLRO"/>
              <w:jc w:val="both"/>
            </w:pPr>
          </w:p>
          <w:p w14:paraId="19BEAEAD" w14:textId="77777777" w:rsidR="00E908F6" w:rsidRDefault="00E908F6" w:rsidP="002F706D">
            <w:pPr>
              <w:pStyle w:val="DLRO"/>
            </w:pPr>
          </w:p>
          <w:p w14:paraId="069A56F6" w14:textId="5205DA7C" w:rsidR="00E908F6" w:rsidRPr="005267AD" w:rsidRDefault="00E908F6" w:rsidP="00040230">
            <w:pPr>
              <w:pStyle w:val="InfoVisite"/>
              <w:framePr w:hSpace="0" w:wrap="auto" w:vAnchor="margin" w:hAnchor="text" w:yAlign="inline"/>
            </w:pPr>
          </w:p>
        </w:tc>
        <w:tc>
          <w:tcPr>
            <w:tcW w:w="6378" w:type="dxa"/>
            <w:tcBorders>
              <w:left w:val="single" w:sz="4" w:space="0" w:color="auto"/>
            </w:tcBorders>
            <w:shd w:val="clear" w:color="auto" w:fill="auto"/>
          </w:tcPr>
          <w:p w14:paraId="6A06D07D" w14:textId="77777777" w:rsidR="00E908F6" w:rsidRPr="00CC514D" w:rsidRDefault="00E908F6" w:rsidP="002F706D"/>
          <w:p w14:paraId="1E7EEA48" w14:textId="4E0DA098" w:rsidR="00FC2C4B" w:rsidRPr="00FC2C4B" w:rsidRDefault="00FC2C4B" w:rsidP="00431E93">
            <w:pPr>
              <w:pStyle w:val="pagedegarde"/>
              <w:jc w:val="both"/>
              <w:rPr>
                <w:rStyle w:val="pagedegardeCar"/>
                <w:b/>
              </w:rPr>
            </w:pPr>
          </w:p>
          <w:p w14:paraId="5E8120FF" w14:textId="77777777" w:rsidR="00431E93" w:rsidRPr="006059CB" w:rsidRDefault="00431E93" w:rsidP="00431E93">
            <w:pPr>
              <w:pStyle w:val="pagedegarde"/>
            </w:pPr>
            <w:r>
              <w:t>IMT MINES Alès</w:t>
            </w:r>
          </w:p>
          <w:p w14:paraId="1ADBB8CC" w14:textId="77777777" w:rsidR="00431E93" w:rsidRPr="006059CB" w:rsidRDefault="00431E93" w:rsidP="00431E93">
            <w:pPr>
              <w:pStyle w:val="pagedegarde"/>
            </w:pPr>
            <w:r>
              <w:t>6 avenue de Clavières</w:t>
            </w:r>
          </w:p>
          <w:p w14:paraId="7A4D1BA2" w14:textId="77777777" w:rsidR="00431E93" w:rsidRPr="006059CB" w:rsidRDefault="00431E93" w:rsidP="00431E93">
            <w:pPr>
              <w:pStyle w:val="pagedegarde"/>
            </w:pPr>
            <w:r w:rsidRPr="006059CB">
              <w:t>30</w:t>
            </w:r>
            <w:r>
              <w:t>100</w:t>
            </w:r>
            <w:r w:rsidRPr="006059CB">
              <w:t xml:space="preserve"> </w:t>
            </w:r>
            <w:r>
              <w:t>Alès</w:t>
            </w:r>
          </w:p>
          <w:p w14:paraId="18FBC47E" w14:textId="77777777" w:rsidR="00431E93" w:rsidRPr="006C1AB3" w:rsidRDefault="00431E93" w:rsidP="00431E93">
            <w:pPr>
              <w:pStyle w:val="pagedegarde"/>
              <w:rPr>
                <w14:shadow w14:blurRad="50800" w14:dist="38100" w14:dir="2700000" w14:sx="100000" w14:sy="100000" w14:kx="0" w14:ky="0" w14:algn="tl">
                  <w14:srgbClr w14:val="000000">
                    <w14:alpha w14:val="60000"/>
                  </w14:srgbClr>
                </w14:shadow>
              </w:rPr>
            </w:pPr>
          </w:p>
          <w:p w14:paraId="0DADDA56" w14:textId="77777777" w:rsidR="00431E93" w:rsidRPr="006C1AB3" w:rsidRDefault="00431E93" w:rsidP="00431E93">
            <w:pPr>
              <w:pStyle w:val="pagedegarde"/>
              <w:rPr>
                <w14:shadow w14:blurRad="50800" w14:dist="38100" w14:dir="2700000" w14:sx="100000" w14:sy="100000" w14:kx="0" w14:ky="0" w14:algn="tl">
                  <w14:srgbClr w14:val="000000">
                    <w14:alpha w14:val="60000"/>
                  </w14:srgbClr>
                </w14:shadow>
              </w:rPr>
            </w:pPr>
          </w:p>
          <w:p w14:paraId="619DD06F" w14:textId="1A769383" w:rsidR="00431E93" w:rsidRPr="00CE3FD4" w:rsidRDefault="00431E93" w:rsidP="00431E93">
            <w:pPr>
              <w:pStyle w:val="pagedegarde"/>
            </w:pPr>
            <w:r>
              <w:rPr>
                <w:rStyle w:val="pagedegardeCar"/>
                <w:b/>
              </w:rPr>
              <w:t xml:space="preserve">MARCHE PUBLIC </w:t>
            </w:r>
            <w:r w:rsidRPr="00CE3FD4">
              <w:t>DE</w:t>
            </w:r>
            <w:r>
              <w:t xml:space="preserve"> </w:t>
            </w:r>
            <w:r w:rsidR="00250E9D">
              <w:t>TRAVAUX</w:t>
            </w:r>
            <w:r w:rsidRPr="00CE3FD4">
              <w:t xml:space="preserve"> </w:t>
            </w:r>
          </w:p>
          <w:p w14:paraId="7E521F31" w14:textId="77777777" w:rsidR="00431E93" w:rsidRDefault="00431E93" w:rsidP="00431E93">
            <w:pPr>
              <w:pStyle w:val="pagedegarde"/>
              <w:rPr>
                <w14:shadow w14:blurRad="50800" w14:dist="38100" w14:dir="2700000" w14:sx="100000" w14:sy="100000" w14:kx="0" w14:ky="0" w14:algn="tl">
                  <w14:srgbClr w14:val="000000">
                    <w14:alpha w14:val="60000"/>
                  </w14:srgbClr>
                </w14:shadow>
              </w:rPr>
            </w:pPr>
          </w:p>
          <w:p w14:paraId="666ECF90" w14:textId="77777777" w:rsidR="00E908F6" w:rsidRPr="006C1AB3" w:rsidRDefault="00E908F6" w:rsidP="005C70F1">
            <w:pPr>
              <w:pStyle w:val="pagedegarde"/>
              <w:rPr>
                <w14:shadow w14:blurRad="50800" w14:dist="38100" w14:dir="2700000" w14:sx="100000" w14:sy="100000" w14:kx="0" w14:ky="0" w14:algn="tl">
                  <w14:srgbClr w14:val="000000">
                    <w14:alpha w14:val="60000"/>
                  </w14:srgbClr>
                </w14:shadow>
              </w:rPr>
            </w:pPr>
          </w:p>
          <w:p w14:paraId="43FD95D3" w14:textId="77777777" w:rsidR="00E908F6" w:rsidRDefault="00E908F6" w:rsidP="005C70F1">
            <w:pPr>
              <w:pStyle w:val="pagedegarde"/>
              <w:rPr>
                <w14:shadow w14:blurRad="50800" w14:dist="38100" w14:dir="2700000" w14:sx="100000" w14:sy="100000" w14:kx="0" w14:ky="0" w14:algn="tl">
                  <w14:srgbClr w14:val="000000">
                    <w14:alpha w14:val="60000"/>
                  </w14:srgbClr>
                </w14:shadow>
              </w:rPr>
            </w:pPr>
          </w:p>
          <w:p w14:paraId="589D82CA" w14:textId="3CE47B86" w:rsidR="00250E9D" w:rsidRPr="00250E9D" w:rsidRDefault="00431E93" w:rsidP="00250E9D">
            <w:pPr>
              <w:pStyle w:val="Encarttitre"/>
              <w:rPr>
                <w:sz w:val="32"/>
                <w:szCs w:val="36"/>
                <w14:shadow w14:blurRad="50800" w14:dist="38100" w14:dir="2700000" w14:sx="100000" w14:sy="100000" w14:kx="0" w14:ky="0" w14:algn="tl">
                  <w14:srgbClr w14:val="000000">
                    <w14:alpha w14:val="60000"/>
                  </w14:srgbClr>
                </w14:shadow>
              </w:rPr>
            </w:pPr>
            <w:r w:rsidRPr="00431E93">
              <w:rPr>
                <w:sz w:val="32"/>
                <w:szCs w:val="36"/>
                <w14:shadow w14:blurRad="50800" w14:dist="38100" w14:dir="2700000" w14:sx="100000" w14:sy="100000" w14:kx="0" w14:ky="0" w14:algn="tl">
                  <w14:srgbClr w14:val="000000">
                    <w14:alpha w14:val="60000"/>
                  </w14:srgbClr>
                </w14:shadow>
              </w:rPr>
              <w:t xml:space="preserve"> </w:t>
            </w:r>
            <w:r w:rsidR="00250E9D" w:rsidRPr="00250E9D">
              <w:rPr>
                <w14:shadow w14:blurRad="50800" w14:dist="38100" w14:dir="2700000" w14:sx="100000" w14:sy="100000" w14:kx="0" w14:ky="0" w14:algn="tl">
                  <w14:srgbClr w14:val="000000">
                    <w14:alpha w14:val="60000"/>
                  </w14:srgbClr>
                </w14:shadow>
              </w:rPr>
              <w:t xml:space="preserve"> </w:t>
            </w:r>
            <w:r w:rsidR="00250E9D" w:rsidRPr="00250E9D">
              <w:rPr>
                <w:sz w:val="32"/>
                <w:szCs w:val="36"/>
                <w14:shadow w14:blurRad="50800" w14:dist="38100" w14:dir="2700000" w14:sx="100000" w14:sy="100000" w14:kx="0" w14:ky="0" w14:algn="tl">
                  <w14:srgbClr w14:val="000000">
                    <w14:alpha w14:val="60000"/>
                  </w14:srgbClr>
                </w14:shadow>
              </w:rPr>
              <w:t xml:space="preserve">Construction d’une chaufferie bois granulés avec appoint gaz pour l’IMT Mines-Alès </w:t>
            </w:r>
          </w:p>
          <w:p w14:paraId="7269A40E" w14:textId="2DAF65E3" w:rsidR="00E908F6" w:rsidRPr="00431E93" w:rsidRDefault="00E908F6" w:rsidP="007402C5">
            <w:pPr>
              <w:pStyle w:val="Encarttitre"/>
              <w:rPr>
                <w:sz w:val="32"/>
                <w:szCs w:val="36"/>
                <w14:shadow w14:blurRad="50800" w14:dist="38100" w14:dir="2700000" w14:sx="100000" w14:sy="100000" w14:kx="0" w14:ky="0" w14:algn="tl">
                  <w14:srgbClr w14:val="000000">
                    <w14:alpha w14:val="60000"/>
                  </w14:srgbClr>
                </w14:shadow>
              </w:rPr>
            </w:pPr>
          </w:p>
          <w:p w14:paraId="59C79636" w14:textId="77777777" w:rsidR="00255643" w:rsidRDefault="00255643" w:rsidP="00C02690">
            <w:pPr>
              <w:pStyle w:val="pagedegarde"/>
              <w:jc w:val="both"/>
              <w:rPr>
                <w14:shadow w14:blurRad="50800" w14:dist="38100" w14:dir="2700000" w14:sx="100000" w14:sy="100000" w14:kx="0" w14:ky="0" w14:algn="tl">
                  <w14:srgbClr w14:val="000000">
                    <w14:alpha w14:val="60000"/>
                  </w14:srgbClr>
                </w14:shadow>
              </w:rPr>
            </w:pPr>
          </w:p>
          <w:p w14:paraId="58DA6976" w14:textId="77777777" w:rsidR="00255643" w:rsidRPr="006C1AB3" w:rsidRDefault="00255643" w:rsidP="005C70F1">
            <w:pPr>
              <w:pStyle w:val="pagedegarde"/>
              <w:rPr>
                <w14:shadow w14:blurRad="50800" w14:dist="38100" w14:dir="2700000" w14:sx="100000" w14:sy="100000" w14:kx="0" w14:ky="0" w14:algn="tl">
                  <w14:srgbClr w14:val="000000">
                    <w14:alpha w14:val="60000"/>
                  </w14:srgbClr>
                </w14:shadow>
              </w:rPr>
            </w:pPr>
          </w:p>
          <w:p w14:paraId="4E0CB785" w14:textId="77A4DFF4" w:rsidR="00E908F6" w:rsidRDefault="00C70B59" w:rsidP="005C70F1">
            <w:pPr>
              <w:pStyle w:val="pagedegarde"/>
            </w:pPr>
            <w:r>
              <w:t>Annexes à l’a</w:t>
            </w:r>
            <w:r w:rsidR="006D6E68">
              <w:t>cte d’Engagement</w:t>
            </w:r>
          </w:p>
          <w:p w14:paraId="58E9597C" w14:textId="77777777" w:rsidR="00E908F6" w:rsidRDefault="00E908F6" w:rsidP="002F706D"/>
          <w:p w14:paraId="0B1AC0AB" w14:textId="77777777" w:rsidR="00C02690" w:rsidRDefault="00C02690" w:rsidP="002F706D"/>
          <w:p w14:paraId="1C5E12B3" w14:textId="066B70BF" w:rsidR="006B0E02" w:rsidRDefault="006B0E02" w:rsidP="006B0E02">
            <w:pPr>
              <w:jc w:val="center"/>
              <w:rPr>
                <w:rFonts w:ascii="Calibri" w:hAnsi="Calibri" w:cs="Calibri"/>
                <w:bCs/>
              </w:rPr>
            </w:pPr>
          </w:p>
          <w:p w14:paraId="600027CE" w14:textId="77777777" w:rsidR="00C02690" w:rsidRDefault="00C02690" w:rsidP="006B0E02"/>
          <w:p w14:paraId="0103EE52" w14:textId="77777777" w:rsidR="006B0E02" w:rsidRDefault="006B0E02" w:rsidP="006B0E02">
            <w:r>
              <w:t xml:space="preserve"> </w:t>
            </w:r>
          </w:p>
          <w:p w14:paraId="0EDA6329" w14:textId="14E02064" w:rsidR="00271E81" w:rsidRPr="00E967DB" w:rsidRDefault="00271E81" w:rsidP="00E967DB">
            <w:pPr>
              <w:jc w:val="center"/>
              <w:rPr>
                <w:color w:val="92D050"/>
              </w:rPr>
            </w:pPr>
          </w:p>
          <w:p w14:paraId="6B1AC52E" w14:textId="77777777" w:rsidR="00E908F6" w:rsidRDefault="00E908F6" w:rsidP="002F706D"/>
          <w:p w14:paraId="7D0B5E45" w14:textId="77777777" w:rsidR="00E908F6" w:rsidRPr="00CC514D" w:rsidRDefault="00E908F6" w:rsidP="006D6E68">
            <w:pPr>
              <w:pStyle w:val="pagedegarde"/>
              <w:rPr>
                <w:rFonts w:ascii="Arial Narrow" w:hAnsi="Arial Narrow"/>
              </w:rPr>
            </w:pPr>
          </w:p>
        </w:tc>
      </w:tr>
    </w:tbl>
    <w:p w14:paraId="1DB1D31C" w14:textId="77777777" w:rsidR="00E908F6" w:rsidRDefault="00E908F6" w:rsidP="00E908F6">
      <w:r>
        <w:br w:type="page"/>
      </w:r>
    </w:p>
    <w:p w14:paraId="1E5152B0" w14:textId="77777777" w:rsidR="003369C7" w:rsidRDefault="003369C7" w:rsidP="00FD0327">
      <w:pPr>
        <w:sectPr w:rsidR="003369C7" w:rsidSect="002F706D">
          <w:headerReference w:type="default" r:id="rId9"/>
          <w:footerReference w:type="default" r:id="rId10"/>
          <w:footerReference w:type="first" r:id="rId11"/>
          <w:pgSz w:w="11906" w:h="16838" w:code="9"/>
          <w:pgMar w:top="1418" w:right="1418" w:bottom="1418" w:left="1418" w:header="709" w:footer="709" w:gutter="0"/>
          <w:cols w:space="708"/>
          <w:titlePg/>
          <w:docGrid w:linePitch="360"/>
        </w:sectPr>
      </w:pPr>
    </w:p>
    <w:p w14:paraId="30DDE535" w14:textId="3D2A7C2C" w:rsidR="00FD0327" w:rsidRPr="003369C7" w:rsidRDefault="001326A8" w:rsidP="007402C5">
      <w:pPr>
        <w:pStyle w:val="Encarttitre"/>
      </w:pPr>
      <w:r>
        <w:lastRenderedPageBreak/>
        <w:t>A</w:t>
      </w:r>
      <w:r w:rsidR="003369C7" w:rsidRPr="003369C7">
        <w:t xml:space="preserve">nnexe </w:t>
      </w:r>
      <w:r w:rsidR="003369C7">
        <w:t>n°</w:t>
      </w:r>
      <w:bookmarkStart w:id="0" w:name="_Hlk183784957"/>
      <w:r w:rsidR="003369C7" w:rsidRPr="003369C7">
        <w:t>1 — Répartition des prestations à prix global et forfaitaire entre cotraitants et renonciation du droit à l’avance en cas de paiement sur comptes séparés</w:t>
      </w:r>
    </w:p>
    <w:p w14:paraId="4BAEEFBB" w14:textId="77777777" w:rsidR="003369C7" w:rsidRDefault="003369C7" w:rsidP="003369C7"/>
    <w:tbl>
      <w:tblPr>
        <w:tblW w:w="5000" w:type="pct"/>
        <w:jc w:val="center"/>
        <w:tblCellMar>
          <w:left w:w="79" w:type="dxa"/>
          <w:right w:w="79" w:type="dxa"/>
        </w:tblCellMar>
        <w:tblLook w:val="0000" w:firstRow="0" w:lastRow="0" w:firstColumn="0" w:lastColumn="0" w:noHBand="0" w:noVBand="0"/>
      </w:tblPr>
      <w:tblGrid>
        <w:gridCol w:w="4407"/>
        <w:gridCol w:w="3367"/>
        <w:gridCol w:w="1541"/>
        <w:gridCol w:w="839"/>
        <w:gridCol w:w="1401"/>
        <w:gridCol w:w="2427"/>
      </w:tblGrid>
      <w:tr w:rsidR="003369C7" w:rsidRPr="00367296" w14:paraId="15481F45" w14:textId="77777777" w:rsidTr="00AD5075">
        <w:trPr>
          <w:cantSplit/>
          <w:trHeight w:val="387"/>
          <w:jc w:val="center"/>
        </w:trPr>
        <w:tc>
          <w:tcPr>
            <w:tcW w:w="1576" w:type="pct"/>
            <w:tcBorders>
              <w:top w:val="single" w:sz="8" w:space="0" w:color="auto"/>
              <w:left w:val="single" w:sz="8" w:space="0" w:color="auto"/>
              <w:bottom w:val="single" w:sz="6" w:space="0" w:color="auto"/>
              <w:right w:val="single" w:sz="6" w:space="0" w:color="auto"/>
            </w:tcBorders>
            <w:shd w:val="pct30" w:color="C0C0C0" w:fill="auto"/>
            <w:vAlign w:val="center"/>
          </w:tcPr>
          <w:p w14:paraId="112FABBC" w14:textId="77777777" w:rsidR="003369C7" w:rsidRPr="00367296" w:rsidRDefault="003369C7" w:rsidP="008D0F41">
            <w:pPr>
              <w:jc w:val="center"/>
              <w:rPr>
                <w:rFonts w:ascii="Calibri" w:hAnsi="Calibri" w:cs="Calibri"/>
                <w:i/>
                <w:sz w:val="20"/>
              </w:rPr>
            </w:pPr>
            <w:r w:rsidRPr="00367296">
              <w:rPr>
                <w:rFonts w:ascii="Calibri" w:hAnsi="Calibri" w:cs="Calibri"/>
                <w:i/>
                <w:sz w:val="20"/>
              </w:rPr>
              <w:t>Désignation de l’entreprise</w:t>
            </w:r>
          </w:p>
        </w:tc>
        <w:tc>
          <w:tcPr>
            <w:tcW w:w="1204" w:type="pct"/>
            <w:tcBorders>
              <w:top w:val="single" w:sz="8" w:space="0" w:color="auto"/>
              <w:left w:val="single" w:sz="6" w:space="0" w:color="auto"/>
              <w:bottom w:val="single" w:sz="6" w:space="0" w:color="auto"/>
              <w:right w:val="single" w:sz="6" w:space="0" w:color="auto"/>
            </w:tcBorders>
            <w:shd w:val="pct30" w:color="C0C0C0" w:fill="auto"/>
            <w:vAlign w:val="center"/>
          </w:tcPr>
          <w:p w14:paraId="6CDBF3C1" w14:textId="77777777" w:rsidR="003369C7" w:rsidRPr="00367296" w:rsidRDefault="003369C7" w:rsidP="008D0F41">
            <w:pPr>
              <w:jc w:val="center"/>
              <w:rPr>
                <w:rFonts w:ascii="Calibri" w:hAnsi="Calibri" w:cs="Calibri"/>
                <w:i/>
                <w:sz w:val="20"/>
              </w:rPr>
            </w:pPr>
            <w:r w:rsidRPr="00367296">
              <w:rPr>
                <w:rFonts w:ascii="Calibri" w:hAnsi="Calibri" w:cs="Calibri"/>
                <w:i/>
                <w:sz w:val="20"/>
              </w:rPr>
              <w:t>Prestations concernées</w:t>
            </w:r>
          </w:p>
        </w:tc>
        <w:tc>
          <w:tcPr>
            <w:tcW w:w="551" w:type="pct"/>
            <w:tcBorders>
              <w:top w:val="single" w:sz="8" w:space="0" w:color="auto"/>
              <w:left w:val="single" w:sz="6" w:space="0" w:color="auto"/>
              <w:bottom w:val="single" w:sz="6" w:space="0" w:color="auto"/>
              <w:right w:val="single" w:sz="6" w:space="0" w:color="auto"/>
            </w:tcBorders>
            <w:shd w:val="pct30" w:color="C0C0C0" w:fill="auto"/>
            <w:vAlign w:val="center"/>
          </w:tcPr>
          <w:p w14:paraId="4D23369D" w14:textId="77777777" w:rsidR="003369C7" w:rsidRPr="00367296" w:rsidRDefault="003369C7" w:rsidP="008D0F41">
            <w:pPr>
              <w:jc w:val="center"/>
              <w:rPr>
                <w:rFonts w:ascii="Calibri" w:hAnsi="Calibri" w:cs="Calibri"/>
                <w:i/>
                <w:sz w:val="20"/>
              </w:rPr>
            </w:pPr>
            <w:r w:rsidRPr="00367296">
              <w:rPr>
                <w:rFonts w:ascii="Calibri" w:hAnsi="Calibri" w:cs="Calibri"/>
                <w:i/>
                <w:sz w:val="20"/>
              </w:rPr>
              <w:t>Montant H.T.</w:t>
            </w:r>
          </w:p>
        </w:tc>
        <w:tc>
          <w:tcPr>
            <w:tcW w:w="300" w:type="pct"/>
            <w:tcBorders>
              <w:top w:val="single" w:sz="8" w:space="0" w:color="auto"/>
              <w:left w:val="single" w:sz="6" w:space="0" w:color="auto"/>
              <w:bottom w:val="single" w:sz="6" w:space="0" w:color="auto"/>
              <w:right w:val="single" w:sz="6" w:space="0" w:color="auto"/>
            </w:tcBorders>
            <w:shd w:val="pct30" w:color="C0C0C0" w:fill="auto"/>
            <w:vAlign w:val="center"/>
          </w:tcPr>
          <w:p w14:paraId="5AF2F67B" w14:textId="77777777" w:rsidR="003369C7" w:rsidRPr="00367296" w:rsidRDefault="003369C7" w:rsidP="008D0F41">
            <w:pPr>
              <w:jc w:val="center"/>
              <w:rPr>
                <w:rFonts w:ascii="Calibri" w:hAnsi="Calibri" w:cs="Calibri"/>
                <w:i/>
                <w:sz w:val="20"/>
              </w:rPr>
            </w:pPr>
            <w:r w:rsidRPr="00367296">
              <w:rPr>
                <w:rFonts w:ascii="Calibri" w:hAnsi="Calibri" w:cs="Calibri"/>
                <w:i/>
                <w:sz w:val="20"/>
              </w:rPr>
              <w:t>Taux T.V.A.</w:t>
            </w:r>
            <w:r w:rsidR="00424E85">
              <w:rPr>
                <w:rStyle w:val="Appelnotedebasdep"/>
                <w:rFonts w:ascii="Calibri" w:hAnsi="Calibri" w:cs="Calibri"/>
                <w:i/>
                <w:sz w:val="20"/>
              </w:rPr>
              <w:footnoteReference w:id="1"/>
            </w:r>
          </w:p>
        </w:tc>
        <w:tc>
          <w:tcPr>
            <w:tcW w:w="501" w:type="pct"/>
            <w:tcBorders>
              <w:top w:val="single" w:sz="8" w:space="0" w:color="auto"/>
              <w:left w:val="single" w:sz="6" w:space="0" w:color="auto"/>
              <w:bottom w:val="single" w:sz="6" w:space="0" w:color="auto"/>
              <w:right w:val="single" w:sz="6" w:space="0" w:color="auto"/>
            </w:tcBorders>
            <w:shd w:val="pct30" w:color="C0C0C0" w:fill="auto"/>
            <w:vAlign w:val="center"/>
          </w:tcPr>
          <w:p w14:paraId="35E6B788" w14:textId="77777777" w:rsidR="003369C7" w:rsidRPr="00367296" w:rsidRDefault="003369C7" w:rsidP="008D0F41">
            <w:pPr>
              <w:jc w:val="center"/>
              <w:rPr>
                <w:rFonts w:ascii="Calibri" w:hAnsi="Calibri" w:cs="Calibri"/>
                <w:i/>
                <w:sz w:val="20"/>
              </w:rPr>
            </w:pPr>
            <w:r w:rsidRPr="00367296">
              <w:rPr>
                <w:rFonts w:ascii="Calibri" w:hAnsi="Calibri" w:cs="Calibri"/>
                <w:i/>
                <w:sz w:val="20"/>
              </w:rPr>
              <w:t>Montant T.T.C.</w:t>
            </w:r>
          </w:p>
        </w:tc>
        <w:tc>
          <w:tcPr>
            <w:tcW w:w="868" w:type="pct"/>
            <w:tcBorders>
              <w:top w:val="single" w:sz="8" w:space="0" w:color="auto"/>
              <w:left w:val="single" w:sz="6" w:space="0" w:color="auto"/>
              <w:bottom w:val="single" w:sz="6" w:space="0" w:color="auto"/>
              <w:right w:val="single" w:sz="8" w:space="0" w:color="auto"/>
            </w:tcBorders>
            <w:shd w:val="pct30" w:color="C0C0C0" w:fill="auto"/>
            <w:vAlign w:val="center"/>
          </w:tcPr>
          <w:p w14:paraId="6F1BB6FE" w14:textId="77777777" w:rsidR="003369C7" w:rsidRPr="00367296" w:rsidRDefault="003369C7" w:rsidP="00EB46B6">
            <w:pPr>
              <w:jc w:val="center"/>
              <w:rPr>
                <w:rFonts w:ascii="Calibri" w:hAnsi="Calibri" w:cs="Calibri"/>
                <w:i/>
                <w:sz w:val="20"/>
              </w:rPr>
            </w:pPr>
            <w:r>
              <w:rPr>
                <w:rFonts w:ascii="Calibri" w:hAnsi="Calibri" w:cs="Calibri"/>
                <w:i/>
                <w:sz w:val="20"/>
              </w:rPr>
              <w:t>Renonciation à l’avance</w:t>
            </w:r>
          </w:p>
        </w:tc>
      </w:tr>
      <w:tr w:rsidR="003369C7" w:rsidRPr="00367296" w14:paraId="2E509548" w14:textId="77777777" w:rsidTr="00AD5075">
        <w:trPr>
          <w:cantSplit/>
          <w:trHeight w:val="217"/>
          <w:jc w:val="center"/>
        </w:trPr>
        <w:tc>
          <w:tcPr>
            <w:tcW w:w="1576" w:type="pct"/>
            <w:tcBorders>
              <w:top w:val="single" w:sz="6" w:space="0" w:color="auto"/>
              <w:left w:val="single" w:sz="8" w:space="0" w:color="auto"/>
              <w:bottom w:val="single" w:sz="6" w:space="0" w:color="auto"/>
              <w:right w:val="single" w:sz="6" w:space="0" w:color="auto"/>
            </w:tcBorders>
            <w:vAlign w:val="center"/>
          </w:tcPr>
          <w:p w14:paraId="0AE44A40" w14:textId="77777777" w:rsidR="00E7105A" w:rsidRDefault="00E7105A" w:rsidP="00E7105A">
            <w:pPr>
              <w:jc w:val="left"/>
              <w:rPr>
                <w:rFonts w:ascii="Calibri" w:hAnsi="Calibri" w:cs="Calibri"/>
                <w:sz w:val="20"/>
              </w:rPr>
            </w:pPr>
            <w:r w:rsidRPr="00367296">
              <w:rPr>
                <w:rFonts w:ascii="Calibri" w:hAnsi="Calibri" w:cs="Calibri"/>
                <w:sz w:val="20"/>
              </w:rPr>
              <w:t>Dénomination sociale :</w:t>
            </w:r>
            <w:r>
              <w:rPr>
                <w:rFonts w:ascii="Calibri" w:hAnsi="Calibri" w:cs="Calibri"/>
                <w:sz w:val="20"/>
              </w:rPr>
              <w:t xml:space="preserve"> …………………………………….....</w:t>
            </w:r>
          </w:p>
          <w:p w14:paraId="730124DB" w14:textId="77777777" w:rsidR="00E7105A" w:rsidRDefault="00E7105A" w:rsidP="00E7105A">
            <w:pPr>
              <w:jc w:val="left"/>
              <w:rPr>
                <w:rFonts w:ascii="Calibri" w:hAnsi="Calibri" w:cs="Calibri"/>
                <w:sz w:val="20"/>
              </w:rPr>
            </w:pPr>
          </w:p>
          <w:p w14:paraId="0DEFDAD3" w14:textId="77777777" w:rsidR="00E7105A" w:rsidRDefault="00E7105A" w:rsidP="00E7105A">
            <w:pPr>
              <w:rPr>
                <w:rFonts w:ascii="Calibri" w:hAnsi="Calibri" w:cs="Calibri"/>
                <w:sz w:val="20"/>
              </w:rPr>
            </w:pPr>
            <w:r w:rsidRPr="00367296">
              <w:rPr>
                <w:rFonts w:ascii="Calibri" w:hAnsi="Calibri" w:cs="Calibri"/>
                <w:sz w:val="20"/>
              </w:rPr>
              <w:t>SIRET : ………………………….….</w:t>
            </w:r>
          </w:p>
          <w:p w14:paraId="45AA8E78" w14:textId="77777777" w:rsidR="003369C7" w:rsidRPr="00367296" w:rsidRDefault="003369C7" w:rsidP="008D0F41">
            <w:pPr>
              <w:rPr>
                <w:rFonts w:ascii="Calibri" w:hAnsi="Calibri" w:cs="Calibri"/>
                <w:sz w:val="20"/>
              </w:rPr>
            </w:pPr>
          </w:p>
        </w:tc>
        <w:tc>
          <w:tcPr>
            <w:tcW w:w="1204" w:type="pct"/>
            <w:tcBorders>
              <w:top w:val="single" w:sz="6" w:space="0" w:color="auto"/>
              <w:left w:val="single" w:sz="6" w:space="0" w:color="auto"/>
              <w:bottom w:val="single" w:sz="6" w:space="0" w:color="auto"/>
              <w:right w:val="single" w:sz="6" w:space="0" w:color="auto"/>
            </w:tcBorders>
            <w:vAlign w:val="center"/>
          </w:tcPr>
          <w:p w14:paraId="3B2865D0" w14:textId="77777777" w:rsidR="003369C7" w:rsidRPr="00367296" w:rsidRDefault="003369C7" w:rsidP="00AD5075">
            <w:pPr>
              <w:jc w:val="center"/>
              <w:rPr>
                <w:rFonts w:ascii="Calibri" w:hAnsi="Calibri" w:cs="Calibri"/>
                <w:sz w:val="18"/>
              </w:rPr>
            </w:pPr>
          </w:p>
        </w:tc>
        <w:tc>
          <w:tcPr>
            <w:tcW w:w="551" w:type="pct"/>
            <w:tcBorders>
              <w:top w:val="single" w:sz="6" w:space="0" w:color="auto"/>
              <w:left w:val="single" w:sz="6" w:space="0" w:color="auto"/>
              <w:bottom w:val="single" w:sz="6" w:space="0" w:color="auto"/>
              <w:right w:val="single" w:sz="6" w:space="0" w:color="auto"/>
            </w:tcBorders>
            <w:vAlign w:val="center"/>
          </w:tcPr>
          <w:p w14:paraId="17D6BCB3" w14:textId="77777777" w:rsidR="003369C7" w:rsidRPr="00367296" w:rsidRDefault="003369C7" w:rsidP="00AD5075">
            <w:pPr>
              <w:jc w:val="center"/>
              <w:rPr>
                <w:rFonts w:ascii="Calibri" w:hAnsi="Calibri" w:cs="Calibri"/>
                <w:sz w:val="18"/>
              </w:rPr>
            </w:pPr>
          </w:p>
        </w:tc>
        <w:tc>
          <w:tcPr>
            <w:tcW w:w="300" w:type="pct"/>
            <w:tcBorders>
              <w:top w:val="single" w:sz="6" w:space="0" w:color="auto"/>
              <w:left w:val="single" w:sz="6" w:space="0" w:color="auto"/>
              <w:bottom w:val="single" w:sz="6" w:space="0" w:color="auto"/>
              <w:right w:val="single" w:sz="6" w:space="0" w:color="auto"/>
            </w:tcBorders>
            <w:vAlign w:val="center"/>
          </w:tcPr>
          <w:p w14:paraId="2411D43A" w14:textId="77777777" w:rsidR="003369C7" w:rsidRPr="00367296" w:rsidRDefault="003369C7" w:rsidP="00AD5075">
            <w:pPr>
              <w:jc w:val="center"/>
              <w:rPr>
                <w:rFonts w:ascii="Calibri" w:hAnsi="Calibri" w:cs="Calibri"/>
                <w:sz w:val="18"/>
              </w:rPr>
            </w:pPr>
          </w:p>
        </w:tc>
        <w:tc>
          <w:tcPr>
            <w:tcW w:w="501" w:type="pct"/>
            <w:tcBorders>
              <w:top w:val="single" w:sz="6" w:space="0" w:color="auto"/>
              <w:left w:val="single" w:sz="6" w:space="0" w:color="auto"/>
              <w:bottom w:val="single" w:sz="6" w:space="0" w:color="auto"/>
              <w:right w:val="single" w:sz="6" w:space="0" w:color="auto"/>
            </w:tcBorders>
            <w:vAlign w:val="center"/>
          </w:tcPr>
          <w:p w14:paraId="5B078D8F" w14:textId="77777777" w:rsidR="003369C7" w:rsidRPr="00367296" w:rsidRDefault="003369C7" w:rsidP="00AD5075">
            <w:pPr>
              <w:jc w:val="center"/>
              <w:rPr>
                <w:rFonts w:ascii="Calibri" w:hAnsi="Calibri" w:cs="Calibri"/>
                <w:sz w:val="18"/>
              </w:rPr>
            </w:pPr>
          </w:p>
        </w:tc>
        <w:tc>
          <w:tcPr>
            <w:tcW w:w="868" w:type="pct"/>
            <w:tcBorders>
              <w:top w:val="single" w:sz="6" w:space="0" w:color="auto"/>
              <w:left w:val="single" w:sz="6" w:space="0" w:color="auto"/>
              <w:bottom w:val="single" w:sz="6" w:space="0" w:color="auto"/>
              <w:right w:val="single" w:sz="8" w:space="0" w:color="auto"/>
            </w:tcBorders>
            <w:vAlign w:val="center"/>
          </w:tcPr>
          <w:p w14:paraId="4BCE94A5" w14:textId="77777777" w:rsidR="003369C7" w:rsidRDefault="003369C7" w:rsidP="008D0F41">
            <w:pPr>
              <w:jc w:val="center"/>
              <w:rPr>
                <w:rFonts w:ascii="Calibri" w:hAnsi="Calibri" w:cs="Calibri"/>
                <w:sz w:val="18"/>
              </w:rPr>
            </w:pPr>
          </w:p>
          <w:p w14:paraId="4F2954C8" w14:textId="77777777" w:rsidR="003369C7" w:rsidRDefault="003369C7" w:rsidP="008D0F41">
            <w:pPr>
              <w:jc w:val="center"/>
              <w:rPr>
                <w:rFonts w:ascii="Calibri" w:hAnsi="Calibri" w:cs="Calibri"/>
                <w:sz w:val="18"/>
              </w:rPr>
            </w:pPr>
          </w:p>
          <w:p w14:paraId="7FA66A7F" w14:textId="77777777" w:rsidR="003369C7" w:rsidRPr="00367296" w:rsidRDefault="003369C7" w:rsidP="008D0F41">
            <w:pPr>
              <w:jc w:val="center"/>
              <w:rPr>
                <w:rFonts w:ascii="Calibri" w:hAnsi="Calibri" w:cs="Calibri"/>
                <w:sz w:val="18"/>
              </w:rPr>
            </w:pPr>
            <w:r w:rsidRPr="00367296">
              <w:rPr>
                <w:rFonts w:ascii="Calibri" w:hAnsi="Calibri" w:cs="Calibri"/>
              </w:rPr>
              <w:fldChar w:fldCharType="begin">
                <w:ffData>
                  <w:name w:val="Texte10"/>
                  <w:enabled w:val="0"/>
                  <w:calcOnExit w:val="0"/>
                  <w:checkBox>
                    <w:sizeAuto/>
                    <w:default w:val="0"/>
                  </w:checkBox>
                </w:ffData>
              </w:fldChar>
            </w:r>
            <w:r w:rsidRPr="00367296">
              <w:rPr>
                <w:rFonts w:ascii="Calibri" w:hAnsi="Calibri" w:cs="Calibri"/>
              </w:rPr>
              <w:instrText xml:space="preserve"> FORMCHECKBOX </w:instrText>
            </w:r>
            <w:r w:rsidRPr="00367296">
              <w:rPr>
                <w:rFonts w:ascii="Calibri" w:hAnsi="Calibri" w:cs="Calibri"/>
              </w:rPr>
            </w:r>
            <w:r w:rsidRPr="00367296">
              <w:rPr>
                <w:rFonts w:ascii="Calibri" w:hAnsi="Calibri" w:cs="Calibri"/>
              </w:rPr>
              <w:fldChar w:fldCharType="separate"/>
            </w:r>
            <w:r w:rsidRPr="00367296">
              <w:rPr>
                <w:rFonts w:ascii="Calibri" w:hAnsi="Calibri" w:cs="Calibri"/>
              </w:rPr>
              <w:fldChar w:fldCharType="end"/>
            </w:r>
            <w:r>
              <w:rPr>
                <w:rFonts w:ascii="Calibri" w:hAnsi="Calibri" w:cs="Calibri"/>
              </w:rPr>
              <w:t xml:space="preserve"> </w:t>
            </w:r>
            <w:r w:rsidRPr="00367296">
              <w:rPr>
                <w:rFonts w:ascii="Calibri" w:hAnsi="Calibri" w:cs="Calibri"/>
              </w:rPr>
              <w:t xml:space="preserve">NON   </w:t>
            </w:r>
            <w:r w:rsidRPr="00367296">
              <w:rPr>
                <w:rFonts w:ascii="Calibri" w:hAnsi="Calibri" w:cs="Calibri"/>
              </w:rPr>
              <w:fldChar w:fldCharType="begin">
                <w:ffData>
                  <w:name w:val="Texte11"/>
                  <w:enabled w:val="0"/>
                  <w:calcOnExit w:val="0"/>
                  <w:checkBox>
                    <w:sizeAuto/>
                    <w:default w:val="0"/>
                  </w:checkBox>
                </w:ffData>
              </w:fldChar>
            </w:r>
            <w:r w:rsidRPr="00367296">
              <w:rPr>
                <w:rFonts w:ascii="Calibri" w:hAnsi="Calibri" w:cs="Calibri"/>
              </w:rPr>
              <w:instrText xml:space="preserve"> FORMCHECKBOX </w:instrText>
            </w:r>
            <w:r w:rsidRPr="00367296">
              <w:rPr>
                <w:rFonts w:ascii="Calibri" w:hAnsi="Calibri" w:cs="Calibri"/>
              </w:rPr>
            </w:r>
            <w:r w:rsidRPr="00367296">
              <w:rPr>
                <w:rFonts w:ascii="Calibri" w:hAnsi="Calibri" w:cs="Calibri"/>
              </w:rPr>
              <w:fldChar w:fldCharType="separate"/>
            </w:r>
            <w:r w:rsidRPr="00367296">
              <w:rPr>
                <w:rFonts w:ascii="Calibri" w:hAnsi="Calibri" w:cs="Calibri"/>
              </w:rPr>
              <w:fldChar w:fldCharType="end"/>
            </w:r>
            <w:r w:rsidRPr="00367296">
              <w:rPr>
                <w:rFonts w:ascii="Calibri" w:hAnsi="Calibri" w:cs="Calibri"/>
              </w:rPr>
              <w:t xml:space="preserve"> OUI</w:t>
            </w:r>
          </w:p>
        </w:tc>
      </w:tr>
      <w:tr w:rsidR="003369C7" w:rsidRPr="00367296" w14:paraId="39F53CB1" w14:textId="77777777" w:rsidTr="00AD5075">
        <w:trPr>
          <w:cantSplit/>
          <w:trHeight w:val="218"/>
          <w:jc w:val="center"/>
        </w:trPr>
        <w:tc>
          <w:tcPr>
            <w:tcW w:w="1576" w:type="pct"/>
            <w:tcBorders>
              <w:top w:val="single" w:sz="6" w:space="0" w:color="auto"/>
              <w:left w:val="single" w:sz="8" w:space="0" w:color="auto"/>
              <w:bottom w:val="single" w:sz="6" w:space="0" w:color="auto"/>
              <w:right w:val="single" w:sz="6" w:space="0" w:color="auto"/>
            </w:tcBorders>
            <w:vAlign w:val="center"/>
          </w:tcPr>
          <w:p w14:paraId="647BAA78" w14:textId="77777777" w:rsidR="00E7105A" w:rsidRDefault="00E7105A" w:rsidP="00E7105A">
            <w:pPr>
              <w:jc w:val="left"/>
              <w:rPr>
                <w:rFonts w:ascii="Calibri" w:hAnsi="Calibri" w:cs="Calibri"/>
                <w:sz w:val="20"/>
              </w:rPr>
            </w:pPr>
            <w:r w:rsidRPr="00367296">
              <w:rPr>
                <w:rFonts w:ascii="Calibri" w:hAnsi="Calibri" w:cs="Calibri"/>
                <w:sz w:val="20"/>
              </w:rPr>
              <w:t>Dénomination sociale :</w:t>
            </w:r>
            <w:r>
              <w:rPr>
                <w:rFonts w:ascii="Calibri" w:hAnsi="Calibri" w:cs="Calibri"/>
                <w:sz w:val="20"/>
              </w:rPr>
              <w:t xml:space="preserve"> …………………………………….....</w:t>
            </w:r>
          </w:p>
          <w:p w14:paraId="7747AA16" w14:textId="77777777" w:rsidR="00E7105A" w:rsidRDefault="00E7105A" w:rsidP="00E7105A">
            <w:pPr>
              <w:jc w:val="left"/>
              <w:rPr>
                <w:rFonts w:ascii="Calibri" w:hAnsi="Calibri" w:cs="Calibri"/>
                <w:sz w:val="20"/>
              </w:rPr>
            </w:pPr>
          </w:p>
          <w:p w14:paraId="13550ECC" w14:textId="77777777" w:rsidR="00E7105A" w:rsidRDefault="00E7105A" w:rsidP="00E7105A">
            <w:pPr>
              <w:rPr>
                <w:rFonts w:ascii="Calibri" w:hAnsi="Calibri" w:cs="Calibri"/>
                <w:sz w:val="20"/>
              </w:rPr>
            </w:pPr>
            <w:r w:rsidRPr="00367296">
              <w:rPr>
                <w:rFonts w:ascii="Calibri" w:hAnsi="Calibri" w:cs="Calibri"/>
                <w:sz w:val="20"/>
              </w:rPr>
              <w:t>SIRET : ………………………….….</w:t>
            </w:r>
          </w:p>
          <w:p w14:paraId="412564E0" w14:textId="77777777" w:rsidR="003369C7" w:rsidRPr="00367296" w:rsidRDefault="003369C7" w:rsidP="008D0F41">
            <w:pPr>
              <w:rPr>
                <w:rFonts w:ascii="Calibri" w:hAnsi="Calibri" w:cs="Calibri"/>
                <w:sz w:val="20"/>
              </w:rPr>
            </w:pPr>
          </w:p>
        </w:tc>
        <w:tc>
          <w:tcPr>
            <w:tcW w:w="1204" w:type="pct"/>
            <w:tcBorders>
              <w:top w:val="single" w:sz="6" w:space="0" w:color="auto"/>
              <w:left w:val="single" w:sz="6" w:space="0" w:color="auto"/>
              <w:bottom w:val="single" w:sz="6" w:space="0" w:color="auto"/>
              <w:right w:val="single" w:sz="6" w:space="0" w:color="auto"/>
            </w:tcBorders>
            <w:vAlign w:val="center"/>
          </w:tcPr>
          <w:p w14:paraId="529BCB20" w14:textId="77777777" w:rsidR="003369C7" w:rsidRPr="00367296" w:rsidRDefault="003369C7" w:rsidP="00AD5075">
            <w:pPr>
              <w:jc w:val="center"/>
              <w:rPr>
                <w:rFonts w:ascii="Calibri" w:hAnsi="Calibri" w:cs="Calibri"/>
                <w:sz w:val="18"/>
              </w:rPr>
            </w:pPr>
          </w:p>
        </w:tc>
        <w:tc>
          <w:tcPr>
            <w:tcW w:w="551" w:type="pct"/>
            <w:tcBorders>
              <w:top w:val="single" w:sz="6" w:space="0" w:color="auto"/>
              <w:left w:val="single" w:sz="6" w:space="0" w:color="auto"/>
              <w:bottom w:val="single" w:sz="6" w:space="0" w:color="auto"/>
              <w:right w:val="single" w:sz="6" w:space="0" w:color="auto"/>
            </w:tcBorders>
            <w:vAlign w:val="center"/>
          </w:tcPr>
          <w:p w14:paraId="3DCC7E17" w14:textId="77777777" w:rsidR="003369C7" w:rsidRPr="00367296" w:rsidRDefault="003369C7" w:rsidP="00AD5075">
            <w:pPr>
              <w:pStyle w:val="Notedebasdepage"/>
              <w:jc w:val="center"/>
              <w:rPr>
                <w:rFonts w:ascii="Calibri" w:hAnsi="Calibri" w:cs="Calibri"/>
                <w:sz w:val="18"/>
              </w:rPr>
            </w:pPr>
          </w:p>
        </w:tc>
        <w:tc>
          <w:tcPr>
            <w:tcW w:w="300" w:type="pct"/>
            <w:tcBorders>
              <w:top w:val="single" w:sz="6" w:space="0" w:color="auto"/>
              <w:left w:val="single" w:sz="6" w:space="0" w:color="auto"/>
              <w:bottom w:val="single" w:sz="6" w:space="0" w:color="auto"/>
              <w:right w:val="single" w:sz="6" w:space="0" w:color="auto"/>
            </w:tcBorders>
            <w:vAlign w:val="center"/>
          </w:tcPr>
          <w:p w14:paraId="690E0EAC" w14:textId="77777777" w:rsidR="003369C7" w:rsidRPr="00367296" w:rsidRDefault="003369C7" w:rsidP="00AD5075">
            <w:pPr>
              <w:jc w:val="center"/>
              <w:rPr>
                <w:rFonts w:ascii="Calibri" w:hAnsi="Calibri" w:cs="Calibri"/>
                <w:sz w:val="18"/>
              </w:rPr>
            </w:pPr>
          </w:p>
        </w:tc>
        <w:tc>
          <w:tcPr>
            <w:tcW w:w="501" w:type="pct"/>
            <w:tcBorders>
              <w:top w:val="single" w:sz="6" w:space="0" w:color="auto"/>
              <w:left w:val="single" w:sz="6" w:space="0" w:color="auto"/>
              <w:bottom w:val="single" w:sz="6" w:space="0" w:color="auto"/>
              <w:right w:val="single" w:sz="6" w:space="0" w:color="auto"/>
            </w:tcBorders>
            <w:vAlign w:val="center"/>
          </w:tcPr>
          <w:p w14:paraId="5B55BFEA" w14:textId="77777777" w:rsidR="003369C7" w:rsidRPr="00367296" w:rsidRDefault="003369C7" w:rsidP="00AD5075">
            <w:pPr>
              <w:jc w:val="center"/>
              <w:rPr>
                <w:rFonts w:ascii="Calibri" w:hAnsi="Calibri" w:cs="Calibri"/>
                <w:sz w:val="18"/>
              </w:rPr>
            </w:pPr>
          </w:p>
        </w:tc>
        <w:tc>
          <w:tcPr>
            <w:tcW w:w="868" w:type="pct"/>
            <w:tcBorders>
              <w:top w:val="single" w:sz="6" w:space="0" w:color="auto"/>
              <w:left w:val="single" w:sz="6" w:space="0" w:color="auto"/>
              <w:bottom w:val="single" w:sz="6" w:space="0" w:color="auto"/>
              <w:right w:val="single" w:sz="8" w:space="0" w:color="auto"/>
            </w:tcBorders>
            <w:vAlign w:val="center"/>
          </w:tcPr>
          <w:p w14:paraId="03B04F46" w14:textId="77777777" w:rsidR="003369C7" w:rsidRDefault="003369C7" w:rsidP="008D0F41">
            <w:pPr>
              <w:jc w:val="center"/>
              <w:rPr>
                <w:rFonts w:ascii="Calibri" w:hAnsi="Calibri" w:cs="Calibri"/>
                <w:sz w:val="18"/>
              </w:rPr>
            </w:pPr>
          </w:p>
          <w:p w14:paraId="1DDDED0D" w14:textId="77777777" w:rsidR="003369C7" w:rsidRDefault="003369C7" w:rsidP="008D0F41">
            <w:pPr>
              <w:jc w:val="center"/>
              <w:rPr>
                <w:rFonts w:ascii="Calibri" w:hAnsi="Calibri" w:cs="Calibri"/>
                <w:sz w:val="18"/>
              </w:rPr>
            </w:pPr>
          </w:p>
          <w:p w14:paraId="65DBBD2C" w14:textId="77777777" w:rsidR="003369C7" w:rsidRPr="00367296" w:rsidRDefault="003369C7" w:rsidP="008D0F41">
            <w:pPr>
              <w:jc w:val="center"/>
              <w:rPr>
                <w:rFonts w:ascii="Calibri" w:hAnsi="Calibri" w:cs="Calibri"/>
                <w:sz w:val="18"/>
              </w:rPr>
            </w:pPr>
            <w:r w:rsidRPr="00367296">
              <w:rPr>
                <w:rFonts w:ascii="Calibri" w:hAnsi="Calibri" w:cs="Calibri"/>
              </w:rPr>
              <w:fldChar w:fldCharType="begin">
                <w:ffData>
                  <w:name w:val="Texte10"/>
                  <w:enabled w:val="0"/>
                  <w:calcOnExit w:val="0"/>
                  <w:checkBox>
                    <w:sizeAuto/>
                    <w:default w:val="0"/>
                  </w:checkBox>
                </w:ffData>
              </w:fldChar>
            </w:r>
            <w:r w:rsidRPr="00367296">
              <w:rPr>
                <w:rFonts w:ascii="Calibri" w:hAnsi="Calibri" w:cs="Calibri"/>
              </w:rPr>
              <w:instrText xml:space="preserve"> FORMCHECKBOX </w:instrText>
            </w:r>
            <w:r w:rsidRPr="00367296">
              <w:rPr>
                <w:rFonts w:ascii="Calibri" w:hAnsi="Calibri" w:cs="Calibri"/>
              </w:rPr>
            </w:r>
            <w:r w:rsidRPr="00367296">
              <w:rPr>
                <w:rFonts w:ascii="Calibri" w:hAnsi="Calibri" w:cs="Calibri"/>
              </w:rPr>
              <w:fldChar w:fldCharType="separate"/>
            </w:r>
            <w:r w:rsidRPr="00367296">
              <w:rPr>
                <w:rFonts w:ascii="Calibri" w:hAnsi="Calibri" w:cs="Calibri"/>
              </w:rPr>
              <w:fldChar w:fldCharType="end"/>
            </w:r>
            <w:r>
              <w:rPr>
                <w:rFonts w:ascii="Calibri" w:hAnsi="Calibri" w:cs="Calibri"/>
              </w:rPr>
              <w:t xml:space="preserve"> </w:t>
            </w:r>
            <w:r w:rsidRPr="00367296">
              <w:rPr>
                <w:rFonts w:ascii="Calibri" w:hAnsi="Calibri" w:cs="Calibri"/>
              </w:rPr>
              <w:t xml:space="preserve">NON   </w:t>
            </w:r>
            <w:r w:rsidRPr="00367296">
              <w:rPr>
                <w:rFonts w:ascii="Calibri" w:hAnsi="Calibri" w:cs="Calibri"/>
              </w:rPr>
              <w:fldChar w:fldCharType="begin">
                <w:ffData>
                  <w:name w:val="Texte11"/>
                  <w:enabled w:val="0"/>
                  <w:calcOnExit w:val="0"/>
                  <w:checkBox>
                    <w:sizeAuto/>
                    <w:default w:val="0"/>
                  </w:checkBox>
                </w:ffData>
              </w:fldChar>
            </w:r>
            <w:r w:rsidRPr="00367296">
              <w:rPr>
                <w:rFonts w:ascii="Calibri" w:hAnsi="Calibri" w:cs="Calibri"/>
              </w:rPr>
              <w:instrText xml:space="preserve"> FORMCHECKBOX </w:instrText>
            </w:r>
            <w:r w:rsidRPr="00367296">
              <w:rPr>
                <w:rFonts w:ascii="Calibri" w:hAnsi="Calibri" w:cs="Calibri"/>
              </w:rPr>
            </w:r>
            <w:r w:rsidRPr="00367296">
              <w:rPr>
                <w:rFonts w:ascii="Calibri" w:hAnsi="Calibri" w:cs="Calibri"/>
              </w:rPr>
              <w:fldChar w:fldCharType="separate"/>
            </w:r>
            <w:r w:rsidRPr="00367296">
              <w:rPr>
                <w:rFonts w:ascii="Calibri" w:hAnsi="Calibri" w:cs="Calibri"/>
              </w:rPr>
              <w:fldChar w:fldCharType="end"/>
            </w:r>
            <w:r w:rsidRPr="00367296">
              <w:rPr>
                <w:rFonts w:ascii="Calibri" w:hAnsi="Calibri" w:cs="Calibri"/>
              </w:rPr>
              <w:t xml:space="preserve"> OUI</w:t>
            </w:r>
          </w:p>
        </w:tc>
      </w:tr>
      <w:tr w:rsidR="003369C7" w:rsidRPr="00367296" w14:paraId="268295AD" w14:textId="77777777" w:rsidTr="00AD5075">
        <w:trPr>
          <w:cantSplit/>
          <w:trHeight w:val="217"/>
          <w:jc w:val="center"/>
        </w:trPr>
        <w:tc>
          <w:tcPr>
            <w:tcW w:w="1576" w:type="pct"/>
            <w:tcBorders>
              <w:top w:val="single" w:sz="6" w:space="0" w:color="auto"/>
              <w:left w:val="single" w:sz="8" w:space="0" w:color="auto"/>
              <w:bottom w:val="single" w:sz="6" w:space="0" w:color="auto"/>
              <w:right w:val="single" w:sz="6" w:space="0" w:color="auto"/>
            </w:tcBorders>
            <w:vAlign w:val="center"/>
          </w:tcPr>
          <w:p w14:paraId="102627DF" w14:textId="77777777" w:rsidR="00E7105A" w:rsidRDefault="00E7105A" w:rsidP="00E7105A">
            <w:pPr>
              <w:jc w:val="left"/>
              <w:rPr>
                <w:rFonts w:ascii="Calibri" w:hAnsi="Calibri" w:cs="Calibri"/>
                <w:sz w:val="20"/>
              </w:rPr>
            </w:pPr>
            <w:r w:rsidRPr="00367296">
              <w:rPr>
                <w:rFonts w:ascii="Calibri" w:hAnsi="Calibri" w:cs="Calibri"/>
                <w:sz w:val="20"/>
              </w:rPr>
              <w:t>Dénomination sociale :</w:t>
            </w:r>
            <w:r>
              <w:rPr>
                <w:rFonts w:ascii="Calibri" w:hAnsi="Calibri" w:cs="Calibri"/>
                <w:sz w:val="20"/>
              </w:rPr>
              <w:t xml:space="preserve"> …………………………………….....</w:t>
            </w:r>
          </w:p>
          <w:p w14:paraId="22D45A20" w14:textId="77777777" w:rsidR="00E7105A" w:rsidRDefault="00E7105A" w:rsidP="00E7105A">
            <w:pPr>
              <w:jc w:val="left"/>
              <w:rPr>
                <w:rFonts w:ascii="Calibri" w:hAnsi="Calibri" w:cs="Calibri"/>
                <w:sz w:val="20"/>
              </w:rPr>
            </w:pPr>
          </w:p>
          <w:p w14:paraId="4792355F" w14:textId="77777777" w:rsidR="00E7105A" w:rsidRDefault="00E7105A" w:rsidP="00E7105A">
            <w:pPr>
              <w:rPr>
                <w:rFonts w:ascii="Calibri" w:hAnsi="Calibri" w:cs="Calibri"/>
                <w:sz w:val="20"/>
              </w:rPr>
            </w:pPr>
            <w:r w:rsidRPr="00367296">
              <w:rPr>
                <w:rFonts w:ascii="Calibri" w:hAnsi="Calibri" w:cs="Calibri"/>
                <w:sz w:val="20"/>
              </w:rPr>
              <w:t>SIRET : ………………………….….</w:t>
            </w:r>
          </w:p>
          <w:p w14:paraId="4F165CBF" w14:textId="77777777" w:rsidR="003369C7" w:rsidRPr="00367296" w:rsidRDefault="003369C7" w:rsidP="008D0F41">
            <w:pPr>
              <w:rPr>
                <w:rFonts w:ascii="Calibri" w:hAnsi="Calibri" w:cs="Calibri"/>
                <w:sz w:val="20"/>
              </w:rPr>
            </w:pPr>
          </w:p>
        </w:tc>
        <w:tc>
          <w:tcPr>
            <w:tcW w:w="1204" w:type="pct"/>
            <w:tcBorders>
              <w:top w:val="single" w:sz="6" w:space="0" w:color="auto"/>
              <w:left w:val="single" w:sz="6" w:space="0" w:color="auto"/>
              <w:bottom w:val="single" w:sz="6" w:space="0" w:color="auto"/>
              <w:right w:val="single" w:sz="6" w:space="0" w:color="auto"/>
            </w:tcBorders>
            <w:vAlign w:val="center"/>
          </w:tcPr>
          <w:p w14:paraId="27F0E00F" w14:textId="77777777" w:rsidR="003369C7" w:rsidRPr="00367296" w:rsidRDefault="003369C7" w:rsidP="00AD5075">
            <w:pPr>
              <w:jc w:val="center"/>
              <w:rPr>
                <w:rFonts w:ascii="Calibri" w:hAnsi="Calibri" w:cs="Calibri"/>
                <w:sz w:val="18"/>
              </w:rPr>
            </w:pPr>
          </w:p>
        </w:tc>
        <w:tc>
          <w:tcPr>
            <w:tcW w:w="551" w:type="pct"/>
            <w:tcBorders>
              <w:top w:val="single" w:sz="6" w:space="0" w:color="auto"/>
              <w:left w:val="single" w:sz="6" w:space="0" w:color="auto"/>
              <w:bottom w:val="single" w:sz="6" w:space="0" w:color="auto"/>
              <w:right w:val="single" w:sz="6" w:space="0" w:color="auto"/>
            </w:tcBorders>
            <w:vAlign w:val="center"/>
          </w:tcPr>
          <w:p w14:paraId="5ED05CAA" w14:textId="77777777" w:rsidR="003369C7" w:rsidRPr="00367296" w:rsidRDefault="003369C7" w:rsidP="00AD5075">
            <w:pPr>
              <w:jc w:val="center"/>
              <w:rPr>
                <w:rFonts w:ascii="Calibri" w:hAnsi="Calibri" w:cs="Calibri"/>
                <w:sz w:val="18"/>
              </w:rPr>
            </w:pPr>
          </w:p>
        </w:tc>
        <w:tc>
          <w:tcPr>
            <w:tcW w:w="300" w:type="pct"/>
            <w:tcBorders>
              <w:top w:val="single" w:sz="6" w:space="0" w:color="auto"/>
              <w:left w:val="single" w:sz="6" w:space="0" w:color="auto"/>
              <w:bottom w:val="single" w:sz="6" w:space="0" w:color="auto"/>
              <w:right w:val="single" w:sz="6" w:space="0" w:color="auto"/>
            </w:tcBorders>
            <w:vAlign w:val="center"/>
          </w:tcPr>
          <w:p w14:paraId="7A7FCEF4" w14:textId="77777777" w:rsidR="003369C7" w:rsidRPr="00367296" w:rsidRDefault="003369C7" w:rsidP="00AD5075">
            <w:pPr>
              <w:jc w:val="center"/>
              <w:rPr>
                <w:rFonts w:ascii="Calibri" w:hAnsi="Calibri" w:cs="Calibri"/>
                <w:sz w:val="18"/>
              </w:rPr>
            </w:pPr>
          </w:p>
        </w:tc>
        <w:tc>
          <w:tcPr>
            <w:tcW w:w="501" w:type="pct"/>
            <w:tcBorders>
              <w:top w:val="single" w:sz="6" w:space="0" w:color="auto"/>
              <w:left w:val="single" w:sz="6" w:space="0" w:color="auto"/>
              <w:bottom w:val="single" w:sz="6" w:space="0" w:color="auto"/>
              <w:right w:val="single" w:sz="6" w:space="0" w:color="auto"/>
            </w:tcBorders>
            <w:vAlign w:val="center"/>
          </w:tcPr>
          <w:p w14:paraId="143367BF" w14:textId="77777777" w:rsidR="003369C7" w:rsidRPr="00367296" w:rsidRDefault="003369C7" w:rsidP="00AD5075">
            <w:pPr>
              <w:jc w:val="center"/>
              <w:rPr>
                <w:rFonts w:ascii="Calibri" w:hAnsi="Calibri" w:cs="Calibri"/>
                <w:sz w:val="18"/>
              </w:rPr>
            </w:pPr>
          </w:p>
        </w:tc>
        <w:tc>
          <w:tcPr>
            <w:tcW w:w="868" w:type="pct"/>
            <w:tcBorders>
              <w:top w:val="single" w:sz="6" w:space="0" w:color="auto"/>
              <w:left w:val="single" w:sz="6" w:space="0" w:color="auto"/>
              <w:bottom w:val="single" w:sz="6" w:space="0" w:color="auto"/>
              <w:right w:val="single" w:sz="8" w:space="0" w:color="auto"/>
            </w:tcBorders>
            <w:vAlign w:val="center"/>
          </w:tcPr>
          <w:p w14:paraId="131FBCAB" w14:textId="77777777" w:rsidR="003369C7" w:rsidRDefault="003369C7" w:rsidP="008D0F41">
            <w:pPr>
              <w:jc w:val="center"/>
              <w:rPr>
                <w:rFonts w:ascii="Calibri" w:hAnsi="Calibri" w:cs="Calibri"/>
                <w:sz w:val="18"/>
              </w:rPr>
            </w:pPr>
          </w:p>
          <w:p w14:paraId="43959B07" w14:textId="77777777" w:rsidR="003369C7" w:rsidRDefault="003369C7" w:rsidP="008D0F41">
            <w:pPr>
              <w:jc w:val="center"/>
              <w:rPr>
                <w:rFonts w:ascii="Calibri" w:hAnsi="Calibri" w:cs="Calibri"/>
                <w:sz w:val="18"/>
              </w:rPr>
            </w:pPr>
          </w:p>
          <w:p w14:paraId="5D692A24" w14:textId="77777777" w:rsidR="003369C7" w:rsidRPr="00367296" w:rsidRDefault="003369C7" w:rsidP="008D0F41">
            <w:pPr>
              <w:jc w:val="center"/>
              <w:rPr>
                <w:rFonts w:ascii="Calibri" w:hAnsi="Calibri" w:cs="Calibri"/>
                <w:sz w:val="18"/>
              </w:rPr>
            </w:pPr>
            <w:r w:rsidRPr="00367296">
              <w:rPr>
                <w:rFonts w:ascii="Calibri" w:hAnsi="Calibri" w:cs="Calibri"/>
              </w:rPr>
              <w:fldChar w:fldCharType="begin">
                <w:ffData>
                  <w:name w:val="Texte10"/>
                  <w:enabled w:val="0"/>
                  <w:calcOnExit w:val="0"/>
                  <w:checkBox>
                    <w:sizeAuto/>
                    <w:default w:val="0"/>
                  </w:checkBox>
                </w:ffData>
              </w:fldChar>
            </w:r>
            <w:r w:rsidRPr="00367296">
              <w:rPr>
                <w:rFonts w:ascii="Calibri" w:hAnsi="Calibri" w:cs="Calibri"/>
              </w:rPr>
              <w:instrText xml:space="preserve"> FORMCHECKBOX </w:instrText>
            </w:r>
            <w:r w:rsidRPr="00367296">
              <w:rPr>
                <w:rFonts w:ascii="Calibri" w:hAnsi="Calibri" w:cs="Calibri"/>
              </w:rPr>
            </w:r>
            <w:r w:rsidRPr="00367296">
              <w:rPr>
                <w:rFonts w:ascii="Calibri" w:hAnsi="Calibri" w:cs="Calibri"/>
              </w:rPr>
              <w:fldChar w:fldCharType="separate"/>
            </w:r>
            <w:r w:rsidRPr="00367296">
              <w:rPr>
                <w:rFonts w:ascii="Calibri" w:hAnsi="Calibri" w:cs="Calibri"/>
              </w:rPr>
              <w:fldChar w:fldCharType="end"/>
            </w:r>
            <w:r>
              <w:rPr>
                <w:rFonts w:ascii="Calibri" w:hAnsi="Calibri" w:cs="Calibri"/>
              </w:rPr>
              <w:t xml:space="preserve"> </w:t>
            </w:r>
            <w:r w:rsidRPr="00367296">
              <w:rPr>
                <w:rFonts w:ascii="Calibri" w:hAnsi="Calibri" w:cs="Calibri"/>
              </w:rPr>
              <w:t xml:space="preserve">NON   </w:t>
            </w:r>
            <w:r w:rsidRPr="00367296">
              <w:rPr>
                <w:rFonts w:ascii="Calibri" w:hAnsi="Calibri" w:cs="Calibri"/>
              </w:rPr>
              <w:fldChar w:fldCharType="begin">
                <w:ffData>
                  <w:name w:val="Texte11"/>
                  <w:enabled w:val="0"/>
                  <w:calcOnExit w:val="0"/>
                  <w:checkBox>
                    <w:sizeAuto/>
                    <w:default w:val="0"/>
                  </w:checkBox>
                </w:ffData>
              </w:fldChar>
            </w:r>
            <w:r w:rsidRPr="00367296">
              <w:rPr>
                <w:rFonts w:ascii="Calibri" w:hAnsi="Calibri" w:cs="Calibri"/>
              </w:rPr>
              <w:instrText xml:space="preserve"> FORMCHECKBOX </w:instrText>
            </w:r>
            <w:r w:rsidRPr="00367296">
              <w:rPr>
                <w:rFonts w:ascii="Calibri" w:hAnsi="Calibri" w:cs="Calibri"/>
              </w:rPr>
            </w:r>
            <w:r w:rsidRPr="00367296">
              <w:rPr>
                <w:rFonts w:ascii="Calibri" w:hAnsi="Calibri" w:cs="Calibri"/>
              </w:rPr>
              <w:fldChar w:fldCharType="separate"/>
            </w:r>
            <w:r w:rsidRPr="00367296">
              <w:rPr>
                <w:rFonts w:ascii="Calibri" w:hAnsi="Calibri" w:cs="Calibri"/>
              </w:rPr>
              <w:fldChar w:fldCharType="end"/>
            </w:r>
            <w:r w:rsidRPr="00367296">
              <w:rPr>
                <w:rFonts w:ascii="Calibri" w:hAnsi="Calibri" w:cs="Calibri"/>
              </w:rPr>
              <w:t xml:space="preserve"> OUI</w:t>
            </w:r>
          </w:p>
        </w:tc>
      </w:tr>
      <w:tr w:rsidR="003369C7" w:rsidRPr="00367296" w14:paraId="6A9444AF" w14:textId="77777777" w:rsidTr="00AD5075">
        <w:trPr>
          <w:cantSplit/>
          <w:trHeight w:val="218"/>
          <w:jc w:val="center"/>
        </w:trPr>
        <w:tc>
          <w:tcPr>
            <w:tcW w:w="1576" w:type="pct"/>
            <w:tcBorders>
              <w:top w:val="single" w:sz="6" w:space="0" w:color="auto"/>
              <w:left w:val="single" w:sz="8" w:space="0" w:color="auto"/>
              <w:bottom w:val="single" w:sz="8" w:space="0" w:color="auto"/>
              <w:right w:val="single" w:sz="6" w:space="0" w:color="auto"/>
            </w:tcBorders>
            <w:vAlign w:val="center"/>
          </w:tcPr>
          <w:p w14:paraId="7AB4C537" w14:textId="77777777" w:rsidR="00E7105A" w:rsidRDefault="00E7105A" w:rsidP="00E7105A">
            <w:pPr>
              <w:jc w:val="left"/>
              <w:rPr>
                <w:rFonts w:ascii="Calibri" w:hAnsi="Calibri" w:cs="Calibri"/>
                <w:sz w:val="20"/>
              </w:rPr>
            </w:pPr>
            <w:r w:rsidRPr="00367296">
              <w:rPr>
                <w:rFonts w:ascii="Calibri" w:hAnsi="Calibri" w:cs="Calibri"/>
                <w:sz w:val="20"/>
              </w:rPr>
              <w:t>Dénomination sociale :</w:t>
            </w:r>
            <w:r>
              <w:rPr>
                <w:rFonts w:ascii="Calibri" w:hAnsi="Calibri" w:cs="Calibri"/>
                <w:sz w:val="20"/>
              </w:rPr>
              <w:t xml:space="preserve"> …………………………………….....</w:t>
            </w:r>
          </w:p>
          <w:p w14:paraId="03FED81A" w14:textId="77777777" w:rsidR="00E7105A" w:rsidRDefault="00E7105A" w:rsidP="00E7105A">
            <w:pPr>
              <w:jc w:val="left"/>
              <w:rPr>
                <w:rFonts w:ascii="Calibri" w:hAnsi="Calibri" w:cs="Calibri"/>
                <w:sz w:val="20"/>
              </w:rPr>
            </w:pPr>
          </w:p>
          <w:p w14:paraId="62B52081" w14:textId="77777777" w:rsidR="003369C7" w:rsidRDefault="00E7105A" w:rsidP="00E7105A">
            <w:pPr>
              <w:rPr>
                <w:rFonts w:ascii="Calibri" w:hAnsi="Calibri" w:cs="Calibri"/>
                <w:sz w:val="20"/>
              </w:rPr>
            </w:pPr>
            <w:r w:rsidRPr="00367296">
              <w:rPr>
                <w:rFonts w:ascii="Calibri" w:hAnsi="Calibri" w:cs="Calibri"/>
                <w:sz w:val="20"/>
              </w:rPr>
              <w:t>SIRET : ………………………….….</w:t>
            </w:r>
          </w:p>
          <w:p w14:paraId="59ACE481" w14:textId="77777777" w:rsidR="00E7105A" w:rsidRPr="00367296" w:rsidRDefault="00E7105A" w:rsidP="00E7105A">
            <w:pPr>
              <w:rPr>
                <w:rFonts w:ascii="Calibri" w:hAnsi="Calibri" w:cs="Calibri"/>
                <w:sz w:val="20"/>
              </w:rPr>
            </w:pPr>
          </w:p>
        </w:tc>
        <w:tc>
          <w:tcPr>
            <w:tcW w:w="1204" w:type="pct"/>
            <w:tcBorders>
              <w:top w:val="single" w:sz="6" w:space="0" w:color="auto"/>
              <w:left w:val="single" w:sz="6" w:space="0" w:color="auto"/>
              <w:bottom w:val="single" w:sz="8" w:space="0" w:color="auto"/>
              <w:right w:val="single" w:sz="6" w:space="0" w:color="auto"/>
            </w:tcBorders>
            <w:vAlign w:val="center"/>
          </w:tcPr>
          <w:p w14:paraId="58C71B6D" w14:textId="77777777" w:rsidR="003369C7" w:rsidRPr="00367296" w:rsidRDefault="003369C7" w:rsidP="00AD5075">
            <w:pPr>
              <w:jc w:val="center"/>
              <w:rPr>
                <w:rFonts w:ascii="Calibri" w:hAnsi="Calibri" w:cs="Calibri"/>
                <w:sz w:val="18"/>
              </w:rPr>
            </w:pPr>
          </w:p>
        </w:tc>
        <w:tc>
          <w:tcPr>
            <w:tcW w:w="551" w:type="pct"/>
            <w:tcBorders>
              <w:top w:val="single" w:sz="6" w:space="0" w:color="auto"/>
              <w:left w:val="single" w:sz="6" w:space="0" w:color="auto"/>
              <w:bottom w:val="single" w:sz="8" w:space="0" w:color="auto"/>
              <w:right w:val="single" w:sz="6" w:space="0" w:color="auto"/>
            </w:tcBorders>
            <w:vAlign w:val="center"/>
          </w:tcPr>
          <w:p w14:paraId="69741A62" w14:textId="77777777" w:rsidR="003369C7" w:rsidRPr="00367296" w:rsidRDefault="003369C7" w:rsidP="00AD5075">
            <w:pPr>
              <w:jc w:val="center"/>
              <w:rPr>
                <w:rFonts w:ascii="Calibri" w:hAnsi="Calibri" w:cs="Calibri"/>
                <w:sz w:val="18"/>
              </w:rPr>
            </w:pPr>
          </w:p>
        </w:tc>
        <w:tc>
          <w:tcPr>
            <w:tcW w:w="300" w:type="pct"/>
            <w:tcBorders>
              <w:top w:val="single" w:sz="6" w:space="0" w:color="auto"/>
              <w:left w:val="single" w:sz="6" w:space="0" w:color="auto"/>
              <w:bottom w:val="single" w:sz="8" w:space="0" w:color="auto"/>
              <w:right w:val="single" w:sz="6" w:space="0" w:color="auto"/>
            </w:tcBorders>
            <w:vAlign w:val="center"/>
          </w:tcPr>
          <w:p w14:paraId="2625101F" w14:textId="77777777" w:rsidR="003369C7" w:rsidRPr="00367296" w:rsidRDefault="003369C7" w:rsidP="00AD5075">
            <w:pPr>
              <w:jc w:val="center"/>
              <w:rPr>
                <w:rFonts w:ascii="Calibri" w:hAnsi="Calibri" w:cs="Calibri"/>
                <w:sz w:val="18"/>
              </w:rPr>
            </w:pPr>
          </w:p>
        </w:tc>
        <w:tc>
          <w:tcPr>
            <w:tcW w:w="501" w:type="pct"/>
            <w:tcBorders>
              <w:top w:val="single" w:sz="6" w:space="0" w:color="auto"/>
              <w:left w:val="single" w:sz="6" w:space="0" w:color="auto"/>
              <w:bottom w:val="single" w:sz="8" w:space="0" w:color="auto"/>
              <w:right w:val="single" w:sz="6" w:space="0" w:color="auto"/>
            </w:tcBorders>
            <w:vAlign w:val="center"/>
          </w:tcPr>
          <w:p w14:paraId="76E84C07" w14:textId="77777777" w:rsidR="003369C7" w:rsidRPr="00367296" w:rsidRDefault="003369C7" w:rsidP="00AD5075">
            <w:pPr>
              <w:jc w:val="center"/>
              <w:rPr>
                <w:rFonts w:ascii="Calibri" w:hAnsi="Calibri" w:cs="Calibri"/>
                <w:sz w:val="18"/>
              </w:rPr>
            </w:pPr>
          </w:p>
        </w:tc>
        <w:tc>
          <w:tcPr>
            <w:tcW w:w="868" w:type="pct"/>
            <w:tcBorders>
              <w:top w:val="single" w:sz="6" w:space="0" w:color="auto"/>
              <w:left w:val="single" w:sz="6" w:space="0" w:color="auto"/>
              <w:bottom w:val="single" w:sz="8" w:space="0" w:color="auto"/>
              <w:right w:val="single" w:sz="8" w:space="0" w:color="auto"/>
            </w:tcBorders>
            <w:vAlign w:val="center"/>
          </w:tcPr>
          <w:p w14:paraId="48B98F6B" w14:textId="77777777" w:rsidR="003369C7" w:rsidRDefault="003369C7" w:rsidP="008D0F41">
            <w:pPr>
              <w:jc w:val="center"/>
              <w:rPr>
                <w:rFonts w:ascii="Calibri" w:hAnsi="Calibri" w:cs="Calibri"/>
                <w:sz w:val="18"/>
              </w:rPr>
            </w:pPr>
          </w:p>
          <w:p w14:paraId="11BFE4D9" w14:textId="77777777" w:rsidR="003369C7" w:rsidRDefault="003369C7" w:rsidP="008D0F41">
            <w:pPr>
              <w:jc w:val="center"/>
              <w:rPr>
                <w:rFonts w:ascii="Calibri" w:hAnsi="Calibri" w:cs="Calibri"/>
                <w:sz w:val="18"/>
              </w:rPr>
            </w:pPr>
          </w:p>
          <w:p w14:paraId="09BB1EAB" w14:textId="77777777" w:rsidR="003369C7" w:rsidRPr="00367296" w:rsidRDefault="003369C7" w:rsidP="008D0F41">
            <w:pPr>
              <w:jc w:val="center"/>
              <w:rPr>
                <w:rFonts w:ascii="Calibri" w:hAnsi="Calibri" w:cs="Calibri"/>
                <w:sz w:val="18"/>
              </w:rPr>
            </w:pPr>
            <w:r w:rsidRPr="00367296">
              <w:rPr>
                <w:rFonts w:ascii="Calibri" w:hAnsi="Calibri" w:cs="Calibri"/>
              </w:rPr>
              <w:fldChar w:fldCharType="begin">
                <w:ffData>
                  <w:name w:val="Texte10"/>
                  <w:enabled w:val="0"/>
                  <w:calcOnExit w:val="0"/>
                  <w:checkBox>
                    <w:sizeAuto/>
                    <w:default w:val="0"/>
                  </w:checkBox>
                </w:ffData>
              </w:fldChar>
            </w:r>
            <w:r w:rsidRPr="00367296">
              <w:rPr>
                <w:rFonts w:ascii="Calibri" w:hAnsi="Calibri" w:cs="Calibri"/>
              </w:rPr>
              <w:instrText xml:space="preserve"> FORMCHECKBOX </w:instrText>
            </w:r>
            <w:r w:rsidRPr="00367296">
              <w:rPr>
                <w:rFonts w:ascii="Calibri" w:hAnsi="Calibri" w:cs="Calibri"/>
              </w:rPr>
            </w:r>
            <w:r w:rsidRPr="00367296">
              <w:rPr>
                <w:rFonts w:ascii="Calibri" w:hAnsi="Calibri" w:cs="Calibri"/>
              </w:rPr>
              <w:fldChar w:fldCharType="separate"/>
            </w:r>
            <w:r w:rsidRPr="00367296">
              <w:rPr>
                <w:rFonts w:ascii="Calibri" w:hAnsi="Calibri" w:cs="Calibri"/>
              </w:rPr>
              <w:fldChar w:fldCharType="end"/>
            </w:r>
            <w:r>
              <w:rPr>
                <w:rFonts w:ascii="Calibri" w:hAnsi="Calibri" w:cs="Calibri"/>
              </w:rPr>
              <w:t xml:space="preserve"> </w:t>
            </w:r>
            <w:r w:rsidRPr="00367296">
              <w:rPr>
                <w:rFonts w:ascii="Calibri" w:hAnsi="Calibri" w:cs="Calibri"/>
              </w:rPr>
              <w:t xml:space="preserve">NON   </w:t>
            </w:r>
            <w:r w:rsidRPr="00367296">
              <w:rPr>
                <w:rFonts w:ascii="Calibri" w:hAnsi="Calibri" w:cs="Calibri"/>
              </w:rPr>
              <w:fldChar w:fldCharType="begin">
                <w:ffData>
                  <w:name w:val="Texte11"/>
                  <w:enabled w:val="0"/>
                  <w:calcOnExit w:val="0"/>
                  <w:checkBox>
                    <w:sizeAuto/>
                    <w:default w:val="0"/>
                  </w:checkBox>
                </w:ffData>
              </w:fldChar>
            </w:r>
            <w:r w:rsidRPr="00367296">
              <w:rPr>
                <w:rFonts w:ascii="Calibri" w:hAnsi="Calibri" w:cs="Calibri"/>
              </w:rPr>
              <w:instrText xml:space="preserve"> FORMCHECKBOX </w:instrText>
            </w:r>
            <w:r w:rsidRPr="00367296">
              <w:rPr>
                <w:rFonts w:ascii="Calibri" w:hAnsi="Calibri" w:cs="Calibri"/>
              </w:rPr>
            </w:r>
            <w:r w:rsidRPr="00367296">
              <w:rPr>
                <w:rFonts w:ascii="Calibri" w:hAnsi="Calibri" w:cs="Calibri"/>
              </w:rPr>
              <w:fldChar w:fldCharType="separate"/>
            </w:r>
            <w:r w:rsidRPr="00367296">
              <w:rPr>
                <w:rFonts w:ascii="Calibri" w:hAnsi="Calibri" w:cs="Calibri"/>
              </w:rPr>
              <w:fldChar w:fldCharType="end"/>
            </w:r>
            <w:r w:rsidRPr="00367296">
              <w:rPr>
                <w:rFonts w:ascii="Calibri" w:hAnsi="Calibri" w:cs="Calibri"/>
              </w:rPr>
              <w:t xml:space="preserve"> OUI</w:t>
            </w:r>
          </w:p>
        </w:tc>
      </w:tr>
      <w:tr w:rsidR="00AD5075" w:rsidRPr="00367296" w14:paraId="669017CD" w14:textId="77777777" w:rsidTr="00AD5075">
        <w:trPr>
          <w:cantSplit/>
          <w:trHeight w:val="218"/>
          <w:jc w:val="center"/>
        </w:trPr>
        <w:tc>
          <w:tcPr>
            <w:tcW w:w="1576" w:type="pct"/>
            <w:tcBorders>
              <w:top w:val="single" w:sz="6" w:space="0" w:color="auto"/>
              <w:left w:val="single" w:sz="8" w:space="0" w:color="auto"/>
              <w:bottom w:val="single" w:sz="8" w:space="0" w:color="auto"/>
              <w:right w:val="single" w:sz="6" w:space="0" w:color="auto"/>
            </w:tcBorders>
            <w:vAlign w:val="center"/>
          </w:tcPr>
          <w:p w14:paraId="551BE11D" w14:textId="77777777" w:rsidR="00AD5075" w:rsidRDefault="00AD5075" w:rsidP="00AD5075">
            <w:pPr>
              <w:jc w:val="left"/>
              <w:rPr>
                <w:rFonts w:ascii="Calibri" w:hAnsi="Calibri" w:cs="Calibri"/>
                <w:sz w:val="20"/>
              </w:rPr>
            </w:pPr>
            <w:r w:rsidRPr="00367296">
              <w:rPr>
                <w:rFonts w:ascii="Calibri" w:hAnsi="Calibri" w:cs="Calibri"/>
                <w:sz w:val="20"/>
              </w:rPr>
              <w:t>Dénomination sociale :</w:t>
            </w:r>
            <w:r>
              <w:rPr>
                <w:rFonts w:ascii="Calibri" w:hAnsi="Calibri" w:cs="Calibri"/>
                <w:sz w:val="20"/>
              </w:rPr>
              <w:t xml:space="preserve"> …………………………………….....</w:t>
            </w:r>
          </w:p>
          <w:p w14:paraId="2997F2D3" w14:textId="77777777" w:rsidR="00AD5075" w:rsidRDefault="00AD5075" w:rsidP="00AD5075">
            <w:pPr>
              <w:jc w:val="left"/>
              <w:rPr>
                <w:rFonts w:ascii="Calibri" w:hAnsi="Calibri" w:cs="Calibri"/>
                <w:sz w:val="20"/>
              </w:rPr>
            </w:pPr>
          </w:p>
          <w:p w14:paraId="454B4199" w14:textId="77777777" w:rsidR="00AD5075" w:rsidRDefault="00AD5075" w:rsidP="00AD5075">
            <w:pPr>
              <w:rPr>
                <w:rFonts w:ascii="Calibri" w:hAnsi="Calibri" w:cs="Calibri"/>
                <w:sz w:val="20"/>
              </w:rPr>
            </w:pPr>
            <w:r w:rsidRPr="00367296">
              <w:rPr>
                <w:rFonts w:ascii="Calibri" w:hAnsi="Calibri" w:cs="Calibri"/>
                <w:sz w:val="20"/>
              </w:rPr>
              <w:t>SIRET : ………………………….….</w:t>
            </w:r>
          </w:p>
          <w:p w14:paraId="73206637" w14:textId="77777777" w:rsidR="00AD5075" w:rsidRPr="00367296" w:rsidRDefault="00AD5075" w:rsidP="00AD5075">
            <w:pPr>
              <w:jc w:val="left"/>
              <w:rPr>
                <w:rFonts w:ascii="Calibri" w:hAnsi="Calibri" w:cs="Calibri"/>
                <w:sz w:val="20"/>
              </w:rPr>
            </w:pPr>
          </w:p>
        </w:tc>
        <w:tc>
          <w:tcPr>
            <w:tcW w:w="1204" w:type="pct"/>
            <w:tcBorders>
              <w:top w:val="single" w:sz="6" w:space="0" w:color="auto"/>
              <w:left w:val="single" w:sz="6" w:space="0" w:color="auto"/>
              <w:bottom w:val="single" w:sz="8" w:space="0" w:color="auto"/>
              <w:right w:val="single" w:sz="6" w:space="0" w:color="auto"/>
            </w:tcBorders>
            <w:vAlign w:val="center"/>
          </w:tcPr>
          <w:p w14:paraId="3CFE51CE" w14:textId="77777777" w:rsidR="00AD5075" w:rsidRPr="00367296" w:rsidRDefault="00AD5075" w:rsidP="00AD5075">
            <w:pPr>
              <w:jc w:val="center"/>
              <w:rPr>
                <w:rFonts w:ascii="Calibri" w:hAnsi="Calibri" w:cs="Calibri"/>
                <w:sz w:val="18"/>
              </w:rPr>
            </w:pPr>
          </w:p>
        </w:tc>
        <w:tc>
          <w:tcPr>
            <w:tcW w:w="551" w:type="pct"/>
            <w:tcBorders>
              <w:top w:val="single" w:sz="6" w:space="0" w:color="auto"/>
              <w:left w:val="single" w:sz="6" w:space="0" w:color="auto"/>
              <w:bottom w:val="single" w:sz="8" w:space="0" w:color="auto"/>
              <w:right w:val="single" w:sz="6" w:space="0" w:color="auto"/>
            </w:tcBorders>
            <w:vAlign w:val="center"/>
          </w:tcPr>
          <w:p w14:paraId="03950F33" w14:textId="77777777" w:rsidR="00AD5075" w:rsidRPr="00367296" w:rsidRDefault="00AD5075" w:rsidP="00AD5075">
            <w:pPr>
              <w:jc w:val="center"/>
              <w:rPr>
                <w:rFonts w:ascii="Calibri" w:hAnsi="Calibri" w:cs="Calibri"/>
                <w:sz w:val="18"/>
              </w:rPr>
            </w:pPr>
          </w:p>
        </w:tc>
        <w:tc>
          <w:tcPr>
            <w:tcW w:w="300" w:type="pct"/>
            <w:tcBorders>
              <w:top w:val="single" w:sz="6" w:space="0" w:color="auto"/>
              <w:left w:val="single" w:sz="6" w:space="0" w:color="auto"/>
              <w:bottom w:val="single" w:sz="8" w:space="0" w:color="auto"/>
              <w:right w:val="single" w:sz="6" w:space="0" w:color="auto"/>
            </w:tcBorders>
            <w:vAlign w:val="center"/>
          </w:tcPr>
          <w:p w14:paraId="0874D652" w14:textId="77777777" w:rsidR="00AD5075" w:rsidRPr="00367296" w:rsidRDefault="00AD5075" w:rsidP="00AD5075">
            <w:pPr>
              <w:jc w:val="center"/>
              <w:rPr>
                <w:rFonts w:ascii="Calibri" w:hAnsi="Calibri" w:cs="Calibri"/>
                <w:sz w:val="18"/>
              </w:rPr>
            </w:pPr>
          </w:p>
        </w:tc>
        <w:tc>
          <w:tcPr>
            <w:tcW w:w="501" w:type="pct"/>
            <w:tcBorders>
              <w:top w:val="single" w:sz="6" w:space="0" w:color="auto"/>
              <w:left w:val="single" w:sz="6" w:space="0" w:color="auto"/>
              <w:bottom w:val="single" w:sz="8" w:space="0" w:color="auto"/>
              <w:right w:val="single" w:sz="6" w:space="0" w:color="auto"/>
            </w:tcBorders>
            <w:vAlign w:val="center"/>
          </w:tcPr>
          <w:p w14:paraId="054EC383" w14:textId="77777777" w:rsidR="00AD5075" w:rsidRPr="00367296" w:rsidRDefault="00AD5075" w:rsidP="00AD5075">
            <w:pPr>
              <w:jc w:val="center"/>
              <w:rPr>
                <w:rFonts w:ascii="Calibri" w:hAnsi="Calibri" w:cs="Calibri"/>
                <w:sz w:val="18"/>
              </w:rPr>
            </w:pPr>
          </w:p>
        </w:tc>
        <w:tc>
          <w:tcPr>
            <w:tcW w:w="868" w:type="pct"/>
            <w:tcBorders>
              <w:top w:val="single" w:sz="6" w:space="0" w:color="auto"/>
              <w:left w:val="single" w:sz="6" w:space="0" w:color="auto"/>
              <w:bottom w:val="single" w:sz="8" w:space="0" w:color="auto"/>
              <w:right w:val="single" w:sz="8" w:space="0" w:color="auto"/>
            </w:tcBorders>
            <w:vAlign w:val="center"/>
          </w:tcPr>
          <w:p w14:paraId="39AF2326" w14:textId="77777777" w:rsidR="00AD5075" w:rsidRDefault="00AD5075" w:rsidP="00AD5075">
            <w:pPr>
              <w:jc w:val="center"/>
              <w:rPr>
                <w:rFonts w:ascii="Calibri" w:hAnsi="Calibri" w:cs="Calibri"/>
                <w:sz w:val="18"/>
              </w:rPr>
            </w:pPr>
          </w:p>
          <w:p w14:paraId="0EE4493E" w14:textId="77777777" w:rsidR="00AD5075" w:rsidRDefault="00AD5075" w:rsidP="00AD5075">
            <w:pPr>
              <w:jc w:val="center"/>
              <w:rPr>
                <w:rFonts w:ascii="Calibri" w:hAnsi="Calibri" w:cs="Calibri"/>
                <w:sz w:val="18"/>
              </w:rPr>
            </w:pPr>
          </w:p>
          <w:p w14:paraId="66DA7A3B" w14:textId="77777777" w:rsidR="00AD5075" w:rsidRDefault="00AD5075" w:rsidP="00AD5075">
            <w:pPr>
              <w:jc w:val="center"/>
              <w:rPr>
                <w:rFonts w:ascii="Calibri" w:hAnsi="Calibri" w:cs="Calibri"/>
                <w:sz w:val="18"/>
              </w:rPr>
            </w:pPr>
            <w:r w:rsidRPr="00367296">
              <w:rPr>
                <w:rFonts w:ascii="Calibri" w:hAnsi="Calibri" w:cs="Calibri"/>
              </w:rPr>
              <w:fldChar w:fldCharType="begin">
                <w:ffData>
                  <w:name w:val="Texte10"/>
                  <w:enabled w:val="0"/>
                  <w:calcOnExit w:val="0"/>
                  <w:checkBox>
                    <w:sizeAuto/>
                    <w:default w:val="0"/>
                  </w:checkBox>
                </w:ffData>
              </w:fldChar>
            </w:r>
            <w:r w:rsidRPr="00367296">
              <w:rPr>
                <w:rFonts w:ascii="Calibri" w:hAnsi="Calibri" w:cs="Calibri"/>
              </w:rPr>
              <w:instrText xml:space="preserve"> FORMCHECKBOX </w:instrText>
            </w:r>
            <w:r w:rsidRPr="00367296">
              <w:rPr>
                <w:rFonts w:ascii="Calibri" w:hAnsi="Calibri" w:cs="Calibri"/>
              </w:rPr>
            </w:r>
            <w:r w:rsidRPr="00367296">
              <w:rPr>
                <w:rFonts w:ascii="Calibri" w:hAnsi="Calibri" w:cs="Calibri"/>
              </w:rPr>
              <w:fldChar w:fldCharType="separate"/>
            </w:r>
            <w:r w:rsidRPr="00367296">
              <w:rPr>
                <w:rFonts w:ascii="Calibri" w:hAnsi="Calibri" w:cs="Calibri"/>
              </w:rPr>
              <w:fldChar w:fldCharType="end"/>
            </w:r>
            <w:r>
              <w:rPr>
                <w:rFonts w:ascii="Calibri" w:hAnsi="Calibri" w:cs="Calibri"/>
              </w:rPr>
              <w:t xml:space="preserve"> </w:t>
            </w:r>
            <w:r w:rsidRPr="00367296">
              <w:rPr>
                <w:rFonts w:ascii="Calibri" w:hAnsi="Calibri" w:cs="Calibri"/>
              </w:rPr>
              <w:t xml:space="preserve">NON   </w:t>
            </w:r>
            <w:r w:rsidRPr="00367296">
              <w:rPr>
                <w:rFonts w:ascii="Calibri" w:hAnsi="Calibri" w:cs="Calibri"/>
              </w:rPr>
              <w:fldChar w:fldCharType="begin">
                <w:ffData>
                  <w:name w:val="Texte11"/>
                  <w:enabled w:val="0"/>
                  <w:calcOnExit w:val="0"/>
                  <w:checkBox>
                    <w:sizeAuto/>
                    <w:default w:val="0"/>
                  </w:checkBox>
                </w:ffData>
              </w:fldChar>
            </w:r>
            <w:r w:rsidRPr="00367296">
              <w:rPr>
                <w:rFonts w:ascii="Calibri" w:hAnsi="Calibri" w:cs="Calibri"/>
              </w:rPr>
              <w:instrText xml:space="preserve"> FORMCHECKBOX </w:instrText>
            </w:r>
            <w:r w:rsidRPr="00367296">
              <w:rPr>
                <w:rFonts w:ascii="Calibri" w:hAnsi="Calibri" w:cs="Calibri"/>
              </w:rPr>
            </w:r>
            <w:r w:rsidRPr="00367296">
              <w:rPr>
                <w:rFonts w:ascii="Calibri" w:hAnsi="Calibri" w:cs="Calibri"/>
              </w:rPr>
              <w:fldChar w:fldCharType="separate"/>
            </w:r>
            <w:r w:rsidRPr="00367296">
              <w:rPr>
                <w:rFonts w:ascii="Calibri" w:hAnsi="Calibri" w:cs="Calibri"/>
              </w:rPr>
              <w:fldChar w:fldCharType="end"/>
            </w:r>
            <w:r w:rsidRPr="00367296">
              <w:rPr>
                <w:rFonts w:ascii="Calibri" w:hAnsi="Calibri" w:cs="Calibri"/>
              </w:rPr>
              <w:t xml:space="preserve"> OUI</w:t>
            </w:r>
          </w:p>
        </w:tc>
      </w:tr>
      <w:tr w:rsidR="00AD5075" w:rsidRPr="00367296" w14:paraId="735B6666" w14:textId="77777777" w:rsidTr="00AD5075">
        <w:trPr>
          <w:cantSplit/>
          <w:trHeight w:val="546"/>
          <w:jc w:val="center"/>
        </w:trPr>
        <w:tc>
          <w:tcPr>
            <w:tcW w:w="1576" w:type="pct"/>
            <w:tcBorders>
              <w:top w:val="single" w:sz="8" w:space="0" w:color="auto"/>
              <w:left w:val="single" w:sz="8" w:space="0" w:color="auto"/>
              <w:bottom w:val="single" w:sz="8" w:space="0" w:color="auto"/>
              <w:right w:val="single" w:sz="6" w:space="0" w:color="auto"/>
            </w:tcBorders>
            <w:vAlign w:val="center"/>
          </w:tcPr>
          <w:p w14:paraId="40EE02AB" w14:textId="77777777" w:rsidR="00AD5075" w:rsidRPr="00367296" w:rsidRDefault="00AD5075" w:rsidP="00AD5075">
            <w:pPr>
              <w:rPr>
                <w:rFonts w:ascii="Calibri" w:hAnsi="Calibri" w:cs="Calibri"/>
                <w:sz w:val="20"/>
              </w:rPr>
            </w:pPr>
          </w:p>
          <w:p w14:paraId="05E922E1" w14:textId="77777777" w:rsidR="00AD5075" w:rsidRPr="00367296" w:rsidRDefault="00AD5075" w:rsidP="00AD5075">
            <w:pPr>
              <w:rPr>
                <w:rFonts w:ascii="Calibri" w:hAnsi="Calibri" w:cs="Calibri"/>
                <w:sz w:val="20"/>
              </w:rPr>
            </w:pPr>
          </w:p>
          <w:p w14:paraId="5BEBD386" w14:textId="77777777" w:rsidR="00AD5075" w:rsidRPr="00367296" w:rsidRDefault="00AD5075" w:rsidP="00AD5075">
            <w:pPr>
              <w:rPr>
                <w:rFonts w:ascii="Calibri" w:hAnsi="Calibri" w:cs="Calibri"/>
                <w:sz w:val="20"/>
              </w:rPr>
            </w:pPr>
          </w:p>
        </w:tc>
        <w:tc>
          <w:tcPr>
            <w:tcW w:w="1204" w:type="pct"/>
            <w:tcBorders>
              <w:top w:val="single" w:sz="8" w:space="0" w:color="auto"/>
              <w:left w:val="single" w:sz="6" w:space="0" w:color="auto"/>
              <w:bottom w:val="single" w:sz="8" w:space="0" w:color="auto"/>
              <w:right w:val="single" w:sz="6" w:space="0" w:color="auto"/>
            </w:tcBorders>
            <w:shd w:val="pct30" w:color="C0C0C0" w:fill="auto"/>
            <w:vAlign w:val="center"/>
          </w:tcPr>
          <w:p w14:paraId="011EA7F5" w14:textId="77777777" w:rsidR="00AD5075" w:rsidRPr="00367296" w:rsidRDefault="00AD5075" w:rsidP="00AD5075">
            <w:pPr>
              <w:jc w:val="center"/>
              <w:rPr>
                <w:rFonts w:ascii="Calibri" w:hAnsi="Calibri" w:cs="Calibri"/>
                <w:i/>
                <w:sz w:val="20"/>
              </w:rPr>
            </w:pPr>
            <w:r w:rsidRPr="00367296">
              <w:rPr>
                <w:rFonts w:ascii="Calibri" w:hAnsi="Calibri" w:cs="Calibri"/>
                <w:i/>
                <w:sz w:val="20"/>
              </w:rPr>
              <w:t>Totaux</w:t>
            </w:r>
          </w:p>
        </w:tc>
        <w:tc>
          <w:tcPr>
            <w:tcW w:w="551" w:type="pct"/>
            <w:tcBorders>
              <w:top w:val="single" w:sz="8" w:space="0" w:color="auto"/>
              <w:left w:val="single" w:sz="6" w:space="0" w:color="auto"/>
              <w:bottom w:val="single" w:sz="8" w:space="0" w:color="auto"/>
              <w:right w:val="single" w:sz="6" w:space="0" w:color="auto"/>
            </w:tcBorders>
            <w:vAlign w:val="center"/>
          </w:tcPr>
          <w:p w14:paraId="101E012D" w14:textId="77777777" w:rsidR="00AD5075" w:rsidRPr="00367296" w:rsidRDefault="00AD5075" w:rsidP="00AD5075">
            <w:pPr>
              <w:jc w:val="center"/>
              <w:rPr>
                <w:rFonts w:ascii="Calibri" w:hAnsi="Calibri" w:cs="Calibri"/>
                <w:sz w:val="18"/>
              </w:rPr>
            </w:pPr>
          </w:p>
        </w:tc>
        <w:tc>
          <w:tcPr>
            <w:tcW w:w="300" w:type="pct"/>
            <w:tcBorders>
              <w:top w:val="single" w:sz="8" w:space="0" w:color="auto"/>
              <w:left w:val="single" w:sz="6" w:space="0" w:color="auto"/>
              <w:bottom w:val="single" w:sz="8" w:space="0" w:color="auto"/>
              <w:right w:val="single" w:sz="6" w:space="0" w:color="auto"/>
            </w:tcBorders>
            <w:vAlign w:val="center"/>
          </w:tcPr>
          <w:p w14:paraId="6A1FE467" w14:textId="77777777" w:rsidR="00AD5075" w:rsidRPr="00367296" w:rsidRDefault="00AD5075" w:rsidP="00AD5075">
            <w:pPr>
              <w:jc w:val="center"/>
              <w:rPr>
                <w:rFonts w:ascii="Calibri" w:hAnsi="Calibri" w:cs="Calibri"/>
                <w:sz w:val="18"/>
              </w:rPr>
            </w:pPr>
          </w:p>
        </w:tc>
        <w:tc>
          <w:tcPr>
            <w:tcW w:w="501" w:type="pct"/>
            <w:tcBorders>
              <w:top w:val="single" w:sz="8" w:space="0" w:color="auto"/>
              <w:left w:val="single" w:sz="6" w:space="0" w:color="auto"/>
              <w:bottom w:val="single" w:sz="8" w:space="0" w:color="auto"/>
              <w:right w:val="single" w:sz="6" w:space="0" w:color="auto"/>
            </w:tcBorders>
            <w:vAlign w:val="center"/>
          </w:tcPr>
          <w:p w14:paraId="648A2C94" w14:textId="77777777" w:rsidR="00AD5075" w:rsidRPr="00367296" w:rsidRDefault="00AD5075" w:rsidP="00AD5075">
            <w:pPr>
              <w:jc w:val="center"/>
              <w:rPr>
                <w:rFonts w:ascii="Calibri" w:hAnsi="Calibri" w:cs="Calibri"/>
                <w:sz w:val="18"/>
              </w:rPr>
            </w:pPr>
          </w:p>
        </w:tc>
        <w:tc>
          <w:tcPr>
            <w:tcW w:w="868" w:type="pct"/>
            <w:tcBorders>
              <w:top w:val="single" w:sz="8" w:space="0" w:color="auto"/>
              <w:left w:val="single" w:sz="6" w:space="0" w:color="auto"/>
              <w:bottom w:val="single" w:sz="8" w:space="0" w:color="auto"/>
              <w:right w:val="single" w:sz="8" w:space="0" w:color="auto"/>
            </w:tcBorders>
            <w:shd w:val="clear" w:color="auto" w:fill="D9D9D9"/>
            <w:vAlign w:val="center"/>
          </w:tcPr>
          <w:p w14:paraId="23DD142A" w14:textId="77777777" w:rsidR="00AD5075" w:rsidRPr="00367296" w:rsidRDefault="00AD5075" w:rsidP="00AD5075">
            <w:pPr>
              <w:jc w:val="center"/>
              <w:rPr>
                <w:rFonts w:ascii="Calibri" w:hAnsi="Calibri" w:cs="Calibri"/>
                <w:sz w:val="18"/>
              </w:rPr>
            </w:pPr>
          </w:p>
        </w:tc>
      </w:tr>
    </w:tbl>
    <w:p w14:paraId="64955C16" w14:textId="792151EF" w:rsidR="00424E85" w:rsidRDefault="003369C7" w:rsidP="001326A8">
      <w:pPr>
        <w:jc w:val="left"/>
        <w:sectPr w:rsidR="00424E85" w:rsidSect="003369C7">
          <w:pgSz w:w="16838" w:h="11906" w:orient="landscape" w:code="9"/>
          <w:pgMar w:top="1418" w:right="1418" w:bottom="1418" w:left="1418" w:header="709" w:footer="709" w:gutter="0"/>
          <w:cols w:space="708"/>
          <w:docGrid w:linePitch="360"/>
        </w:sectPr>
      </w:pPr>
      <w:r>
        <w:br w:type="page"/>
      </w:r>
      <w:bookmarkEnd w:id="0"/>
    </w:p>
    <w:p w14:paraId="50FA9248" w14:textId="54A18406" w:rsidR="00A608A3" w:rsidRDefault="00A608A3" w:rsidP="00A608A3">
      <w:pPr>
        <w:pStyle w:val="Encarttitre"/>
      </w:pPr>
      <w:r>
        <w:lastRenderedPageBreak/>
        <w:t>Annexe n°</w:t>
      </w:r>
      <w:r w:rsidRPr="008D0F41">
        <w:t xml:space="preserve"> </w:t>
      </w:r>
      <w:r w:rsidR="001326A8">
        <w:t>2</w:t>
      </w:r>
      <w:r>
        <w:t xml:space="preserve">  — Déclaration de sous-traitance</w:t>
      </w:r>
    </w:p>
    <w:p w14:paraId="37CAA947" w14:textId="77777777" w:rsidR="00A608A3" w:rsidRPr="006A5E27" w:rsidRDefault="00A608A3" w:rsidP="00A608A3">
      <w:pPr>
        <w:pStyle w:val="encartclassique"/>
        <w:pBdr>
          <w:top w:val="none" w:sz="0" w:space="0" w:color="auto"/>
          <w:left w:val="none" w:sz="0" w:space="0" w:color="auto"/>
          <w:bottom w:val="none" w:sz="0" w:space="0" w:color="auto"/>
          <w:right w:val="none" w:sz="0" w:space="0" w:color="auto"/>
        </w:pBdr>
        <w:shd w:val="clear" w:color="auto" w:fill="auto"/>
        <w:jc w:val="center"/>
        <w:rPr>
          <w:b/>
          <w:i/>
          <w:color w:val="FF0000"/>
          <w:u w:val="single"/>
        </w:rPr>
      </w:pPr>
      <w:r w:rsidRPr="006A5E27">
        <w:rPr>
          <w:b/>
          <w:i/>
          <w:color w:val="FF0000"/>
          <w:u w:val="single"/>
        </w:rPr>
        <w:t xml:space="preserve">À dupliquer </w:t>
      </w:r>
      <w:r>
        <w:rPr>
          <w:b/>
          <w:i/>
          <w:color w:val="FF0000"/>
          <w:u w:val="single"/>
        </w:rPr>
        <w:t xml:space="preserve">dans le document </w:t>
      </w:r>
      <w:r w:rsidRPr="006A5E27">
        <w:rPr>
          <w:b/>
          <w:i/>
          <w:color w:val="FF0000"/>
          <w:u w:val="single"/>
        </w:rPr>
        <w:t>en cas de présentation de plusieurs sous-traitants</w:t>
      </w:r>
    </w:p>
    <w:p w14:paraId="74CCC974" w14:textId="77777777" w:rsidR="00A608A3" w:rsidRDefault="00A608A3" w:rsidP="00A608A3"/>
    <w:p w14:paraId="6F595DF9" w14:textId="77777777" w:rsidR="00A608A3" w:rsidRPr="006A5E27" w:rsidRDefault="00A608A3" w:rsidP="00A608A3">
      <w:pPr>
        <w:rPr>
          <w:b/>
          <w:i/>
          <w:szCs w:val="22"/>
        </w:rPr>
      </w:pPr>
      <w:r w:rsidRPr="006A5E27">
        <w:rPr>
          <w:i/>
          <w:szCs w:val="22"/>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sidRPr="006A5E27">
        <w:rPr>
          <w:b/>
          <w:i/>
          <w:szCs w:val="22"/>
        </w:rPr>
        <w:t xml:space="preserve"> </w:t>
      </w:r>
    </w:p>
    <w:p w14:paraId="52771CF5" w14:textId="77777777" w:rsidR="00A608A3" w:rsidRPr="006A5E27" w:rsidRDefault="00A608A3" w:rsidP="00A608A3">
      <w:pPr>
        <w:rPr>
          <w:b/>
          <w:i/>
          <w:szCs w:val="22"/>
        </w:rPr>
      </w:pPr>
    </w:p>
    <w:p w14:paraId="3E9EB474" w14:textId="77777777" w:rsidR="00A608A3" w:rsidRPr="006A5E27" w:rsidRDefault="00A608A3" w:rsidP="00A608A3">
      <w:pPr>
        <w:rPr>
          <w:i/>
          <w:szCs w:val="22"/>
        </w:rPr>
      </w:pPr>
      <w:r w:rsidRPr="006A5E27">
        <w:rPr>
          <w:i/>
          <w:szCs w:val="22"/>
        </w:rPr>
        <w:t xml:space="preserve">Il est rappelé qu’en application du code de la commande publique, et notamment ses </w:t>
      </w:r>
      <w:hyperlink r:id="rId12" w:history="1">
        <w:r w:rsidRPr="006A5E27">
          <w:rPr>
            <w:rStyle w:val="Lienhypertexte"/>
            <w:i/>
            <w:szCs w:val="22"/>
          </w:rPr>
          <w:t>articles L. 1110-1</w:t>
        </w:r>
      </w:hyperlink>
      <w:r w:rsidRPr="006A5E27">
        <w:rPr>
          <w:i/>
          <w:szCs w:val="22"/>
        </w:rPr>
        <w:t xml:space="preserve">, et </w:t>
      </w:r>
      <w:hyperlink r:id="rId13" w:history="1">
        <w:r w:rsidRPr="006A5E27">
          <w:rPr>
            <w:rStyle w:val="Lienhypertexte"/>
            <w:i/>
            <w:szCs w:val="22"/>
          </w:rPr>
          <w:t>R. 2162-1 à R. 2162-6</w:t>
        </w:r>
      </w:hyperlink>
      <w:r w:rsidRPr="006A5E27">
        <w:rPr>
          <w:i/>
          <w:szCs w:val="22"/>
        </w:rPr>
        <w:t xml:space="preserve">, </w:t>
      </w:r>
      <w:hyperlink r:id="rId14" w:history="1">
        <w:r w:rsidRPr="006A5E27">
          <w:rPr>
            <w:rStyle w:val="Lienhypertexte"/>
            <w:i/>
            <w:szCs w:val="22"/>
          </w:rPr>
          <w:t>R. 2162-7 à R. 2162-12</w:t>
        </w:r>
      </w:hyperlink>
      <w:r w:rsidRPr="006A5E27">
        <w:rPr>
          <w:i/>
          <w:szCs w:val="22"/>
        </w:rPr>
        <w:t xml:space="preserve">, </w:t>
      </w:r>
      <w:hyperlink r:id="rId15" w:history="1">
        <w:r w:rsidRPr="006A5E27">
          <w:rPr>
            <w:rStyle w:val="Lienhypertexte"/>
            <w:i/>
            <w:szCs w:val="22"/>
          </w:rPr>
          <w:t>R. 2162-13 à R. 2162-14</w:t>
        </w:r>
      </w:hyperlink>
      <w:r w:rsidRPr="006A5E27">
        <w:rPr>
          <w:i/>
          <w:szCs w:val="22"/>
        </w:rPr>
        <w:t xml:space="preserve"> et </w:t>
      </w:r>
      <w:hyperlink r:id="rId16" w:history="1">
        <w:r w:rsidRPr="006A5E27">
          <w:rPr>
            <w:rStyle w:val="Lienhypertexte"/>
            <w:i/>
            <w:szCs w:val="22"/>
          </w:rPr>
          <w:t>R. 2162-15 à R. 2162-21</w:t>
        </w:r>
      </w:hyperlink>
      <w:r w:rsidRPr="006A5E27">
        <w:rPr>
          <w:i/>
          <w:szCs w:val="22"/>
        </w:rPr>
        <w:t xml:space="preserve"> (marchés publics autres que de défense ou de sécurité), ainsi que </w:t>
      </w:r>
      <w:hyperlink r:id="rId17" w:history="1">
        <w:r w:rsidRPr="006A5E27">
          <w:rPr>
            <w:rStyle w:val="Lienhypertexte"/>
            <w:i/>
            <w:szCs w:val="22"/>
          </w:rPr>
          <w:t>R. 23612-1 à R. 2362-6</w:t>
        </w:r>
      </w:hyperlink>
      <w:r w:rsidRPr="006A5E27">
        <w:rPr>
          <w:i/>
          <w:szCs w:val="22"/>
        </w:rPr>
        <w:t xml:space="preserve">, </w:t>
      </w:r>
      <w:hyperlink r:id="rId18" w:history="1">
        <w:r w:rsidRPr="006A5E27">
          <w:rPr>
            <w:rStyle w:val="Lienhypertexte"/>
            <w:i/>
            <w:szCs w:val="22"/>
          </w:rPr>
          <w:t>R. 2362-7</w:t>
        </w:r>
      </w:hyperlink>
      <w:r w:rsidRPr="006A5E27">
        <w:rPr>
          <w:i/>
          <w:szCs w:val="22"/>
        </w:rPr>
        <w:t xml:space="preserve">, </w:t>
      </w:r>
      <w:hyperlink r:id="rId19" w:history="1">
        <w:r w:rsidRPr="006A5E27">
          <w:rPr>
            <w:rStyle w:val="Lienhypertexte"/>
            <w:i/>
            <w:szCs w:val="22"/>
          </w:rPr>
          <w:t>R. 2362-8</w:t>
        </w:r>
      </w:hyperlink>
      <w:r w:rsidRPr="006A5E27">
        <w:rPr>
          <w:i/>
          <w:szCs w:val="22"/>
        </w:rPr>
        <w:t xml:space="preserve">, </w:t>
      </w:r>
      <w:hyperlink r:id="rId20" w:history="1">
        <w:r w:rsidRPr="006A5E27">
          <w:rPr>
            <w:rStyle w:val="Lienhypertexte"/>
            <w:i/>
            <w:szCs w:val="22"/>
          </w:rPr>
          <w:t>R. 2362-9 à R. 2362-12</w:t>
        </w:r>
      </w:hyperlink>
      <w:r w:rsidRPr="006A5E27">
        <w:rPr>
          <w:i/>
          <w:szCs w:val="22"/>
        </w:rPr>
        <w:t>, et </w:t>
      </w:r>
      <w:hyperlink r:id="rId21" w:history="1">
        <w:r w:rsidRPr="006A5E27">
          <w:rPr>
            <w:rStyle w:val="Lienhypertexte"/>
            <w:i/>
            <w:szCs w:val="22"/>
          </w:rPr>
          <w:t>R. 2362-13 à R. 2362-18</w:t>
        </w:r>
      </w:hyperlink>
      <w:r w:rsidRPr="006A5E27">
        <w:rPr>
          <w:i/>
          <w:szCs w:val="22"/>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97D8A9F" w14:textId="77777777" w:rsidR="00A608A3" w:rsidRDefault="00A608A3" w:rsidP="00A608A3"/>
    <w:tbl>
      <w:tblPr>
        <w:tblW w:w="92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A608A3" w:rsidRPr="009A69A8" w14:paraId="7E8929B6" w14:textId="77777777" w:rsidTr="00C02967">
        <w:trPr>
          <w:trHeight w:val="174"/>
        </w:trPr>
        <w:tc>
          <w:tcPr>
            <w:tcW w:w="8436" w:type="dxa"/>
            <w:shd w:val="clear" w:color="auto" w:fill="BFBFBF"/>
            <w:vAlign w:val="center"/>
          </w:tcPr>
          <w:p w14:paraId="103BF6B7" w14:textId="77777777" w:rsidR="00A608A3" w:rsidRPr="009A69A8" w:rsidRDefault="00A608A3" w:rsidP="00C02967">
            <w:pPr>
              <w:widowControl w:val="0"/>
              <w:spacing w:line="259" w:lineRule="auto"/>
              <w:rPr>
                <w:rFonts w:ascii="Calibri" w:eastAsia="Calibri" w:hAnsi="Calibri" w:cs="Calibri"/>
                <w:b/>
                <w:bCs/>
                <w:lang w:eastAsia="en-US"/>
              </w:rPr>
            </w:pPr>
            <w:r w:rsidRPr="009A69A8">
              <w:rPr>
                <w:rFonts w:ascii="Calibri" w:eastAsia="Calibri" w:hAnsi="Calibri" w:cs="Calibri"/>
                <w:b/>
                <w:bCs/>
                <w:lang w:eastAsia="en-US"/>
              </w:rPr>
              <w:t xml:space="preserve">A – Identification du pouvoir adjudicateur                                                                             </w:t>
            </w:r>
          </w:p>
        </w:tc>
        <w:tc>
          <w:tcPr>
            <w:tcW w:w="776" w:type="dxa"/>
            <w:shd w:val="clear" w:color="auto" w:fill="BFBFBF"/>
            <w:vAlign w:val="center"/>
          </w:tcPr>
          <w:p w14:paraId="6774951B"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DC4</w:t>
            </w:r>
          </w:p>
        </w:tc>
      </w:tr>
    </w:tbl>
    <w:p w14:paraId="6626A513" w14:textId="6F6692D5" w:rsidR="001326A8" w:rsidRDefault="00A608A3" w:rsidP="001326A8">
      <w:pPr>
        <w:spacing w:before="240"/>
        <w:rPr>
          <w:rStyle w:val="Normal1Car"/>
        </w:rPr>
      </w:pPr>
      <w:r w:rsidRPr="00305B84">
        <w:rPr>
          <w:b/>
          <w:u w:val="single"/>
        </w:rPr>
        <w:t>Personne publique contractante :</w:t>
      </w:r>
    </w:p>
    <w:p w14:paraId="25E6E831" w14:textId="0FE56BD5" w:rsidR="00A608A3" w:rsidRPr="006A2B6F" w:rsidRDefault="001326A8" w:rsidP="001326A8">
      <w:pPr>
        <w:spacing w:before="240"/>
        <w:rPr>
          <w:rStyle w:val="pagedegardeCar"/>
          <w:b w:val="0"/>
          <w:sz w:val="22"/>
        </w:rPr>
      </w:pPr>
      <w:r>
        <w:rPr>
          <w:rStyle w:val="Normal1Car"/>
        </w:rPr>
        <w:t>L’Ecole des Mines IMT-Mines Alès</w:t>
      </w:r>
      <w:r w:rsidR="00A608A3">
        <w:t>.</w:t>
      </w:r>
    </w:p>
    <w:p w14:paraId="26666B8E" w14:textId="77777777" w:rsidR="00A608A3" w:rsidRDefault="00A608A3" w:rsidP="00A608A3">
      <w:pPr>
        <w:rPr>
          <w:b/>
          <w:u w:val="single"/>
        </w:rPr>
      </w:pPr>
    </w:p>
    <w:p w14:paraId="5C7662E0" w14:textId="44BC1C68" w:rsidR="00466A38" w:rsidRPr="00466A38" w:rsidRDefault="00466A38" w:rsidP="00466A38"/>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165EC652" w14:textId="77777777" w:rsidTr="00C02967">
        <w:tc>
          <w:tcPr>
            <w:tcW w:w="8437" w:type="dxa"/>
            <w:shd w:val="clear" w:color="auto" w:fill="BFBFBF"/>
            <w:vAlign w:val="center"/>
          </w:tcPr>
          <w:p w14:paraId="51EDDF6C" w14:textId="77777777" w:rsidR="00A608A3" w:rsidRPr="009A69A8" w:rsidRDefault="00A608A3" w:rsidP="00C02967">
            <w:pPr>
              <w:widowControl w:val="0"/>
              <w:spacing w:line="259" w:lineRule="auto"/>
              <w:rPr>
                <w:rFonts w:ascii="Calibri" w:eastAsia="Calibri" w:hAnsi="Calibri" w:cs="Calibri"/>
                <w:b/>
                <w:bCs/>
                <w:lang w:eastAsia="en-US"/>
              </w:rPr>
            </w:pPr>
            <w:r>
              <w:rPr>
                <w:rFonts w:ascii="Calibri" w:eastAsia="Calibri" w:hAnsi="Calibri" w:cs="Calibri"/>
                <w:b/>
                <w:bCs/>
                <w:lang w:eastAsia="en-US"/>
              </w:rPr>
              <w:t>B – Objet du marché public</w:t>
            </w:r>
          </w:p>
        </w:tc>
        <w:tc>
          <w:tcPr>
            <w:tcW w:w="777" w:type="dxa"/>
            <w:shd w:val="clear" w:color="auto" w:fill="BFBFBF"/>
            <w:vAlign w:val="center"/>
          </w:tcPr>
          <w:p w14:paraId="2DA10C3A"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DC4</w:t>
            </w:r>
          </w:p>
        </w:tc>
      </w:tr>
    </w:tbl>
    <w:p w14:paraId="4CEAE293" w14:textId="77777777" w:rsidR="00A608A3" w:rsidRPr="009A69A8" w:rsidRDefault="00A608A3" w:rsidP="00A608A3">
      <w:pPr>
        <w:widowControl w:val="0"/>
        <w:tabs>
          <w:tab w:val="left" w:leader="dot" w:pos="9072"/>
        </w:tabs>
        <w:spacing w:line="259" w:lineRule="auto"/>
        <w:ind w:left="284"/>
        <w:rPr>
          <w:rFonts w:ascii="Calibri" w:eastAsia="Calibri" w:hAnsi="Calibri" w:cs="Calibri"/>
          <w:lang w:eastAsia="en-US"/>
        </w:rPr>
      </w:pPr>
    </w:p>
    <w:p w14:paraId="603AE94A" w14:textId="77777777" w:rsidR="00C23776" w:rsidRPr="00C23776" w:rsidRDefault="00C23776" w:rsidP="00C23776">
      <w:pPr>
        <w:rPr>
          <w:b/>
        </w:rPr>
      </w:pPr>
      <w:bookmarkStart w:id="1" w:name="_Toc181187921"/>
      <w:r w:rsidRPr="00C23776">
        <w:rPr>
          <w:b/>
        </w:rPr>
        <w:t>Construction d’une chaufferie bois granulés avec appoint gaz pour l’IMT Mines-Alès</w:t>
      </w:r>
      <w:bookmarkEnd w:id="1"/>
    </w:p>
    <w:p w14:paraId="0DCC7DF3" w14:textId="77777777" w:rsidR="00A608A3" w:rsidRDefault="00A608A3" w:rsidP="00A608A3"/>
    <w:p w14:paraId="79089C67" w14:textId="50969DE3" w:rsidR="00A608A3" w:rsidRDefault="00A608A3" w:rsidP="00A608A3"/>
    <w:p w14:paraId="5A652669" w14:textId="77777777" w:rsidR="00A608A3" w:rsidRDefault="00A608A3" w:rsidP="00A608A3"/>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18FB84F2" w14:textId="77777777" w:rsidTr="00C02967">
        <w:tc>
          <w:tcPr>
            <w:tcW w:w="8437" w:type="dxa"/>
            <w:shd w:val="clear" w:color="auto" w:fill="BFBFBF"/>
          </w:tcPr>
          <w:p w14:paraId="757F61E2" w14:textId="77777777" w:rsidR="00A608A3" w:rsidRPr="009A69A8" w:rsidRDefault="00A608A3" w:rsidP="00C02967">
            <w:pPr>
              <w:widowControl w:val="0"/>
              <w:spacing w:line="259" w:lineRule="auto"/>
              <w:rPr>
                <w:rFonts w:ascii="Calibri" w:eastAsia="Calibri" w:hAnsi="Calibri" w:cs="Calibri"/>
                <w:b/>
                <w:bCs/>
                <w:lang w:eastAsia="en-US"/>
              </w:rPr>
            </w:pPr>
            <w:r w:rsidRPr="009A69A8">
              <w:rPr>
                <w:rFonts w:ascii="Calibri" w:eastAsia="Calibri" w:hAnsi="Calibri" w:cs="Calibri"/>
                <w:b/>
                <w:bCs/>
                <w:lang w:eastAsia="en-US"/>
              </w:rPr>
              <w:t>C - Objet de la déclaration du sous-traitant</w:t>
            </w:r>
          </w:p>
        </w:tc>
        <w:tc>
          <w:tcPr>
            <w:tcW w:w="777" w:type="dxa"/>
            <w:shd w:val="clear" w:color="auto" w:fill="BFBFBF"/>
            <w:vAlign w:val="center"/>
          </w:tcPr>
          <w:p w14:paraId="32DB0FD7"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DC4</w:t>
            </w:r>
          </w:p>
        </w:tc>
      </w:tr>
    </w:tbl>
    <w:p w14:paraId="04280997" w14:textId="77777777" w:rsidR="00A608A3" w:rsidRDefault="00A608A3" w:rsidP="00A608A3">
      <w:pPr>
        <w:widowControl w:val="0"/>
        <w:tabs>
          <w:tab w:val="left" w:leader="dot" w:pos="9072"/>
        </w:tabs>
        <w:spacing w:line="259" w:lineRule="auto"/>
        <w:rPr>
          <w:rFonts w:ascii="Calibri" w:eastAsia="Calibri" w:hAnsi="Calibri" w:cs="Calibri"/>
          <w:lang w:eastAsia="en-US"/>
        </w:rPr>
      </w:pPr>
    </w:p>
    <w:p w14:paraId="0F0498E3" w14:textId="77777777" w:rsidR="00A608A3" w:rsidRPr="009A69A8" w:rsidRDefault="00A608A3" w:rsidP="00A608A3">
      <w:pPr>
        <w:widowControl w:val="0"/>
        <w:tabs>
          <w:tab w:val="left" w:leader="dot" w:pos="9072"/>
        </w:tabs>
        <w:spacing w:after="160" w:line="259" w:lineRule="auto"/>
        <w:rPr>
          <w:rFonts w:ascii="Calibri" w:eastAsia="Calibri" w:hAnsi="Calibri" w:cs="Calibri"/>
          <w:lang w:eastAsia="en-US"/>
        </w:rPr>
      </w:pPr>
      <w:r>
        <w:rPr>
          <w:rFonts w:ascii="Calibri" w:eastAsia="Calibri" w:hAnsi="Calibri" w:cs="Calibri"/>
          <w:lang w:eastAsia="en-US"/>
        </w:rPr>
        <w:t>L</w:t>
      </w:r>
      <w:r w:rsidRPr="009A69A8">
        <w:rPr>
          <w:rFonts w:ascii="Calibri" w:eastAsia="Calibri" w:hAnsi="Calibri" w:cs="Calibri"/>
          <w:lang w:eastAsia="en-US"/>
        </w:rPr>
        <w:t xml:space="preserve">a présente déclaration de sous-traitance constitue : </w:t>
      </w:r>
      <w:r w:rsidRPr="009A69A8">
        <w:rPr>
          <w:rFonts w:ascii="Calibri" w:eastAsia="Calibri" w:hAnsi="Calibri" w:cs="Calibri"/>
          <w:i/>
          <w:sz w:val="18"/>
          <w:lang w:eastAsia="en-US"/>
        </w:rPr>
        <w:t>(Cocher la case correspondante.)</w:t>
      </w:r>
    </w:p>
    <w:p w14:paraId="3E69E454" w14:textId="77777777" w:rsidR="00A608A3" w:rsidRPr="009A69A8" w:rsidRDefault="00A608A3" w:rsidP="00A608A3">
      <w:pPr>
        <w:widowControl w:val="0"/>
        <w:tabs>
          <w:tab w:val="left" w:pos="2977"/>
          <w:tab w:val="left" w:leader="dot" w:pos="9072"/>
        </w:tabs>
        <w:spacing w:after="160" w:line="259" w:lineRule="auto"/>
        <w:rPr>
          <w:rFonts w:ascii="Calibri" w:eastAsia="Calibri" w:hAnsi="Calibri" w:cs="Calibri"/>
          <w:lang w:eastAsia="en-US"/>
        </w:rPr>
      </w:pPr>
      <w:r w:rsidRPr="009A69A8">
        <w:rPr>
          <w:rFonts w:ascii="Calibri" w:eastAsia="Calibri" w:hAnsi="Calibri" w:cs="Calibri"/>
          <w:lang w:eastAsia="en-US"/>
        </w:rPr>
        <w:fldChar w:fldCharType="begin">
          <w:ffData>
            <w:name w:val="CaseACocher108"/>
            <w:enabled/>
            <w:calcOnExit w:val="0"/>
            <w:checkBox>
              <w:sizeAuto/>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une annexe à l’acte d’engagement remis par le candidat ;</w:t>
      </w:r>
    </w:p>
    <w:p w14:paraId="7F693644" w14:textId="77777777" w:rsidR="00A608A3" w:rsidRPr="009A69A8" w:rsidRDefault="00A608A3" w:rsidP="00A608A3">
      <w:pPr>
        <w:widowControl w:val="0"/>
        <w:tabs>
          <w:tab w:val="left" w:pos="2977"/>
          <w:tab w:val="left" w:leader="dot" w:pos="9072"/>
        </w:tabs>
        <w:spacing w:before="120" w:after="160" w:line="259" w:lineRule="auto"/>
        <w:rPr>
          <w:rFonts w:ascii="Calibri" w:eastAsia="Calibri" w:hAnsi="Calibri" w:cs="Calibri"/>
          <w:lang w:eastAsia="en-US"/>
        </w:rPr>
      </w:pPr>
      <w:r w:rsidRPr="009A69A8">
        <w:rPr>
          <w:rFonts w:ascii="Calibri" w:eastAsia="Calibri" w:hAnsi="Calibri" w:cs="Calibri"/>
          <w:lang w:eastAsia="en-US"/>
        </w:rPr>
        <w:fldChar w:fldCharType="begin">
          <w:ffData>
            <w:name w:val="CaseACocher108"/>
            <w:enabled/>
            <w:calcOnExit w:val="0"/>
            <w:checkBox>
              <w:sizeAuto/>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un acte spécial portant acceptation du sous-traitant et agrément de ses conditions de paiement ;</w:t>
      </w:r>
    </w:p>
    <w:p w14:paraId="0253C10C" w14:textId="77777777" w:rsidR="00A608A3" w:rsidRPr="009A69A8" w:rsidRDefault="00A608A3" w:rsidP="00A608A3">
      <w:pPr>
        <w:widowControl w:val="0"/>
        <w:tabs>
          <w:tab w:val="left" w:pos="2977"/>
          <w:tab w:val="left" w:leader="dot" w:pos="9072"/>
        </w:tabs>
        <w:spacing w:before="120" w:after="160" w:line="259" w:lineRule="auto"/>
        <w:rPr>
          <w:rFonts w:ascii="Calibri" w:eastAsia="Calibri" w:hAnsi="Calibri" w:cs="Calibri"/>
          <w:lang w:eastAsia="en-US"/>
        </w:rPr>
      </w:pP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un acte spécial modificatif ; il annule et remplace la déclaration de sous-traitance du …………. .</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3F147B67" w14:textId="77777777" w:rsidTr="00C02967">
        <w:tc>
          <w:tcPr>
            <w:tcW w:w="8437" w:type="dxa"/>
            <w:shd w:val="clear" w:color="auto" w:fill="BFBFBF"/>
          </w:tcPr>
          <w:p w14:paraId="6221A407" w14:textId="77777777" w:rsidR="00A608A3" w:rsidRPr="009A69A8" w:rsidRDefault="00A608A3" w:rsidP="00C02967">
            <w:pPr>
              <w:widowControl w:val="0"/>
              <w:spacing w:line="259" w:lineRule="auto"/>
              <w:rPr>
                <w:rFonts w:ascii="Calibri" w:eastAsia="Calibri" w:hAnsi="Calibri" w:cs="Calibri"/>
                <w:b/>
                <w:bCs/>
                <w:lang w:eastAsia="en-US"/>
              </w:rPr>
            </w:pPr>
            <w:r w:rsidRPr="009A69A8">
              <w:rPr>
                <w:rFonts w:ascii="Calibri" w:eastAsia="Calibri" w:hAnsi="Calibri" w:cs="Calibri"/>
                <w:b/>
                <w:bCs/>
                <w:lang w:eastAsia="en-US"/>
              </w:rPr>
              <w:t>D - Identification du candidat ou du titulaire du marché public ou de l’accord-cadre</w:t>
            </w:r>
          </w:p>
        </w:tc>
        <w:tc>
          <w:tcPr>
            <w:tcW w:w="777" w:type="dxa"/>
            <w:shd w:val="clear" w:color="auto" w:fill="BFBFBF"/>
            <w:vAlign w:val="center"/>
          </w:tcPr>
          <w:p w14:paraId="3F9E8300"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DC4</w:t>
            </w:r>
          </w:p>
        </w:tc>
      </w:tr>
    </w:tbl>
    <w:p w14:paraId="0FCF078C" w14:textId="77777777" w:rsidR="00A608A3" w:rsidRPr="009A69A8" w:rsidRDefault="00A608A3" w:rsidP="00A608A3">
      <w:pPr>
        <w:widowControl w:val="0"/>
        <w:tabs>
          <w:tab w:val="left" w:leader="dot" w:pos="9072"/>
        </w:tabs>
        <w:spacing w:line="259" w:lineRule="auto"/>
        <w:rPr>
          <w:rFonts w:ascii="Calibri" w:eastAsia="Calibri" w:hAnsi="Calibri" w:cs="Calibri"/>
          <w:lang w:eastAsia="en-US"/>
        </w:rPr>
      </w:pPr>
    </w:p>
    <w:p w14:paraId="14613345" w14:textId="77777777" w:rsidR="00A608A3" w:rsidRDefault="00A608A3" w:rsidP="00A608A3">
      <w:pPr>
        <w:pStyle w:val="listeniveau1"/>
        <w:rPr>
          <w:rFonts w:eastAsia="Calibri"/>
          <w:lang w:eastAsia="en-US"/>
        </w:rPr>
      </w:pPr>
      <w:r w:rsidRPr="009A69A8">
        <w:rPr>
          <w:rFonts w:eastAsia="Calibri"/>
          <w:lang w:eastAsia="en-US"/>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w:t>
      </w:r>
      <w:r w:rsidRPr="009A69A8">
        <w:rPr>
          <w:rFonts w:eastAsia="Calibri"/>
          <w:lang w:eastAsia="en-US"/>
        </w:rPr>
        <w:lastRenderedPageBreak/>
        <w:t xml:space="preserve">d’identification européen ou international ou propre au pays d’origine de l’opérateur économique issu d’un répertoire figurant dans la liste des </w:t>
      </w:r>
      <w:hyperlink r:id="rId22" w:history="1">
        <w:r w:rsidRPr="009A69A8">
          <w:rPr>
            <w:rFonts w:eastAsia="Calibri"/>
            <w:color w:val="0000FF"/>
            <w:u w:val="single"/>
            <w:lang w:eastAsia="en-US"/>
          </w:rPr>
          <w:t>ICD</w:t>
        </w:r>
      </w:hyperlink>
      <w:r w:rsidRPr="009A69A8">
        <w:rPr>
          <w:rFonts w:eastAsia="Calibri"/>
          <w:lang w:eastAsia="en-US"/>
        </w:rPr>
        <w:t> :</w:t>
      </w:r>
    </w:p>
    <w:p w14:paraId="6FF89463" w14:textId="77777777" w:rsidR="00A608A3" w:rsidRPr="009A69A8" w:rsidRDefault="00A608A3" w:rsidP="00A608A3">
      <w:pPr>
        <w:widowControl w:val="0"/>
        <w:tabs>
          <w:tab w:val="left" w:leader="dot" w:pos="9072"/>
        </w:tabs>
        <w:spacing w:line="259" w:lineRule="auto"/>
        <w:rPr>
          <w:rFonts w:ascii="Calibri" w:eastAsia="Calibri" w:hAnsi="Calibri" w:cs="Calibri"/>
          <w:b/>
          <w:bCs/>
          <w:lang w:eastAsia="en-US"/>
        </w:rPr>
      </w:pPr>
    </w:p>
    <w:p w14:paraId="2E618E41" w14:textId="77777777" w:rsidR="00A608A3" w:rsidRPr="009A69A8" w:rsidRDefault="00A608A3" w:rsidP="00A608A3">
      <w:pPr>
        <w:pStyle w:val="listeniveau2"/>
        <w:rPr>
          <w:rFonts w:eastAsia="Calibri"/>
          <w:lang w:eastAsia="en-US"/>
        </w:rPr>
      </w:pPr>
      <w:r w:rsidRPr="009A69A8">
        <w:rPr>
          <w:rFonts w:eastAsia="Calibri"/>
          <w:lang w:eastAsia="en-US"/>
        </w:rPr>
        <w:t>Nom commercial et dénomination sociale de l’unité ou de l’établissement qui exécutera la prestation :</w:t>
      </w:r>
    </w:p>
    <w:p w14:paraId="6F9B29DA" w14:textId="77777777" w:rsidR="00A608A3" w:rsidRPr="009A69A8" w:rsidRDefault="00A608A3" w:rsidP="00A608A3">
      <w:pPr>
        <w:pStyle w:val="listeniveau2"/>
        <w:numPr>
          <w:ilvl w:val="0"/>
          <w:numId w:val="0"/>
        </w:numPr>
        <w:ind w:left="774"/>
        <w:rPr>
          <w:rFonts w:eastAsia="Calibri"/>
          <w:lang w:eastAsia="en-US"/>
        </w:rPr>
      </w:pPr>
    </w:p>
    <w:p w14:paraId="2EA19306" w14:textId="77777777" w:rsidR="00A608A3" w:rsidRPr="009A69A8" w:rsidRDefault="00A608A3" w:rsidP="00A608A3">
      <w:pPr>
        <w:pStyle w:val="listeniveau2"/>
        <w:rPr>
          <w:rFonts w:eastAsia="Calibri"/>
          <w:lang w:eastAsia="en-US"/>
        </w:rPr>
      </w:pPr>
      <w:r w:rsidRPr="009A69A8">
        <w:rPr>
          <w:rFonts w:eastAsia="Calibri"/>
          <w:lang w:eastAsia="en-US"/>
        </w:rPr>
        <w:t>Adresses postale et du siège social (si elle est différente de l’adresse postale) :</w:t>
      </w:r>
    </w:p>
    <w:p w14:paraId="0792065B" w14:textId="77777777" w:rsidR="00A608A3" w:rsidRPr="009A69A8" w:rsidRDefault="00A608A3" w:rsidP="00A608A3">
      <w:pPr>
        <w:pStyle w:val="listeniveau2"/>
        <w:numPr>
          <w:ilvl w:val="0"/>
          <w:numId w:val="0"/>
        </w:numPr>
        <w:ind w:left="1134"/>
        <w:rPr>
          <w:rFonts w:eastAsia="Calibri"/>
          <w:lang w:eastAsia="en-US"/>
        </w:rPr>
      </w:pPr>
    </w:p>
    <w:p w14:paraId="080A74E1" w14:textId="77777777" w:rsidR="00A608A3" w:rsidRPr="009A69A8" w:rsidRDefault="00A608A3" w:rsidP="00A608A3">
      <w:pPr>
        <w:pStyle w:val="listeniveau2"/>
        <w:rPr>
          <w:rFonts w:eastAsia="Calibri"/>
          <w:lang w:eastAsia="en-US"/>
        </w:rPr>
      </w:pPr>
      <w:r w:rsidRPr="009A69A8">
        <w:rPr>
          <w:rFonts w:eastAsia="Calibri"/>
          <w:lang w:eastAsia="en-US"/>
        </w:rPr>
        <w:t>Adresse électronique :</w:t>
      </w:r>
    </w:p>
    <w:p w14:paraId="14328879" w14:textId="77777777" w:rsidR="00A608A3" w:rsidRPr="009A69A8" w:rsidRDefault="00A608A3" w:rsidP="00A608A3">
      <w:pPr>
        <w:pStyle w:val="listeniveau2"/>
        <w:numPr>
          <w:ilvl w:val="0"/>
          <w:numId w:val="0"/>
        </w:numPr>
        <w:ind w:left="1134"/>
        <w:rPr>
          <w:rFonts w:eastAsia="Calibri"/>
          <w:lang w:eastAsia="en-US"/>
        </w:rPr>
      </w:pPr>
    </w:p>
    <w:p w14:paraId="71AA4E4A" w14:textId="77777777" w:rsidR="00A608A3" w:rsidRPr="009A69A8" w:rsidRDefault="00A608A3" w:rsidP="00A608A3">
      <w:pPr>
        <w:pStyle w:val="listeniveau2"/>
        <w:rPr>
          <w:rFonts w:eastAsia="Calibri"/>
          <w:lang w:eastAsia="en-US"/>
        </w:rPr>
      </w:pPr>
      <w:r w:rsidRPr="009A69A8">
        <w:rPr>
          <w:rFonts w:eastAsia="Calibri"/>
          <w:lang w:eastAsia="en-US"/>
        </w:rPr>
        <w:t>Numéros de téléphone et de télécopie :</w:t>
      </w:r>
    </w:p>
    <w:p w14:paraId="2D8A5FE6" w14:textId="77777777" w:rsidR="00A608A3" w:rsidRPr="009A69A8" w:rsidRDefault="00A608A3" w:rsidP="00A608A3">
      <w:pPr>
        <w:pStyle w:val="listeniveau2"/>
        <w:numPr>
          <w:ilvl w:val="0"/>
          <w:numId w:val="0"/>
        </w:numPr>
        <w:ind w:left="1134"/>
        <w:rPr>
          <w:rFonts w:eastAsia="Calibri"/>
          <w:lang w:eastAsia="en-US"/>
        </w:rPr>
      </w:pPr>
    </w:p>
    <w:p w14:paraId="308DCD80" w14:textId="77777777" w:rsidR="00A608A3" w:rsidRPr="009A69A8" w:rsidRDefault="00A608A3" w:rsidP="00A608A3">
      <w:pPr>
        <w:pStyle w:val="listeniveau2"/>
        <w:rPr>
          <w:rFonts w:eastAsia="Calibri"/>
          <w:b/>
          <w:bCs/>
          <w:lang w:eastAsia="en-US"/>
        </w:rPr>
      </w:pPr>
      <w:r w:rsidRPr="009A69A8">
        <w:rPr>
          <w:rFonts w:eastAsia="Calibri"/>
          <w:lang w:eastAsia="en-US"/>
        </w:rPr>
        <w:t xml:space="preserve">Numéro SIRET, à défaut, un numéro d’identification européen ou international ou propre au pays d’origine de l’opérateur économique issu d’un répertoire figurant dans la liste des </w:t>
      </w:r>
      <w:hyperlink r:id="rId23" w:history="1">
        <w:r w:rsidRPr="009A69A8">
          <w:rPr>
            <w:rFonts w:eastAsia="Calibri"/>
            <w:color w:val="0000FF"/>
            <w:u w:val="single"/>
            <w:lang w:eastAsia="en-US"/>
          </w:rPr>
          <w:t>ICD</w:t>
        </w:r>
      </w:hyperlink>
      <w:r w:rsidRPr="009A69A8">
        <w:rPr>
          <w:rFonts w:eastAsia="Calibri"/>
          <w:lang w:eastAsia="en-US"/>
        </w:rPr>
        <w:t> :</w:t>
      </w:r>
    </w:p>
    <w:p w14:paraId="4B118443" w14:textId="77777777" w:rsidR="00A608A3" w:rsidRPr="009A69A8" w:rsidRDefault="00A608A3" w:rsidP="00A608A3">
      <w:pPr>
        <w:widowControl w:val="0"/>
        <w:tabs>
          <w:tab w:val="left" w:leader="dot" w:pos="9072"/>
        </w:tabs>
        <w:spacing w:line="259" w:lineRule="auto"/>
        <w:rPr>
          <w:rFonts w:ascii="Calibri" w:eastAsia="Calibri" w:hAnsi="Calibri" w:cs="Calibri"/>
          <w:lang w:eastAsia="en-US"/>
        </w:rPr>
      </w:pPr>
    </w:p>
    <w:p w14:paraId="7A0BD33B" w14:textId="77777777" w:rsidR="00A608A3" w:rsidRPr="009A69A8" w:rsidRDefault="00A608A3" w:rsidP="00A608A3">
      <w:pPr>
        <w:pStyle w:val="listeniveau1"/>
        <w:rPr>
          <w:rFonts w:eastAsia="Calibri"/>
          <w:lang w:eastAsia="en-US"/>
        </w:rPr>
      </w:pPr>
      <w:r w:rsidRPr="009A69A8">
        <w:rPr>
          <w:rFonts w:eastAsia="Calibri"/>
          <w:lang w:eastAsia="en-US"/>
        </w:rPr>
        <w:t>Forme juridique du soumissionnaire individuel, du titulaire ou du membre du groupement (entreprise individuelle, SA, SARL, EURL, association, établissement public, etc.) :</w:t>
      </w:r>
    </w:p>
    <w:p w14:paraId="32B376EB" w14:textId="77777777" w:rsidR="00A608A3" w:rsidRPr="009A69A8" w:rsidRDefault="00A608A3" w:rsidP="00A608A3">
      <w:pPr>
        <w:widowControl w:val="0"/>
        <w:tabs>
          <w:tab w:val="left" w:leader="dot" w:pos="9072"/>
        </w:tabs>
        <w:spacing w:line="259" w:lineRule="auto"/>
        <w:rPr>
          <w:rFonts w:ascii="Calibri" w:eastAsia="Calibri" w:hAnsi="Calibri" w:cs="Calibri"/>
          <w:b/>
          <w:bCs/>
          <w:lang w:eastAsia="en-US"/>
        </w:rPr>
      </w:pPr>
    </w:p>
    <w:p w14:paraId="29E5F235" w14:textId="77777777" w:rsidR="00A608A3" w:rsidRPr="009A69A8" w:rsidRDefault="00A608A3" w:rsidP="00A608A3">
      <w:pPr>
        <w:pStyle w:val="listeniveau1"/>
        <w:rPr>
          <w:rFonts w:eastAsia="Calibri"/>
          <w:lang w:eastAsia="en-US"/>
        </w:rPr>
      </w:pPr>
      <w:r w:rsidRPr="009A69A8">
        <w:rPr>
          <w:rFonts w:eastAsia="Calibri"/>
          <w:lang w:eastAsia="en-US"/>
        </w:rPr>
        <w:t>En cas de groupement momentané d’entreprises, identification et coordonnées du mandataire du groupement :</w:t>
      </w:r>
    </w:p>
    <w:p w14:paraId="7589B71D" w14:textId="77777777" w:rsidR="00A608A3" w:rsidRDefault="00A608A3" w:rsidP="00A608A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732FDA69" w14:textId="77777777" w:rsidTr="00C02967">
        <w:tc>
          <w:tcPr>
            <w:tcW w:w="8437" w:type="dxa"/>
            <w:shd w:val="clear" w:color="auto" w:fill="BFBFBF"/>
            <w:vAlign w:val="center"/>
          </w:tcPr>
          <w:p w14:paraId="3F42C7E6"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E - Identification du sous-traitant</w:t>
            </w:r>
          </w:p>
        </w:tc>
        <w:tc>
          <w:tcPr>
            <w:tcW w:w="777" w:type="dxa"/>
            <w:shd w:val="clear" w:color="auto" w:fill="BFBFBF"/>
            <w:vAlign w:val="center"/>
          </w:tcPr>
          <w:p w14:paraId="7FFB9FD6"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DC4</w:t>
            </w:r>
          </w:p>
        </w:tc>
      </w:tr>
    </w:tbl>
    <w:p w14:paraId="0DDAF026" w14:textId="77777777" w:rsidR="00A608A3" w:rsidRPr="009A69A8" w:rsidRDefault="00A608A3" w:rsidP="00A608A3">
      <w:pPr>
        <w:widowControl w:val="0"/>
        <w:tabs>
          <w:tab w:val="left" w:pos="-142"/>
          <w:tab w:val="left" w:pos="4111"/>
        </w:tabs>
        <w:spacing w:line="259" w:lineRule="auto"/>
        <w:rPr>
          <w:rFonts w:ascii="Calibri" w:eastAsia="Calibri" w:hAnsi="Calibri" w:cs="Calibri"/>
          <w:b/>
          <w:lang w:eastAsia="en-US"/>
        </w:rPr>
      </w:pPr>
    </w:p>
    <w:p w14:paraId="233B9AFA" w14:textId="77777777" w:rsidR="00A608A3" w:rsidRDefault="00A608A3" w:rsidP="00A608A3">
      <w:pPr>
        <w:pStyle w:val="listeniveau1"/>
        <w:rPr>
          <w:rFonts w:eastAsia="Calibri"/>
          <w:lang w:eastAsia="en-US"/>
        </w:rPr>
      </w:pPr>
      <w:r w:rsidRPr="009A69A8">
        <w:rPr>
          <w:rFonts w:eastAsia="Calibri"/>
          <w:lang w:eastAsia="en-US"/>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24" w:history="1">
        <w:r w:rsidRPr="009A69A8">
          <w:rPr>
            <w:rFonts w:eastAsia="Calibri"/>
            <w:color w:val="0000FF"/>
            <w:u w:val="single"/>
            <w:lang w:eastAsia="en-US"/>
          </w:rPr>
          <w:t>ICD</w:t>
        </w:r>
      </w:hyperlink>
      <w:r w:rsidRPr="009A69A8">
        <w:rPr>
          <w:rFonts w:eastAsia="Calibri"/>
          <w:lang w:eastAsia="en-US"/>
        </w:rPr>
        <w:t> :</w:t>
      </w:r>
    </w:p>
    <w:p w14:paraId="40B53300" w14:textId="77777777" w:rsidR="00A608A3" w:rsidRPr="009A69A8" w:rsidRDefault="00A608A3" w:rsidP="00A608A3">
      <w:pPr>
        <w:widowControl w:val="0"/>
        <w:tabs>
          <w:tab w:val="left" w:pos="-142"/>
        </w:tabs>
        <w:spacing w:line="259" w:lineRule="auto"/>
        <w:rPr>
          <w:rFonts w:ascii="Calibri" w:eastAsia="Calibri" w:hAnsi="Calibri" w:cs="Calibri"/>
          <w:lang w:eastAsia="en-US"/>
        </w:rPr>
      </w:pPr>
    </w:p>
    <w:p w14:paraId="02725A19" w14:textId="77777777" w:rsidR="00A608A3" w:rsidRPr="009A69A8" w:rsidRDefault="00A608A3" w:rsidP="00A608A3">
      <w:pPr>
        <w:pStyle w:val="listeniveau2"/>
        <w:rPr>
          <w:rFonts w:eastAsia="Calibri"/>
          <w:lang w:eastAsia="en-US"/>
        </w:rPr>
      </w:pPr>
      <w:r w:rsidRPr="009A69A8">
        <w:rPr>
          <w:rFonts w:eastAsia="Calibri"/>
          <w:lang w:eastAsia="en-US"/>
        </w:rPr>
        <w:t>Nom commercial et dénomination sociale de l’unité ou de l’établissement qui exécutera la prestation :</w:t>
      </w:r>
    </w:p>
    <w:p w14:paraId="77F7356A" w14:textId="77777777" w:rsidR="00A608A3" w:rsidRPr="009A69A8" w:rsidRDefault="00A608A3" w:rsidP="00A608A3">
      <w:pPr>
        <w:widowControl w:val="0"/>
        <w:tabs>
          <w:tab w:val="left" w:pos="-142"/>
          <w:tab w:val="left" w:pos="4111"/>
        </w:tabs>
        <w:spacing w:line="259" w:lineRule="auto"/>
        <w:rPr>
          <w:rFonts w:ascii="Calibri" w:eastAsia="Calibri" w:hAnsi="Calibri" w:cs="Calibri"/>
          <w:lang w:eastAsia="en-US"/>
        </w:rPr>
      </w:pPr>
    </w:p>
    <w:p w14:paraId="61C91686" w14:textId="77777777" w:rsidR="00A608A3" w:rsidRPr="009A69A8" w:rsidRDefault="00A608A3" w:rsidP="00A608A3">
      <w:pPr>
        <w:pStyle w:val="listeniveau2"/>
        <w:rPr>
          <w:rFonts w:eastAsia="Calibri"/>
          <w:lang w:eastAsia="en-US"/>
        </w:rPr>
      </w:pPr>
      <w:r w:rsidRPr="009A69A8">
        <w:rPr>
          <w:rFonts w:eastAsia="Calibri"/>
          <w:lang w:eastAsia="en-US"/>
        </w:rPr>
        <w:t>Adresses postale et du siège social (si elle est différente de l’adresse postale) :</w:t>
      </w:r>
    </w:p>
    <w:p w14:paraId="7A71FC8D" w14:textId="77777777" w:rsidR="00A608A3" w:rsidRPr="009A69A8" w:rsidRDefault="00A608A3" w:rsidP="00A608A3">
      <w:pPr>
        <w:widowControl w:val="0"/>
        <w:tabs>
          <w:tab w:val="left" w:pos="-142"/>
          <w:tab w:val="left" w:pos="4111"/>
        </w:tabs>
        <w:spacing w:line="259" w:lineRule="auto"/>
        <w:rPr>
          <w:rFonts w:ascii="Calibri" w:eastAsia="Calibri" w:hAnsi="Calibri" w:cs="Calibri"/>
          <w:lang w:eastAsia="en-US"/>
        </w:rPr>
      </w:pPr>
    </w:p>
    <w:p w14:paraId="01F2A051" w14:textId="77777777" w:rsidR="00A608A3" w:rsidRPr="009A69A8" w:rsidRDefault="00A608A3" w:rsidP="00A608A3">
      <w:pPr>
        <w:pStyle w:val="listeniveau2"/>
        <w:rPr>
          <w:rFonts w:eastAsia="Calibri"/>
          <w:lang w:eastAsia="en-US"/>
        </w:rPr>
      </w:pPr>
      <w:r w:rsidRPr="009A69A8">
        <w:rPr>
          <w:rFonts w:eastAsia="Calibri"/>
          <w:lang w:eastAsia="en-US"/>
        </w:rPr>
        <w:t>Adresse électronique :</w:t>
      </w:r>
    </w:p>
    <w:p w14:paraId="53FCF6E7" w14:textId="77777777" w:rsidR="00A608A3" w:rsidRPr="009A69A8" w:rsidRDefault="00A608A3" w:rsidP="00A608A3">
      <w:pPr>
        <w:widowControl w:val="0"/>
        <w:tabs>
          <w:tab w:val="left" w:pos="-142"/>
          <w:tab w:val="left" w:pos="4111"/>
        </w:tabs>
        <w:spacing w:line="259" w:lineRule="auto"/>
        <w:rPr>
          <w:rFonts w:ascii="Calibri" w:eastAsia="Calibri" w:hAnsi="Calibri" w:cs="Calibri"/>
          <w:lang w:eastAsia="en-US"/>
        </w:rPr>
      </w:pPr>
    </w:p>
    <w:p w14:paraId="2A98CD98" w14:textId="77777777" w:rsidR="00A608A3" w:rsidRPr="009A69A8" w:rsidRDefault="00A608A3" w:rsidP="00A608A3">
      <w:pPr>
        <w:pStyle w:val="listeniveau2"/>
        <w:rPr>
          <w:rFonts w:eastAsia="Calibri"/>
          <w:lang w:eastAsia="en-US"/>
        </w:rPr>
      </w:pPr>
      <w:r w:rsidRPr="009A69A8">
        <w:rPr>
          <w:rFonts w:eastAsia="Calibri"/>
          <w:lang w:eastAsia="en-US"/>
        </w:rPr>
        <w:t>Numéros de téléphone et de télécopie :</w:t>
      </w:r>
    </w:p>
    <w:p w14:paraId="43140A3F" w14:textId="77777777" w:rsidR="00A608A3" w:rsidRPr="009A69A8" w:rsidRDefault="00A608A3" w:rsidP="00A608A3">
      <w:pPr>
        <w:widowControl w:val="0"/>
        <w:tabs>
          <w:tab w:val="left" w:pos="-142"/>
          <w:tab w:val="left" w:pos="4111"/>
        </w:tabs>
        <w:spacing w:line="259" w:lineRule="auto"/>
        <w:rPr>
          <w:rFonts w:ascii="Calibri" w:eastAsia="Calibri" w:hAnsi="Calibri" w:cs="Calibri"/>
          <w:lang w:eastAsia="en-US"/>
        </w:rPr>
      </w:pPr>
    </w:p>
    <w:p w14:paraId="72D9FE68" w14:textId="77777777" w:rsidR="00A608A3" w:rsidRPr="009A69A8" w:rsidRDefault="00A608A3" w:rsidP="00A608A3">
      <w:pPr>
        <w:pStyle w:val="listeniveau2"/>
        <w:rPr>
          <w:rFonts w:eastAsia="Calibri"/>
          <w:b/>
          <w:bCs/>
          <w:lang w:eastAsia="en-US"/>
        </w:rPr>
      </w:pPr>
      <w:r w:rsidRPr="009A69A8">
        <w:rPr>
          <w:rFonts w:eastAsia="Calibri"/>
          <w:lang w:eastAsia="en-US"/>
        </w:rPr>
        <w:t xml:space="preserve">Numéro SIRET, à défaut, un numéro d’identification européen ou international ou propre au pays d’origine de l’opérateur économique issu d’un répertoire figurant dans la liste des </w:t>
      </w:r>
      <w:hyperlink r:id="rId25" w:history="1">
        <w:r w:rsidRPr="009A69A8">
          <w:rPr>
            <w:rFonts w:eastAsia="Calibri"/>
            <w:color w:val="0000FF"/>
            <w:u w:val="single"/>
            <w:lang w:eastAsia="en-US"/>
          </w:rPr>
          <w:t>ICD</w:t>
        </w:r>
      </w:hyperlink>
      <w:r w:rsidRPr="009A69A8">
        <w:rPr>
          <w:rFonts w:eastAsia="Calibri"/>
          <w:lang w:eastAsia="en-US"/>
        </w:rPr>
        <w:t> :</w:t>
      </w:r>
    </w:p>
    <w:p w14:paraId="3001CEB9" w14:textId="77777777" w:rsidR="00A608A3" w:rsidRPr="009A69A8" w:rsidRDefault="00A608A3" w:rsidP="00A608A3">
      <w:pPr>
        <w:widowControl w:val="0"/>
        <w:tabs>
          <w:tab w:val="left" w:pos="-142"/>
          <w:tab w:val="left" w:pos="4111"/>
        </w:tabs>
        <w:spacing w:line="259" w:lineRule="auto"/>
        <w:rPr>
          <w:rFonts w:ascii="Calibri" w:eastAsia="Calibri" w:hAnsi="Calibri" w:cs="Calibri"/>
          <w:lang w:eastAsia="en-US"/>
        </w:rPr>
      </w:pPr>
    </w:p>
    <w:p w14:paraId="50645B42" w14:textId="77777777" w:rsidR="00A608A3" w:rsidRPr="009A69A8" w:rsidRDefault="00A608A3" w:rsidP="00A608A3">
      <w:pPr>
        <w:pStyle w:val="listeniveau1"/>
        <w:rPr>
          <w:rFonts w:eastAsia="Calibri"/>
          <w:lang w:eastAsia="en-US"/>
        </w:rPr>
      </w:pPr>
      <w:r w:rsidRPr="009A69A8">
        <w:rPr>
          <w:rFonts w:eastAsia="Calibri"/>
          <w:lang w:eastAsia="en-US"/>
        </w:rPr>
        <w:t>Forme juridique du sous-traitant (entreprise individuelle, SA, SARL, EURL, association, établissement public, etc.) et numéro d’enregistrement au registre du commerce, au répertoire des métiers ou auprès d’un centre de formalité des entreprises :</w:t>
      </w:r>
    </w:p>
    <w:p w14:paraId="350DDAD4" w14:textId="77777777" w:rsidR="00A608A3" w:rsidRPr="009A69A8" w:rsidRDefault="00A608A3" w:rsidP="00A608A3">
      <w:pPr>
        <w:widowControl w:val="0"/>
        <w:tabs>
          <w:tab w:val="left" w:pos="-142"/>
          <w:tab w:val="left" w:pos="4111"/>
        </w:tabs>
        <w:spacing w:line="259" w:lineRule="auto"/>
        <w:rPr>
          <w:rFonts w:ascii="Calibri" w:eastAsia="Calibri" w:hAnsi="Calibri" w:cs="Calibri"/>
          <w:b/>
          <w:bCs/>
          <w:lang w:eastAsia="en-US"/>
        </w:rPr>
      </w:pPr>
    </w:p>
    <w:p w14:paraId="6F90C769" w14:textId="77777777" w:rsidR="00A608A3" w:rsidRPr="009A69A8" w:rsidRDefault="00A608A3" w:rsidP="00A608A3">
      <w:pPr>
        <w:pStyle w:val="listeniveau1"/>
        <w:rPr>
          <w:rFonts w:eastAsia="Calibri"/>
          <w:lang w:eastAsia="en-US"/>
        </w:rPr>
      </w:pPr>
      <w:r w:rsidRPr="009A69A8">
        <w:rPr>
          <w:rFonts w:eastAsia="Calibri"/>
          <w:lang w:eastAsia="en-US"/>
        </w:rPr>
        <w:t>Personne(s) physique(s) ayant le pouvoir d’engager le sous-traitant :</w:t>
      </w:r>
    </w:p>
    <w:p w14:paraId="203F0387" w14:textId="77777777" w:rsidR="00A608A3" w:rsidRPr="00481031" w:rsidRDefault="00A608A3" w:rsidP="00A608A3">
      <w:pPr>
        <w:widowControl w:val="0"/>
        <w:spacing w:line="259" w:lineRule="auto"/>
        <w:ind w:left="567"/>
        <w:rPr>
          <w:rFonts w:ascii="Calibri" w:eastAsia="Calibri" w:hAnsi="Calibri" w:cs="Calibri"/>
          <w:i/>
          <w:sz w:val="18"/>
          <w:lang w:eastAsia="en-US"/>
        </w:rPr>
      </w:pPr>
      <w:r w:rsidRPr="00481031">
        <w:rPr>
          <w:rFonts w:ascii="Calibri" w:eastAsia="Calibri" w:hAnsi="Calibri" w:cs="Calibri"/>
          <w:i/>
          <w:sz w:val="18"/>
          <w:lang w:eastAsia="en-US"/>
        </w:rPr>
        <w:lastRenderedPageBreak/>
        <w:t>(Indiquer le nom, prénom et la qualité de chaque personne. En MDS, joindre en annexe un justificatif prouvant l’habilitation à engager le sous-traitant. Pour les autres marchés publics, ce document sera à fournir à la demande de l’acheteur.)</w:t>
      </w:r>
    </w:p>
    <w:p w14:paraId="2C77199A" w14:textId="77777777" w:rsidR="00A608A3" w:rsidRPr="009A69A8" w:rsidRDefault="00A608A3" w:rsidP="00A608A3">
      <w:pPr>
        <w:widowControl w:val="0"/>
        <w:tabs>
          <w:tab w:val="left" w:pos="-142"/>
          <w:tab w:val="left" w:pos="4111"/>
        </w:tabs>
        <w:spacing w:line="259" w:lineRule="auto"/>
        <w:rPr>
          <w:rFonts w:ascii="Calibri" w:eastAsia="Calibri" w:hAnsi="Calibri" w:cs="Calibri"/>
          <w:i/>
          <w:lang w:eastAsia="en-US"/>
        </w:rPr>
      </w:pPr>
    </w:p>
    <w:p w14:paraId="701DEE54" w14:textId="77777777" w:rsidR="00A608A3" w:rsidRPr="009A69A8" w:rsidRDefault="00A608A3" w:rsidP="00A608A3">
      <w:pPr>
        <w:pStyle w:val="listeniveau1"/>
        <w:rPr>
          <w:rFonts w:eastAsia="Calibri"/>
          <w:lang w:eastAsia="en-US"/>
        </w:rPr>
      </w:pPr>
      <w:r w:rsidRPr="009A69A8">
        <w:rPr>
          <w:rFonts w:eastAsia="Calibri"/>
          <w:lang w:eastAsia="en-US"/>
        </w:rPr>
        <w:t xml:space="preserve">Le sous-traitant est-il une micro, une petite ou une moyenne entreprise au sens de la </w:t>
      </w:r>
      <w:hyperlink r:id="rId26" w:history="1">
        <w:r w:rsidRPr="009A69A8">
          <w:rPr>
            <w:rFonts w:eastAsia="Calibri"/>
            <w:lang w:eastAsia="en-US"/>
          </w:rPr>
          <w:t>recommandation de la Commission du 6 mai 2003</w:t>
        </w:r>
      </w:hyperlink>
      <w:r w:rsidRPr="009A69A8">
        <w:rPr>
          <w:rFonts w:eastAsia="Calibri"/>
          <w:lang w:eastAsia="en-US"/>
        </w:rPr>
        <w:t xml:space="preserve"> concernant la définition des micro, petites et moyennes entreprises ou un artisan au sens au sens </w:t>
      </w:r>
      <w:hyperlink r:id="rId27" w:history="1">
        <w:r w:rsidRPr="009A69A8">
          <w:rPr>
            <w:rFonts w:eastAsia="Calibri"/>
            <w:lang w:eastAsia="en-US"/>
          </w:rPr>
          <w:t>de l'article 19 de la loi du 5 juillet 1996</w:t>
        </w:r>
      </w:hyperlink>
      <w:r w:rsidRPr="009A69A8">
        <w:rPr>
          <w:rFonts w:eastAsia="Calibri"/>
          <w:lang w:eastAsia="en-US"/>
        </w:rPr>
        <w:t xml:space="preserve"> n° 96-603 modifiée relative au développement et à la promotion du commerce et de l’artisanat (</w:t>
      </w:r>
      <w:hyperlink r:id="rId28" w:history="1">
        <w:r w:rsidRPr="009A69A8">
          <w:rPr>
            <w:rFonts w:eastAsia="Calibri"/>
            <w:lang w:eastAsia="en-US"/>
          </w:rPr>
          <w:t>Art. R. 2151-13</w:t>
        </w:r>
      </w:hyperlink>
      <w:r w:rsidRPr="009A69A8">
        <w:rPr>
          <w:rFonts w:eastAsia="Calibri"/>
          <w:lang w:eastAsia="en-US"/>
        </w:rPr>
        <w:t xml:space="preserve"> et </w:t>
      </w:r>
      <w:hyperlink r:id="rId29" w:history="1">
        <w:r w:rsidRPr="009A69A8">
          <w:rPr>
            <w:rFonts w:eastAsia="Calibri"/>
            <w:lang w:eastAsia="en-US"/>
          </w:rPr>
          <w:t>R. 2351-12</w:t>
        </w:r>
      </w:hyperlink>
      <w:r w:rsidRPr="009A69A8">
        <w:rPr>
          <w:rFonts w:eastAsia="Calibri"/>
          <w:lang w:eastAsia="en-US"/>
        </w:rPr>
        <w:t xml:space="preserve"> du code de la commande publique) ?</w:t>
      </w:r>
    </w:p>
    <w:p w14:paraId="474CEDFF" w14:textId="77777777" w:rsidR="00A608A3" w:rsidRPr="009A69A8" w:rsidRDefault="00A608A3" w:rsidP="00A608A3">
      <w:pPr>
        <w:widowControl w:val="0"/>
        <w:tabs>
          <w:tab w:val="left" w:pos="-142"/>
          <w:tab w:val="left" w:pos="4111"/>
        </w:tabs>
        <w:spacing w:line="259" w:lineRule="auto"/>
        <w:rPr>
          <w:rFonts w:ascii="Calibri" w:eastAsia="Calibri" w:hAnsi="Calibri" w:cs="Calibri"/>
          <w:lang w:eastAsia="en-US"/>
        </w:rPr>
      </w:pPr>
    </w:p>
    <w:p w14:paraId="6D53359D" w14:textId="77777777" w:rsidR="00A608A3" w:rsidRDefault="00A608A3" w:rsidP="00A608A3">
      <w:pPr>
        <w:widowControl w:val="0"/>
        <w:spacing w:line="259" w:lineRule="auto"/>
        <w:ind w:left="1134"/>
        <w:jc w:val="left"/>
        <w:rPr>
          <w:rFonts w:ascii="Calibri" w:eastAsia="Calibri" w:hAnsi="Calibri" w:cs="Calibri"/>
          <w:lang w:eastAsia="en-US"/>
        </w:rPr>
      </w:pP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bCs/>
          <w:lang w:eastAsia="en-US"/>
        </w:rPr>
        <w:t> </w:t>
      </w:r>
      <w:r w:rsidRPr="009A69A8">
        <w:rPr>
          <w:rFonts w:ascii="Calibri" w:eastAsia="Calibri" w:hAnsi="Calibri" w:cs="Calibri"/>
          <w:lang w:eastAsia="en-US"/>
        </w:rPr>
        <w:t xml:space="preserve">Oui      </w:t>
      </w: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bCs/>
          <w:lang w:eastAsia="en-US"/>
        </w:rPr>
        <w:t> </w:t>
      </w:r>
      <w:r w:rsidRPr="009A69A8">
        <w:rPr>
          <w:rFonts w:ascii="Calibri" w:eastAsia="Calibri" w:hAnsi="Calibri" w:cs="Calibri"/>
          <w:lang w:eastAsia="en-US"/>
        </w:rPr>
        <w:t>Non</w:t>
      </w:r>
    </w:p>
    <w:p w14:paraId="2C3CAA0B" w14:textId="77777777" w:rsidR="00A608A3" w:rsidRDefault="00A608A3" w:rsidP="00A608A3">
      <w:pPr>
        <w:widowControl w:val="0"/>
        <w:tabs>
          <w:tab w:val="left" w:pos="-142"/>
          <w:tab w:val="left" w:pos="4111"/>
        </w:tabs>
        <w:spacing w:line="259" w:lineRule="auto"/>
        <w:jc w:val="left"/>
        <w:rPr>
          <w:rFonts w:ascii="Calibri" w:eastAsia="Calibri" w:hAnsi="Calibri" w:cs="Calibri"/>
          <w:lang w:eastAsia="en-US"/>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64F18B13" w14:textId="77777777" w:rsidTr="00C02967">
        <w:tc>
          <w:tcPr>
            <w:tcW w:w="8437" w:type="dxa"/>
            <w:shd w:val="clear" w:color="auto" w:fill="BFBFBF"/>
            <w:vAlign w:val="center"/>
          </w:tcPr>
          <w:p w14:paraId="2E5431F4"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F - Nature et prix des prestations sous-traitées</w:t>
            </w:r>
          </w:p>
        </w:tc>
        <w:tc>
          <w:tcPr>
            <w:tcW w:w="777" w:type="dxa"/>
            <w:shd w:val="clear" w:color="auto" w:fill="BFBFBF"/>
            <w:vAlign w:val="center"/>
          </w:tcPr>
          <w:p w14:paraId="6F0D1BD4"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DC4</w:t>
            </w:r>
          </w:p>
        </w:tc>
      </w:tr>
    </w:tbl>
    <w:p w14:paraId="217149DF" w14:textId="77777777" w:rsidR="00A608A3" w:rsidRPr="001D7020" w:rsidRDefault="00A608A3" w:rsidP="00A608A3">
      <w:pPr>
        <w:widowControl w:val="0"/>
        <w:tabs>
          <w:tab w:val="left" w:pos="-142"/>
          <w:tab w:val="left" w:pos="4111"/>
        </w:tabs>
        <w:spacing w:line="259" w:lineRule="auto"/>
        <w:rPr>
          <w:rFonts w:ascii="Calibri" w:eastAsia="Calibri" w:hAnsi="Calibri" w:cs="Calibri"/>
          <w:b/>
          <w:caps/>
          <w:szCs w:val="22"/>
          <w:lang w:eastAsia="en-US"/>
        </w:rPr>
      </w:pPr>
    </w:p>
    <w:p w14:paraId="122BAE0E" w14:textId="77777777" w:rsidR="00A608A3" w:rsidRPr="00481031" w:rsidRDefault="00A608A3" w:rsidP="00A608A3">
      <w:pPr>
        <w:pStyle w:val="listeniveau1"/>
        <w:rPr>
          <w:rFonts w:eastAsia="Calibri"/>
          <w:b/>
          <w:lang w:eastAsia="en-US"/>
        </w:rPr>
      </w:pPr>
      <w:r w:rsidRPr="00481031">
        <w:rPr>
          <w:rFonts w:eastAsia="Calibri"/>
          <w:b/>
          <w:lang w:eastAsia="en-US"/>
        </w:rPr>
        <w:t>Nature détaillées des prestations sous-traitées :</w:t>
      </w:r>
    </w:p>
    <w:p w14:paraId="30C111D9" w14:textId="77777777" w:rsidR="00A608A3" w:rsidRPr="00481031" w:rsidRDefault="00A608A3" w:rsidP="00A608A3">
      <w:pPr>
        <w:widowControl w:val="0"/>
        <w:spacing w:line="259" w:lineRule="auto"/>
        <w:rPr>
          <w:rFonts w:ascii="Calibri" w:eastAsia="Calibri" w:hAnsi="Calibri" w:cs="Calibri"/>
          <w:szCs w:val="22"/>
          <w:lang w:eastAsia="en-US"/>
        </w:rPr>
      </w:pPr>
    </w:p>
    <w:p w14:paraId="79D68599" w14:textId="77777777" w:rsidR="00A608A3" w:rsidRPr="00481031" w:rsidRDefault="00A608A3" w:rsidP="00A608A3">
      <w:pPr>
        <w:pStyle w:val="listeniveau1"/>
        <w:rPr>
          <w:b/>
        </w:rPr>
      </w:pPr>
      <w:r w:rsidRPr="00481031">
        <w:rPr>
          <w:b/>
        </w:rPr>
        <w:t xml:space="preserve">Références </w:t>
      </w:r>
      <w:r w:rsidRPr="00481031">
        <w:rPr>
          <w:b/>
          <w:u w:val="single"/>
        </w:rPr>
        <w:t>précises</w:t>
      </w:r>
      <w:r w:rsidRPr="00481031">
        <w:rPr>
          <w:b/>
        </w:rPr>
        <w:t xml:space="preserve"> aux prix unitaires du Bordereaux des Prix Unitaires, ou aux éléments de la Décomposition du Prix Global et Forfaitaire (DGPF) concernés par les prestations sous-traitées :</w:t>
      </w:r>
    </w:p>
    <w:p w14:paraId="35D041A2" w14:textId="77777777" w:rsidR="00A608A3" w:rsidRPr="001D7020" w:rsidRDefault="00A608A3" w:rsidP="00A608A3">
      <w:pPr>
        <w:widowControl w:val="0"/>
        <w:spacing w:line="259" w:lineRule="auto"/>
        <w:rPr>
          <w:rFonts w:ascii="Calibri" w:eastAsia="Calibri" w:hAnsi="Calibri" w:cs="Calibri"/>
          <w:szCs w:val="22"/>
          <w:lang w:eastAsia="en-US"/>
        </w:rPr>
      </w:pPr>
    </w:p>
    <w:p w14:paraId="1172B1DB" w14:textId="77777777" w:rsidR="00A608A3" w:rsidRPr="001D7020" w:rsidRDefault="00A608A3" w:rsidP="00A608A3">
      <w:pPr>
        <w:widowControl w:val="0"/>
        <w:spacing w:line="259" w:lineRule="auto"/>
        <w:rPr>
          <w:rFonts w:ascii="Calibri" w:eastAsia="Calibri" w:hAnsi="Calibri" w:cs="Calibri"/>
          <w:szCs w:val="22"/>
          <w:lang w:eastAsia="en-US"/>
        </w:rPr>
      </w:pPr>
    </w:p>
    <w:p w14:paraId="781DD567" w14:textId="77777777" w:rsidR="00A608A3" w:rsidRPr="001D7020" w:rsidRDefault="00A608A3" w:rsidP="00A608A3">
      <w:pPr>
        <w:pStyle w:val="listeniveau1"/>
        <w:rPr>
          <w:rFonts w:eastAsia="Calibri"/>
          <w:lang w:eastAsia="en-US"/>
        </w:rPr>
      </w:pPr>
      <w:r w:rsidRPr="001D7020">
        <w:rPr>
          <w:rFonts w:eastAsia="Calibri"/>
          <w:lang w:eastAsia="en-US"/>
        </w:rPr>
        <w:t xml:space="preserve">Sous-traitance de traitement de données à caractère personnel </w:t>
      </w:r>
      <w:r w:rsidRPr="001D7020">
        <w:rPr>
          <w:rFonts w:eastAsia="Calibri"/>
          <w:i/>
          <w:lang w:eastAsia="en-US"/>
        </w:rPr>
        <w:t>(à compléter le cas échéant)</w:t>
      </w:r>
      <w:r w:rsidRPr="001D7020">
        <w:rPr>
          <w:rFonts w:eastAsia="Calibri"/>
          <w:lang w:eastAsia="en-US"/>
        </w:rPr>
        <w:t> :</w:t>
      </w:r>
    </w:p>
    <w:p w14:paraId="2B90CF20" w14:textId="77777777" w:rsidR="00A608A3" w:rsidRPr="001D7020" w:rsidRDefault="00A608A3" w:rsidP="00A608A3">
      <w:pPr>
        <w:pStyle w:val="listeniveau2"/>
        <w:rPr>
          <w:rFonts w:ascii="Calibri" w:eastAsia="Calibri" w:hAnsi="Calibri" w:cs="Calibri"/>
          <w:szCs w:val="22"/>
          <w:lang w:eastAsia="en-US"/>
        </w:rPr>
      </w:pPr>
      <w:r w:rsidRPr="00481031">
        <w:rPr>
          <w:rStyle w:val="listeniveau2Car"/>
          <w:rFonts w:eastAsia="Calibri"/>
        </w:rPr>
        <w:t>Le sous-traitant est autorisé à traiter les données à caractère personnel nécessaires pour fournir le ou les</w:t>
      </w:r>
      <w:r w:rsidRPr="001D7020">
        <w:rPr>
          <w:rFonts w:ascii="Calibri" w:eastAsia="Calibri" w:hAnsi="Calibri" w:cs="Calibri"/>
          <w:szCs w:val="22"/>
          <w:lang w:eastAsia="en-US"/>
        </w:rPr>
        <w:t xml:space="preserve"> service(s) suivant(s) : ……………</w:t>
      </w:r>
    </w:p>
    <w:p w14:paraId="6D66B818" w14:textId="77777777" w:rsidR="00A608A3" w:rsidRPr="001D7020" w:rsidRDefault="00A608A3" w:rsidP="00A608A3">
      <w:pPr>
        <w:pStyle w:val="listeniveau2"/>
        <w:rPr>
          <w:rFonts w:eastAsia="Calibri"/>
          <w:lang w:eastAsia="en-US"/>
        </w:rPr>
      </w:pPr>
      <w:r w:rsidRPr="001D7020">
        <w:rPr>
          <w:rFonts w:eastAsia="Calibri"/>
          <w:lang w:eastAsia="en-US"/>
        </w:rPr>
        <w:t>La durée du traitement est : ……………..</w:t>
      </w:r>
    </w:p>
    <w:p w14:paraId="18B156C6" w14:textId="77777777" w:rsidR="00A608A3" w:rsidRPr="001D7020" w:rsidRDefault="00A608A3" w:rsidP="00A608A3">
      <w:pPr>
        <w:pStyle w:val="listeniveau2"/>
        <w:rPr>
          <w:rFonts w:eastAsia="Calibri"/>
          <w:lang w:eastAsia="en-US"/>
        </w:rPr>
      </w:pPr>
      <w:r w:rsidRPr="001D7020">
        <w:rPr>
          <w:rFonts w:eastAsia="Calibri"/>
          <w:lang w:eastAsia="en-US"/>
        </w:rPr>
        <w:t xml:space="preserve">La nature des opérations réalisées sur les données est : …………………. </w:t>
      </w:r>
    </w:p>
    <w:p w14:paraId="665AACB0" w14:textId="77777777" w:rsidR="00A608A3" w:rsidRPr="001D7020" w:rsidRDefault="00A608A3" w:rsidP="00A608A3">
      <w:pPr>
        <w:pStyle w:val="listeniveau2"/>
        <w:rPr>
          <w:rFonts w:eastAsia="Calibri"/>
          <w:lang w:eastAsia="en-US"/>
        </w:rPr>
      </w:pPr>
      <w:r w:rsidRPr="001D7020">
        <w:rPr>
          <w:rFonts w:eastAsia="Calibri"/>
          <w:lang w:eastAsia="en-US"/>
        </w:rPr>
        <w:t>La ou les finalité(s) du traitement sont : ……………</w:t>
      </w:r>
    </w:p>
    <w:p w14:paraId="3F9FD612" w14:textId="77777777" w:rsidR="00A608A3" w:rsidRPr="001D7020" w:rsidRDefault="00A608A3" w:rsidP="00A608A3">
      <w:pPr>
        <w:pStyle w:val="listeniveau2"/>
        <w:rPr>
          <w:rFonts w:eastAsia="Calibri"/>
          <w:lang w:eastAsia="en-US"/>
        </w:rPr>
      </w:pPr>
      <w:r w:rsidRPr="001D7020">
        <w:rPr>
          <w:rFonts w:eastAsia="Calibri"/>
          <w:lang w:eastAsia="en-US"/>
        </w:rPr>
        <w:t>Les données à caractère personnel traitées sont : ………………</w:t>
      </w:r>
    </w:p>
    <w:p w14:paraId="71E44D39" w14:textId="77777777" w:rsidR="00A608A3" w:rsidRPr="001D7020" w:rsidRDefault="00A608A3" w:rsidP="00A608A3">
      <w:pPr>
        <w:pStyle w:val="listeniveau2"/>
        <w:rPr>
          <w:rFonts w:eastAsia="Calibri"/>
          <w:lang w:eastAsia="en-US"/>
        </w:rPr>
      </w:pPr>
      <w:r w:rsidRPr="001D7020">
        <w:rPr>
          <w:rFonts w:eastAsia="Calibri"/>
          <w:lang w:eastAsia="en-US"/>
        </w:rPr>
        <w:t>Les catégories de personnes concernées sont : ………………….</w:t>
      </w:r>
    </w:p>
    <w:p w14:paraId="5E7377FF" w14:textId="77777777" w:rsidR="00A608A3" w:rsidRPr="001D7020" w:rsidRDefault="00A608A3" w:rsidP="00A608A3">
      <w:pPr>
        <w:pStyle w:val="listeniveau1"/>
        <w:rPr>
          <w:rFonts w:eastAsia="Calibri"/>
          <w:lang w:eastAsia="en-US"/>
        </w:rPr>
      </w:pPr>
      <w:r w:rsidRPr="001D7020">
        <w:rPr>
          <w:rFonts w:eastAsia="Calibri"/>
          <w:lang w:eastAsia="en-US"/>
        </w:rPr>
        <w:t>Le soumissionnaire/titulaire déclare que :</w:t>
      </w:r>
    </w:p>
    <w:p w14:paraId="0ECF47E2" w14:textId="77777777" w:rsidR="00A608A3" w:rsidRPr="001D7020" w:rsidRDefault="00A608A3" w:rsidP="00A608A3">
      <w:pPr>
        <w:widowControl w:val="0"/>
        <w:spacing w:line="259" w:lineRule="auto"/>
        <w:ind w:left="567"/>
        <w:rPr>
          <w:rFonts w:ascii="Calibri" w:eastAsia="Calibri" w:hAnsi="Calibri" w:cs="Calibri"/>
          <w:szCs w:val="22"/>
          <w:lang w:eastAsia="en-US"/>
        </w:rPr>
      </w:pPr>
      <w:r w:rsidRPr="001D7020">
        <w:rPr>
          <w:rFonts w:ascii="Calibri" w:eastAsia="Calibri" w:hAnsi="Calibri" w:cs="Calibri"/>
          <w:szCs w:val="22"/>
          <w:lang w:eastAsia="en-US"/>
        </w:rPr>
        <w:fldChar w:fldCharType="begin">
          <w:ffData>
            <w:name w:val=""/>
            <w:enabled/>
            <w:calcOnExit w:val="0"/>
            <w:checkBox>
              <w:size w:val="20"/>
              <w:default w:val="0"/>
            </w:checkBox>
          </w:ffData>
        </w:fldChar>
      </w:r>
      <w:r w:rsidRPr="001D7020">
        <w:rPr>
          <w:rFonts w:ascii="Calibri" w:eastAsia="Calibri" w:hAnsi="Calibri" w:cs="Calibri"/>
          <w:szCs w:val="22"/>
          <w:lang w:eastAsia="en-US"/>
        </w:rPr>
        <w:instrText xml:space="preserve"> FORMCHECKBOX </w:instrText>
      </w:r>
      <w:r w:rsidRPr="001D7020">
        <w:rPr>
          <w:rFonts w:ascii="Calibri" w:eastAsia="Calibri" w:hAnsi="Calibri" w:cs="Calibri"/>
          <w:szCs w:val="22"/>
          <w:lang w:eastAsia="en-US"/>
        </w:rPr>
      </w:r>
      <w:r w:rsidRPr="001D7020">
        <w:rPr>
          <w:rFonts w:ascii="Calibri" w:eastAsia="Calibri" w:hAnsi="Calibri" w:cs="Calibri"/>
          <w:szCs w:val="22"/>
          <w:lang w:eastAsia="en-US"/>
        </w:rPr>
        <w:fldChar w:fldCharType="separate"/>
      </w:r>
      <w:r w:rsidRPr="001D7020">
        <w:rPr>
          <w:rFonts w:ascii="Calibri" w:eastAsia="Calibri" w:hAnsi="Calibri" w:cs="Calibri"/>
          <w:szCs w:val="22"/>
          <w:lang w:eastAsia="en-US"/>
        </w:rPr>
        <w:fldChar w:fldCharType="end"/>
      </w:r>
      <w:r w:rsidRPr="001D7020">
        <w:rPr>
          <w:rFonts w:ascii="Calibri" w:eastAsia="Calibri" w:hAnsi="Calibri" w:cs="Calibri"/>
          <w:bCs/>
          <w:szCs w:val="22"/>
          <w:lang w:eastAsia="en-US"/>
        </w:rPr>
        <w:t> </w:t>
      </w:r>
      <w:r w:rsidRPr="001D7020">
        <w:rPr>
          <w:rFonts w:ascii="Calibri" w:eastAsia="Calibri" w:hAnsi="Calibri" w:cs="Calibri"/>
          <w:szCs w:val="22"/>
          <w:lang w:eastAsia="en-US"/>
        </w:rPr>
        <w:t>Le sous-traitant présente des garanties suffisantes pour la mise en œuvre de mesures techniques et organisationnelles propres à assurer la protection des données personnelles ;</w:t>
      </w:r>
    </w:p>
    <w:p w14:paraId="41055F33" w14:textId="77777777" w:rsidR="00A608A3" w:rsidRPr="001D7020" w:rsidRDefault="00A608A3" w:rsidP="00A608A3">
      <w:pPr>
        <w:widowControl w:val="0"/>
        <w:spacing w:line="259" w:lineRule="auto"/>
        <w:ind w:left="567"/>
        <w:rPr>
          <w:rFonts w:ascii="Calibri" w:eastAsia="Calibri" w:hAnsi="Calibri" w:cs="Calibri"/>
          <w:szCs w:val="22"/>
          <w:lang w:eastAsia="en-US"/>
        </w:rPr>
      </w:pPr>
    </w:p>
    <w:p w14:paraId="062206EA" w14:textId="77777777" w:rsidR="00A608A3" w:rsidRPr="001D7020" w:rsidRDefault="00A608A3" w:rsidP="00A608A3">
      <w:pPr>
        <w:widowControl w:val="0"/>
        <w:spacing w:line="259" w:lineRule="auto"/>
        <w:ind w:left="567"/>
        <w:rPr>
          <w:rFonts w:ascii="Calibri" w:eastAsia="Calibri" w:hAnsi="Calibri" w:cs="Calibri"/>
          <w:szCs w:val="22"/>
          <w:u w:val="single"/>
          <w:lang w:eastAsia="en-US"/>
        </w:rPr>
      </w:pPr>
      <w:r w:rsidRPr="001D7020">
        <w:rPr>
          <w:rFonts w:ascii="Calibri" w:eastAsia="Calibri" w:hAnsi="Calibri" w:cs="Calibri"/>
          <w:szCs w:val="22"/>
          <w:lang w:eastAsia="en-US"/>
        </w:rPr>
        <w:fldChar w:fldCharType="begin">
          <w:ffData>
            <w:name w:val=""/>
            <w:enabled/>
            <w:calcOnExit w:val="0"/>
            <w:checkBox>
              <w:size w:val="20"/>
              <w:default w:val="0"/>
            </w:checkBox>
          </w:ffData>
        </w:fldChar>
      </w:r>
      <w:r w:rsidRPr="001D7020">
        <w:rPr>
          <w:rFonts w:ascii="Calibri" w:eastAsia="Calibri" w:hAnsi="Calibri" w:cs="Calibri"/>
          <w:szCs w:val="22"/>
          <w:lang w:eastAsia="en-US"/>
        </w:rPr>
        <w:instrText xml:space="preserve"> FORMCHECKBOX </w:instrText>
      </w:r>
      <w:r w:rsidRPr="001D7020">
        <w:rPr>
          <w:rFonts w:ascii="Calibri" w:eastAsia="Calibri" w:hAnsi="Calibri" w:cs="Calibri"/>
          <w:szCs w:val="22"/>
          <w:lang w:eastAsia="en-US"/>
        </w:rPr>
      </w:r>
      <w:r w:rsidRPr="001D7020">
        <w:rPr>
          <w:rFonts w:ascii="Calibri" w:eastAsia="Calibri" w:hAnsi="Calibri" w:cs="Calibri"/>
          <w:szCs w:val="22"/>
          <w:lang w:eastAsia="en-US"/>
        </w:rPr>
        <w:fldChar w:fldCharType="separate"/>
      </w:r>
      <w:r w:rsidRPr="001D7020">
        <w:rPr>
          <w:rFonts w:ascii="Calibri" w:eastAsia="Calibri" w:hAnsi="Calibri" w:cs="Calibri"/>
          <w:szCs w:val="22"/>
          <w:lang w:eastAsia="en-US"/>
        </w:rPr>
        <w:fldChar w:fldCharType="end"/>
      </w:r>
      <w:r w:rsidRPr="001D7020">
        <w:rPr>
          <w:rFonts w:ascii="Calibri" w:eastAsia="Calibri" w:hAnsi="Calibri" w:cs="Calibri"/>
          <w:bCs/>
          <w:szCs w:val="22"/>
          <w:lang w:eastAsia="en-US"/>
        </w:rPr>
        <w:t> L</w:t>
      </w:r>
      <w:r w:rsidRPr="001D7020">
        <w:rPr>
          <w:rFonts w:ascii="Calibri" w:eastAsia="Calibri" w:hAnsi="Calibri" w:cs="Calibri"/>
          <w:szCs w:val="22"/>
          <w:lang w:eastAsia="en-US"/>
        </w:rPr>
        <w:t>e contrat de sous-traitance intègre les clauses obligatoires prévues par l’</w:t>
      </w:r>
      <w:hyperlink r:id="rId30" w:anchor="Article28" w:history="1">
        <w:r w:rsidRPr="001D7020">
          <w:rPr>
            <w:rFonts w:ascii="Calibri" w:eastAsia="Calibri" w:hAnsi="Calibri" w:cs="Calibri"/>
            <w:color w:val="0000FF"/>
            <w:szCs w:val="22"/>
            <w:u w:val="single"/>
            <w:lang w:eastAsia="en-US"/>
          </w:rPr>
          <w:t>article 28 du règlement (UE) 2016/679 du Parlement européen et du Conseil du 27 avril 2016</w:t>
        </w:r>
      </w:hyperlink>
      <w:r w:rsidRPr="001D7020">
        <w:rPr>
          <w:rFonts w:ascii="Calibri" w:eastAsia="Calibri" w:hAnsi="Calibri" w:cs="Calibri"/>
          <w:szCs w:val="22"/>
          <w:lang w:eastAsia="en-US"/>
        </w:rPr>
        <w:t xml:space="preserve"> relatif à la protection des personnes physiques à l’égard du traitement des données à caractère personnel et à la libre circulation de ces données et abrogeant la directive 95/46/CE (RGPD).</w:t>
      </w:r>
    </w:p>
    <w:p w14:paraId="626FFB40" w14:textId="77777777" w:rsidR="00A608A3" w:rsidRPr="001D7020" w:rsidRDefault="00A608A3" w:rsidP="00A608A3">
      <w:pPr>
        <w:widowControl w:val="0"/>
        <w:tabs>
          <w:tab w:val="left" w:pos="-142"/>
          <w:tab w:val="left" w:pos="4111"/>
        </w:tabs>
        <w:spacing w:line="259" w:lineRule="auto"/>
        <w:jc w:val="left"/>
        <w:rPr>
          <w:rFonts w:ascii="Calibri" w:eastAsia="Calibri" w:hAnsi="Calibri" w:cs="Calibri"/>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7"/>
      </w:tblGrid>
      <w:tr w:rsidR="00A608A3" w:rsidRPr="009A69A8" w14:paraId="0271E172" w14:textId="77777777" w:rsidTr="00C02967">
        <w:tc>
          <w:tcPr>
            <w:tcW w:w="9057" w:type="dxa"/>
            <w:shd w:val="clear" w:color="auto" w:fill="AEAAAA"/>
          </w:tcPr>
          <w:p w14:paraId="7D06A196" w14:textId="77777777" w:rsidR="00A608A3" w:rsidRPr="009A69A8" w:rsidRDefault="00A608A3" w:rsidP="00C02967">
            <w:pPr>
              <w:widowControl w:val="0"/>
              <w:tabs>
                <w:tab w:val="left" w:pos="5595"/>
              </w:tabs>
              <w:spacing w:line="259" w:lineRule="auto"/>
              <w:rPr>
                <w:rFonts w:ascii="Calibri" w:eastAsia="Calibri" w:hAnsi="Calibri" w:cs="Calibri"/>
                <w:b/>
                <w:lang w:eastAsia="en-US"/>
              </w:rPr>
            </w:pPr>
            <w:r w:rsidRPr="009A69A8">
              <w:rPr>
                <w:rFonts w:ascii="Calibri" w:eastAsia="Calibri" w:hAnsi="Calibri" w:cs="Calibri"/>
                <w:b/>
                <w:lang w:eastAsia="en-US"/>
              </w:rPr>
              <w:t>G – Prix des prestations sous-traitées</w:t>
            </w:r>
            <w:r w:rsidRPr="009A69A8">
              <w:rPr>
                <w:rFonts w:ascii="Calibri" w:eastAsia="Calibri" w:hAnsi="Calibri" w:cs="Calibri"/>
                <w:b/>
                <w:lang w:eastAsia="en-US"/>
              </w:rPr>
              <w:tab/>
            </w:r>
          </w:p>
        </w:tc>
      </w:tr>
    </w:tbl>
    <w:p w14:paraId="65E27FE5" w14:textId="77777777" w:rsidR="00A608A3" w:rsidRPr="009A69A8" w:rsidRDefault="00A608A3" w:rsidP="00A608A3">
      <w:pPr>
        <w:widowControl w:val="0"/>
        <w:spacing w:line="259" w:lineRule="auto"/>
        <w:rPr>
          <w:rFonts w:ascii="Calibri" w:eastAsia="Calibri" w:hAnsi="Calibri" w:cs="Calibri"/>
          <w:b/>
          <w:u w:val="single"/>
          <w:lang w:eastAsia="en-US"/>
        </w:rPr>
      </w:pPr>
    </w:p>
    <w:p w14:paraId="3D5157D9" w14:textId="77777777" w:rsidR="00A608A3" w:rsidRPr="00481031" w:rsidRDefault="00A608A3" w:rsidP="00A608A3">
      <w:pPr>
        <w:pStyle w:val="listeniveau1"/>
        <w:rPr>
          <w:rFonts w:eastAsia="Calibri"/>
          <w:b/>
          <w:lang w:eastAsia="en-US"/>
        </w:rPr>
      </w:pPr>
      <w:r w:rsidRPr="00481031">
        <w:rPr>
          <w:rFonts w:eastAsia="Calibri"/>
          <w:b/>
          <w:lang w:eastAsia="en-US"/>
        </w:rPr>
        <w:tab/>
        <w:t>Montant des prestations sous-traitées :</w:t>
      </w:r>
    </w:p>
    <w:p w14:paraId="74A400A3" w14:textId="77777777" w:rsidR="00A608A3" w:rsidRPr="009A69A8" w:rsidRDefault="00A608A3" w:rsidP="00A608A3">
      <w:pPr>
        <w:widowControl w:val="0"/>
        <w:tabs>
          <w:tab w:val="left" w:pos="975"/>
        </w:tabs>
        <w:spacing w:line="259" w:lineRule="auto"/>
        <w:ind w:left="284"/>
        <w:rPr>
          <w:rFonts w:ascii="Calibri" w:eastAsia="Calibri" w:hAnsi="Calibri" w:cs="Calibri"/>
          <w:lang w:eastAsia="en-US"/>
        </w:rPr>
      </w:pPr>
      <w:r w:rsidRPr="009A69A8">
        <w:rPr>
          <w:rFonts w:ascii="Calibri" w:eastAsia="Calibri" w:hAnsi="Calibri" w:cs="Calibri"/>
          <w:lang w:eastAsia="en-US"/>
        </w:rPr>
        <w:t xml:space="preserve">Dans le cas où le sous-traitant a droit au paiement direct, le montant des prestations sous-traitées indiqué ci-dessous, revalorisé le cas échéant par application de la formule de variation des prix indiquée </w:t>
      </w:r>
      <w:r w:rsidRPr="009A69A8">
        <w:rPr>
          <w:rFonts w:ascii="Calibri" w:eastAsia="Calibri" w:hAnsi="Calibri" w:cs="Calibri"/>
          <w:i/>
          <w:lang w:eastAsia="en-US"/>
        </w:rPr>
        <w:t>infra</w:t>
      </w:r>
      <w:r w:rsidRPr="009A69A8">
        <w:rPr>
          <w:rFonts w:ascii="Calibri" w:eastAsia="Calibri" w:hAnsi="Calibri" w:cs="Calibri"/>
          <w:lang w:eastAsia="en-US"/>
        </w:rPr>
        <w:t>, constitue le montant maximum des sommes à verser par paiement direct au sous-traitant.</w:t>
      </w:r>
    </w:p>
    <w:p w14:paraId="52B96121" w14:textId="77777777" w:rsidR="00A608A3" w:rsidRPr="009A69A8" w:rsidRDefault="00A608A3" w:rsidP="00A608A3">
      <w:pPr>
        <w:widowControl w:val="0"/>
        <w:spacing w:line="259" w:lineRule="auto"/>
        <w:ind w:left="284"/>
        <w:rPr>
          <w:rFonts w:ascii="Calibri" w:eastAsia="Calibri" w:hAnsi="Calibri" w:cs="Calibri"/>
          <w:lang w:eastAsia="en-US"/>
        </w:rPr>
      </w:pPr>
    </w:p>
    <w:p w14:paraId="2CD008D4" w14:textId="77777777" w:rsidR="00A608A3" w:rsidRPr="009A69A8" w:rsidRDefault="00A608A3" w:rsidP="00A608A3">
      <w:pPr>
        <w:widowControl w:val="0"/>
        <w:tabs>
          <w:tab w:val="left" w:pos="975"/>
        </w:tabs>
        <w:spacing w:line="259" w:lineRule="auto"/>
        <w:ind w:left="284"/>
        <w:rPr>
          <w:rFonts w:ascii="Calibri" w:eastAsia="Calibri" w:hAnsi="Calibri" w:cs="Calibri"/>
          <w:lang w:eastAsia="en-US"/>
        </w:rPr>
      </w:pPr>
      <w:r w:rsidRPr="009A69A8">
        <w:rPr>
          <w:rFonts w:ascii="Calibri" w:eastAsia="Calibri" w:hAnsi="Calibri" w:cs="Calibri"/>
          <w:b/>
          <w:bCs/>
          <w:lang w:eastAsia="en-US"/>
        </w:rPr>
        <w:t>a)</w:t>
      </w:r>
      <w:r w:rsidRPr="009A69A8">
        <w:rPr>
          <w:rFonts w:ascii="Calibri" w:eastAsia="Calibri" w:hAnsi="Calibri" w:cs="Calibri"/>
          <w:bCs/>
          <w:lang w:eastAsia="en-US"/>
        </w:rPr>
        <w:t xml:space="preserve"> Montant </w:t>
      </w:r>
      <w:r w:rsidRPr="009A69A8">
        <w:rPr>
          <w:rFonts w:ascii="Calibri" w:eastAsia="Calibri" w:hAnsi="Calibri" w:cs="Calibri"/>
          <w:lang w:eastAsia="en-US"/>
        </w:rPr>
        <w:t>du contrat de sous-traitance dans le cas de prestations ne relevant pas du b) ci-dessous :</w:t>
      </w:r>
    </w:p>
    <w:p w14:paraId="43EF7EB0" w14:textId="77777777" w:rsidR="00A608A3" w:rsidRPr="009A69A8" w:rsidRDefault="00A608A3" w:rsidP="00A608A3">
      <w:pPr>
        <w:pStyle w:val="listeniveau2"/>
        <w:rPr>
          <w:rFonts w:eastAsia="Calibri"/>
          <w:lang w:eastAsia="en-US"/>
        </w:rPr>
      </w:pPr>
      <w:r w:rsidRPr="009A69A8">
        <w:rPr>
          <w:rFonts w:eastAsia="Calibri"/>
          <w:lang w:eastAsia="en-US"/>
        </w:rPr>
        <w:t>Taux de la TVA : ………………………………….. .</w:t>
      </w:r>
    </w:p>
    <w:p w14:paraId="55DBFF53" w14:textId="77777777" w:rsidR="00A608A3" w:rsidRPr="009A69A8" w:rsidRDefault="00A608A3" w:rsidP="00A608A3">
      <w:pPr>
        <w:pStyle w:val="listeniveau2"/>
        <w:rPr>
          <w:rFonts w:eastAsia="Calibri"/>
          <w:lang w:eastAsia="en-US"/>
        </w:rPr>
      </w:pPr>
      <w:r w:rsidRPr="009A69A8">
        <w:rPr>
          <w:rFonts w:eastAsia="Calibri"/>
          <w:lang w:eastAsia="en-US"/>
        </w:rPr>
        <w:lastRenderedPageBreak/>
        <w:t>Montant HT : ………………………….. .</w:t>
      </w:r>
    </w:p>
    <w:p w14:paraId="73DF07BD" w14:textId="77777777" w:rsidR="00A608A3" w:rsidRPr="009A69A8" w:rsidRDefault="00A608A3" w:rsidP="00A608A3">
      <w:pPr>
        <w:pStyle w:val="listeniveau2"/>
        <w:rPr>
          <w:rFonts w:eastAsia="Calibri"/>
          <w:lang w:eastAsia="en-US"/>
        </w:rPr>
      </w:pPr>
      <w:r w:rsidRPr="009A69A8">
        <w:rPr>
          <w:rFonts w:eastAsia="Calibri"/>
          <w:lang w:eastAsia="en-US"/>
        </w:rPr>
        <w:t>Montant TTC : ………………………… .</w:t>
      </w:r>
    </w:p>
    <w:p w14:paraId="4E38CFC7" w14:textId="77777777" w:rsidR="00A608A3" w:rsidRPr="009A69A8" w:rsidRDefault="00A608A3" w:rsidP="00A608A3">
      <w:pPr>
        <w:widowControl w:val="0"/>
        <w:tabs>
          <w:tab w:val="left" w:pos="975"/>
        </w:tabs>
        <w:spacing w:line="259" w:lineRule="auto"/>
        <w:ind w:left="284"/>
        <w:rPr>
          <w:rFonts w:ascii="Calibri" w:eastAsia="Calibri" w:hAnsi="Calibri" w:cs="Calibri"/>
          <w:lang w:eastAsia="en-US"/>
        </w:rPr>
      </w:pPr>
    </w:p>
    <w:p w14:paraId="7487D158" w14:textId="77777777" w:rsidR="00A608A3" w:rsidRPr="009A69A8" w:rsidRDefault="00A608A3" w:rsidP="00A608A3">
      <w:pPr>
        <w:widowControl w:val="0"/>
        <w:tabs>
          <w:tab w:val="left" w:pos="975"/>
        </w:tabs>
        <w:spacing w:line="259" w:lineRule="auto"/>
        <w:ind w:left="284"/>
        <w:rPr>
          <w:rFonts w:ascii="Calibri" w:eastAsia="Calibri" w:hAnsi="Calibri" w:cs="Calibri"/>
          <w:bCs/>
          <w:lang w:eastAsia="en-US"/>
        </w:rPr>
      </w:pPr>
      <w:r w:rsidRPr="009A69A8">
        <w:rPr>
          <w:rFonts w:ascii="Calibri" w:eastAsia="Calibri" w:hAnsi="Calibri" w:cs="Calibri"/>
          <w:b/>
          <w:bCs/>
          <w:lang w:eastAsia="en-US"/>
        </w:rPr>
        <w:t>b)</w:t>
      </w:r>
      <w:r w:rsidRPr="009A69A8">
        <w:rPr>
          <w:rFonts w:ascii="Calibri" w:eastAsia="Calibri" w:hAnsi="Calibri" w:cs="Calibri"/>
          <w:bCs/>
          <w:lang w:eastAsia="en-US"/>
        </w:rPr>
        <w:t xml:space="preserve"> Montant du contrat de sous-traitance dans le cas de travaux sous-traités relevant du </w:t>
      </w:r>
      <w:hyperlink r:id="rId31" w:history="1">
        <w:r w:rsidRPr="009A69A8">
          <w:rPr>
            <w:rFonts w:ascii="Calibri" w:eastAsia="Calibri" w:hAnsi="Calibri" w:cs="Calibri"/>
            <w:bCs/>
            <w:color w:val="0000FF"/>
            <w:u w:val="single"/>
            <w:lang w:eastAsia="en-US"/>
          </w:rPr>
          <w:t>2 </w:t>
        </w:r>
        <w:r w:rsidRPr="009A69A8">
          <w:rPr>
            <w:rFonts w:ascii="Calibri" w:eastAsia="Calibri" w:hAnsi="Calibri" w:cs="Calibri"/>
            <w:bCs/>
            <w:i/>
            <w:color w:val="0000FF"/>
            <w:u w:val="single"/>
            <w:lang w:eastAsia="en-US"/>
          </w:rPr>
          <w:t>nonies</w:t>
        </w:r>
        <w:r w:rsidRPr="009A69A8">
          <w:rPr>
            <w:rFonts w:ascii="Calibri" w:eastAsia="Calibri" w:hAnsi="Calibri" w:cs="Calibri"/>
            <w:bCs/>
            <w:color w:val="0000FF"/>
            <w:u w:val="single"/>
            <w:lang w:eastAsia="en-US"/>
          </w:rPr>
          <w:t xml:space="preserve"> de l’article 283 du code général des impôts</w:t>
        </w:r>
      </w:hyperlink>
      <w:r w:rsidRPr="009A69A8">
        <w:rPr>
          <w:rFonts w:ascii="Calibri" w:eastAsia="Calibri" w:hAnsi="Calibri" w:cs="Calibri"/>
          <w:bCs/>
          <w:lang w:eastAsia="en-US"/>
        </w:rPr>
        <w:t> :</w:t>
      </w:r>
    </w:p>
    <w:p w14:paraId="197704D2" w14:textId="77777777" w:rsidR="00A608A3" w:rsidRPr="009A69A8" w:rsidRDefault="00A608A3" w:rsidP="00A608A3">
      <w:pPr>
        <w:pStyle w:val="listeniveau2"/>
        <w:rPr>
          <w:rFonts w:eastAsia="Calibri"/>
          <w:lang w:eastAsia="en-US"/>
        </w:rPr>
      </w:pPr>
      <w:r w:rsidRPr="009A69A8">
        <w:rPr>
          <w:rFonts w:eastAsia="Calibri"/>
          <w:lang w:eastAsia="en-US"/>
        </w:rPr>
        <w:t>Taux de la TVA : auto-liquidation (la TVA est due par le titulaire) : ………. .</w:t>
      </w:r>
    </w:p>
    <w:p w14:paraId="0600BCD7" w14:textId="77777777" w:rsidR="00A608A3" w:rsidRPr="009A69A8" w:rsidRDefault="00A608A3" w:rsidP="00A608A3">
      <w:pPr>
        <w:pStyle w:val="listeniveau2"/>
        <w:rPr>
          <w:rFonts w:eastAsia="Calibri"/>
          <w:lang w:eastAsia="en-US"/>
        </w:rPr>
      </w:pPr>
      <w:r w:rsidRPr="009A69A8">
        <w:rPr>
          <w:rFonts w:eastAsia="Calibri"/>
          <w:lang w:eastAsia="en-US"/>
        </w:rPr>
        <w:t>Montant hors TVA : ………………………….. .</w:t>
      </w:r>
    </w:p>
    <w:p w14:paraId="655941B2" w14:textId="77777777" w:rsidR="00A608A3" w:rsidRDefault="00A608A3" w:rsidP="00A608A3">
      <w:pPr>
        <w:pStyle w:val="listeniveau2"/>
        <w:numPr>
          <w:ilvl w:val="0"/>
          <w:numId w:val="0"/>
        </w:numPr>
        <w:ind w:left="1134"/>
        <w:rPr>
          <w:rFonts w:eastAsia="Calibri"/>
          <w:lang w:eastAsia="en-US"/>
        </w:rPr>
      </w:pPr>
    </w:p>
    <w:p w14:paraId="2C3A2F58" w14:textId="77777777" w:rsidR="00A608A3" w:rsidRPr="009A69A8" w:rsidRDefault="00A608A3" w:rsidP="00A608A3">
      <w:pPr>
        <w:widowControl w:val="0"/>
        <w:tabs>
          <w:tab w:val="left" w:pos="975"/>
        </w:tabs>
        <w:spacing w:line="259" w:lineRule="auto"/>
        <w:rPr>
          <w:rFonts w:ascii="Calibri" w:eastAsia="Calibri" w:hAnsi="Calibri" w:cs="Calibri"/>
          <w:bCs/>
          <w:lang w:eastAsia="en-US"/>
        </w:rPr>
      </w:pPr>
    </w:p>
    <w:p w14:paraId="4F37091A" w14:textId="77777777" w:rsidR="00A608A3" w:rsidRPr="009A69A8" w:rsidRDefault="00A608A3" w:rsidP="00A608A3">
      <w:pPr>
        <w:pStyle w:val="listeniveau1"/>
        <w:rPr>
          <w:rFonts w:eastAsia="Calibri"/>
          <w:lang w:eastAsia="en-US"/>
        </w:rPr>
      </w:pPr>
      <w:r w:rsidRPr="009A69A8">
        <w:rPr>
          <w:rFonts w:eastAsia="Calibri"/>
          <w:lang w:eastAsia="en-US"/>
        </w:rPr>
        <w:t>Modalités de variation des prix :</w:t>
      </w:r>
    </w:p>
    <w:p w14:paraId="0D6504E3" w14:textId="77777777" w:rsidR="00A608A3" w:rsidRPr="009A69A8" w:rsidRDefault="00A608A3" w:rsidP="00A608A3">
      <w:pPr>
        <w:widowControl w:val="0"/>
        <w:tabs>
          <w:tab w:val="left" w:pos="975"/>
        </w:tabs>
        <w:spacing w:line="259" w:lineRule="auto"/>
        <w:ind w:left="284"/>
        <w:rPr>
          <w:rFonts w:ascii="Calibri" w:eastAsia="Calibri" w:hAnsi="Calibri" w:cs="Calibri"/>
          <w:bCs/>
          <w:lang w:eastAsia="en-US"/>
        </w:rPr>
      </w:pPr>
    </w:p>
    <w:p w14:paraId="77793527" w14:textId="77777777" w:rsidR="00A608A3" w:rsidRPr="009A69A8" w:rsidRDefault="00A608A3" w:rsidP="00A608A3">
      <w:pPr>
        <w:widowControl w:val="0"/>
        <w:tabs>
          <w:tab w:val="left" w:pos="975"/>
        </w:tabs>
        <w:spacing w:line="259" w:lineRule="auto"/>
        <w:ind w:left="284"/>
        <w:rPr>
          <w:rFonts w:ascii="Calibri" w:eastAsia="Calibri" w:hAnsi="Calibri" w:cs="Calibri"/>
          <w:bCs/>
          <w:lang w:eastAsia="en-US"/>
        </w:rPr>
      </w:pPr>
    </w:p>
    <w:p w14:paraId="7FF91E50" w14:textId="77777777" w:rsidR="00A608A3" w:rsidRPr="00481031" w:rsidRDefault="00A608A3" w:rsidP="00A608A3">
      <w:pPr>
        <w:pStyle w:val="listeniveau1"/>
        <w:widowControl w:val="0"/>
        <w:spacing w:line="259" w:lineRule="auto"/>
        <w:rPr>
          <w:rFonts w:ascii="Calibri" w:eastAsia="Calibri" w:hAnsi="Calibri" w:cs="Calibri"/>
          <w:lang w:eastAsia="en-US"/>
        </w:rPr>
      </w:pPr>
      <w:r w:rsidRPr="00481031">
        <w:rPr>
          <w:rFonts w:eastAsia="Calibri"/>
          <w:lang w:eastAsia="en-US"/>
        </w:rPr>
        <w:t>Le titulaire déclare que son sous-traitant remplit les conditions pour avoir droit au paiement direct </w:t>
      </w:r>
      <w:r w:rsidRPr="00481031">
        <w:rPr>
          <w:rFonts w:ascii="Calibri" w:eastAsia="Calibri" w:hAnsi="Calibri" w:cs="Calibri"/>
          <w:i/>
          <w:lang w:eastAsia="en-US"/>
        </w:rPr>
        <w:t>(</w:t>
      </w:r>
      <w:hyperlink r:id="rId32" w:history="1">
        <w:r w:rsidRPr="00481031">
          <w:rPr>
            <w:rFonts w:ascii="Calibri" w:eastAsia="Calibri" w:hAnsi="Calibri" w:cs="Calibri"/>
            <w:i/>
            <w:color w:val="0000FF"/>
            <w:u w:val="single"/>
            <w:lang w:eastAsia="en-US"/>
          </w:rPr>
          <w:t>article R. 2193-10</w:t>
        </w:r>
      </w:hyperlink>
      <w:r w:rsidRPr="00481031">
        <w:rPr>
          <w:rFonts w:ascii="Calibri" w:eastAsia="Calibri" w:hAnsi="Calibri" w:cs="Calibri"/>
          <w:i/>
          <w:lang w:eastAsia="en-US"/>
        </w:rPr>
        <w:t xml:space="preserve"> ou </w:t>
      </w:r>
      <w:hyperlink r:id="rId33" w:history="1">
        <w:r w:rsidRPr="00481031">
          <w:rPr>
            <w:rFonts w:ascii="Calibri" w:eastAsia="Calibri" w:hAnsi="Calibri" w:cs="Calibri"/>
            <w:i/>
            <w:color w:val="0000FF"/>
            <w:u w:val="single"/>
            <w:lang w:eastAsia="en-US"/>
          </w:rPr>
          <w:t>article R. 2393-33</w:t>
        </w:r>
      </w:hyperlink>
      <w:r w:rsidRPr="00481031">
        <w:rPr>
          <w:rFonts w:ascii="Calibri" w:eastAsia="Calibri" w:hAnsi="Calibri" w:cs="Calibri"/>
          <w:i/>
          <w:lang w:eastAsia="en-US"/>
        </w:rPr>
        <w:t xml:space="preserve"> du code de la commande publique)</w:t>
      </w:r>
      <w:r w:rsidRPr="00481031">
        <w:rPr>
          <w:rFonts w:ascii="Calibri" w:eastAsia="Calibri" w:hAnsi="Calibri" w:cs="Calibri"/>
          <w:lang w:eastAsia="en-US"/>
        </w:rPr>
        <w:t> :</w:t>
      </w:r>
    </w:p>
    <w:p w14:paraId="130CDABA" w14:textId="77777777" w:rsidR="00A608A3" w:rsidRDefault="00A608A3" w:rsidP="00A608A3">
      <w:pPr>
        <w:widowControl w:val="0"/>
        <w:tabs>
          <w:tab w:val="left" w:pos="975"/>
        </w:tabs>
        <w:spacing w:line="259" w:lineRule="auto"/>
        <w:ind w:left="284"/>
        <w:rPr>
          <w:rFonts w:ascii="Calibri" w:eastAsia="Calibri" w:hAnsi="Calibri" w:cs="Calibri"/>
          <w:i/>
          <w:lang w:eastAsia="en-US"/>
        </w:rPr>
      </w:pPr>
    </w:p>
    <w:p w14:paraId="6F2FC831" w14:textId="77777777" w:rsidR="00A608A3" w:rsidRPr="006A5E27" w:rsidRDefault="00A608A3" w:rsidP="00A608A3">
      <w:pPr>
        <w:widowControl w:val="0"/>
        <w:tabs>
          <w:tab w:val="left" w:pos="975"/>
        </w:tabs>
        <w:spacing w:line="259" w:lineRule="auto"/>
        <w:ind w:left="284"/>
        <w:rPr>
          <w:rFonts w:ascii="Calibri" w:eastAsia="Calibri" w:hAnsi="Calibri" w:cs="Calibri"/>
          <w:i/>
          <w:lang w:eastAsia="en-US"/>
        </w:rPr>
      </w:pPr>
      <w:r w:rsidRPr="006A5E27">
        <w:rPr>
          <w:rFonts w:ascii="Calibri" w:eastAsia="Calibri" w:hAnsi="Calibri" w:cs="Calibri"/>
          <w:i/>
          <w:sz w:val="18"/>
          <w:lang w:eastAsia="en-US"/>
        </w:rPr>
        <w:t>(Cocher la case correspondante.)</w:t>
      </w:r>
      <w:r>
        <w:rPr>
          <w:rFonts w:ascii="Calibri" w:eastAsia="Calibri" w:hAnsi="Calibri" w:cs="Calibri"/>
          <w:i/>
          <w:lang w:eastAsia="en-US"/>
        </w:rPr>
        <w:tab/>
      </w:r>
      <w:r>
        <w:rPr>
          <w:rFonts w:ascii="Calibri" w:eastAsia="Calibri" w:hAnsi="Calibri" w:cs="Calibri"/>
          <w:i/>
          <w:lang w:eastAsia="en-US"/>
        </w:rPr>
        <w:tab/>
      </w:r>
      <w:r w:rsidRPr="009A69A8">
        <w:rPr>
          <w:rFonts w:ascii="Calibri" w:eastAsia="Calibri" w:hAnsi="Calibri" w:cs="Calibri"/>
          <w:lang w:eastAsia="en-US"/>
        </w:rPr>
        <w:fldChar w:fldCharType="begin">
          <w:ffData>
            <w:name w:val="CaseACocher111"/>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Oui</w:t>
      </w:r>
      <w:r>
        <w:rPr>
          <w:rFonts w:ascii="Calibri" w:eastAsia="Calibri" w:hAnsi="Calibri" w:cs="Calibri"/>
          <w:lang w:eastAsia="en-US"/>
        </w:rPr>
        <w:tab/>
      </w:r>
      <w:r>
        <w:rPr>
          <w:rFonts w:ascii="Calibri" w:eastAsia="Calibri" w:hAnsi="Calibri" w:cs="Calibri"/>
          <w:lang w:eastAsia="en-US"/>
        </w:rPr>
        <w:tab/>
      </w:r>
      <w:r w:rsidRPr="009A69A8">
        <w:rPr>
          <w:rFonts w:ascii="Calibri" w:eastAsia="Calibri" w:hAnsi="Calibri" w:cs="Calibri"/>
          <w:lang w:eastAsia="en-US"/>
        </w:rPr>
        <w:tab/>
      </w: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Non</w:t>
      </w:r>
    </w:p>
    <w:p w14:paraId="171FE99A" w14:textId="77777777" w:rsidR="00A608A3" w:rsidRPr="001D7020" w:rsidRDefault="00A608A3" w:rsidP="00A608A3">
      <w:pPr>
        <w:widowControl w:val="0"/>
        <w:spacing w:line="259" w:lineRule="auto"/>
        <w:rPr>
          <w:rFonts w:ascii="Calibri" w:eastAsia="Calibri" w:hAnsi="Calibri" w:cs="Calibri"/>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7C7F56FD" w14:textId="77777777" w:rsidTr="00C02967">
        <w:tc>
          <w:tcPr>
            <w:tcW w:w="8437" w:type="dxa"/>
            <w:shd w:val="clear" w:color="auto" w:fill="BFBFBF"/>
            <w:vAlign w:val="center"/>
          </w:tcPr>
          <w:p w14:paraId="3E517EB4"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H - Conditions de paiement</w:t>
            </w:r>
          </w:p>
        </w:tc>
        <w:tc>
          <w:tcPr>
            <w:tcW w:w="777" w:type="dxa"/>
            <w:shd w:val="clear" w:color="auto" w:fill="BFBFBF"/>
          </w:tcPr>
          <w:p w14:paraId="57769D59"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DC4</w:t>
            </w:r>
          </w:p>
        </w:tc>
      </w:tr>
    </w:tbl>
    <w:p w14:paraId="3C392B2F" w14:textId="77777777" w:rsidR="00A608A3" w:rsidRPr="009A69A8" w:rsidRDefault="00A608A3" w:rsidP="00A608A3">
      <w:pPr>
        <w:widowControl w:val="0"/>
        <w:spacing w:line="259" w:lineRule="auto"/>
        <w:ind w:left="284"/>
        <w:rPr>
          <w:rFonts w:ascii="Calibri" w:eastAsia="Calibri" w:hAnsi="Calibri" w:cs="Calibri"/>
          <w:lang w:eastAsia="en-US"/>
        </w:rPr>
      </w:pPr>
    </w:p>
    <w:p w14:paraId="783A8CE7" w14:textId="77777777" w:rsidR="00A608A3" w:rsidRPr="006A5E27" w:rsidRDefault="00A608A3" w:rsidP="00A608A3">
      <w:pPr>
        <w:pStyle w:val="listeniveau1"/>
        <w:rPr>
          <w:rFonts w:eastAsia="Calibri"/>
          <w:b/>
          <w:sz w:val="18"/>
          <w:lang w:eastAsia="en-US"/>
        </w:rPr>
      </w:pPr>
      <w:r w:rsidRPr="006A5E27">
        <w:rPr>
          <w:rFonts w:eastAsia="Calibri"/>
          <w:b/>
          <w:u w:val="single"/>
          <w:lang w:eastAsia="en-US"/>
        </w:rPr>
        <w:t>Compte à créditer</w:t>
      </w:r>
      <w:r w:rsidRPr="006A5E27">
        <w:rPr>
          <w:rFonts w:eastAsia="Calibri"/>
          <w:b/>
          <w:lang w:eastAsia="en-US"/>
        </w:rPr>
        <w:t xml:space="preserve"> : </w:t>
      </w:r>
      <w:r w:rsidRPr="006A5E27">
        <w:rPr>
          <w:rFonts w:eastAsia="Calibri"/>
          <w:lang w:eastAsia="en-US"/>
        </w:rPr>
        <w:t>(</w:t>
      </w:r>
      <w:r w:rsidRPr="00481031">
        <w:rPr>
          <w:rFonts w:eastAsia="Calibri"/>
          <w:color w:val="FF0000"/>
          <w:lang w:eastAsia="en-US"/>
        </w:rPr>
        <w:t>Joindre un relevé d’identité bancaire  / IBAN</w:t>
      </w:r>
      <w:r w:rsidRPr="006A5E27">
        <w:rPr>
          <w:rFonts w:eastAsia="Calibri"/>
          <w:lang w:eastAsia="en-US"/>
        </w:rPr>
        <w:t>)</w:t>
      </w:r>
    </w:p>
    <w:p w14:paraId="793C6A28" w14:textId="77777777" w:rsidR="00A608A3" w:rsidRPr="009A69A8" w:rsidRDefault="00A608A3" w:rsidP="00A608A3">
      <w:pPr>
        <w:pStyle w:val="listeniveau2"/>
        <w:rPr>
          <w:rFonts w:eastAsia="Calibri"/>
          <w:lang w:eastAsia="en-US"/>
        </w:rPr>
      </w:pPr>
      <w:r w:rsidRPr="009A69A8">
        <w:rPr>
          <w:rFonts w:eastAsia="Calibri"/>
          <w:lang w:eastAsia="en-US"/>
        </w:rPr>
        <w:t>Nom de l’établissement bancaire :</w:t>
      </w:r>
    </w:p>
    <w:p w14:paraId="1DC184A2" w14:textId="77777777" w:rsidR="00A608A3" w:rsidRPr="009A69A8" w:rsidRDefault="00A608A3" w:rsidP="00A608A3">
      <w:pPr>
        <w:pStyle w:val="listeniveau2"/>
        <w:rPr>
          <w:rFonts w:eastAsia="Calibri"/>
          <w:lang w:eastAsia="en-US"/>
        </w:rPr>
      </w:pPr>
      <w:r w:rsidRPr="009A69A8">
        <w:rPr>
          <w:rFonts w:eastAsia="Calibri"/>
          <w:lang w:eastAsia="en-US"/>
        </w:rPr>
        <w:t>Numéro de compte :</w:t>
      </w:r>
    </w:p>
    <w:p w14:paraId="2409F752" w14:textId="77777777" w:rsidR="00A608A3" w:rsidRPr="009A69A8" w:rsidRDefault="00A608A3" w:rsidP="00A608A3">
      <w:pPr>
        <w:widowControl w:val="0"/>
        <w:spacing w:line="259" w:lineRule="auto"/>
        <w:rPr>
          <w:rFonts w:ascii="Calibri" w:eastAsia="Calibri" w:hAnsi="Calibri" w:cs="Calibri"/>
          <w:b/>
          <w:lang w:eastAsia="en-US"/>
        </w:rPr>
      </w:pPr>
    </w:p>
    <w:p w14:paraId="2D61CEAB" w14:textId="77777777" w:rsidR="00A608A3" w:rsidRPr="006A5E27" w:rsidRDefault="00A608A3" w:rsidP="00A608A3">
      <w:pPr>
        <w:pStyle w:val="listeniveau1"/>
        <w:rPr>
          <w:rFonts w:eastAsia="Calibri"/>
          <w:i/>
          <w:sz w:val="18"/>
          <w:lang w:eastAsia="en-US"/>
        </w:rPr>
      </w:pPr>
      <w:r w:rsidRPr="00481031">
        <w:rPr>
          <w:rFonts w:eastAsia="Calibri"/>
          <w:b/>
          <w:u w:val="single"/>
          <w:lang w:eastAsia="en-US"/>
        </w:rPr>
        <w:t>Le sous-traitant demande à bénéficier d’une avance</w:t>
      </w:r>
      <w:r>
        <w:rPr>
          <w:rFonts w:eastAsia="Calibri"/>
          <w:lang w:eastAsia="en-US"/>
        </w:rPr>
        <w:t> :</w:t>
      </w:r>
    </w:p>
    <w:p w14:paraId="1C4253B6" w14:textId="77777777" w:rsidR="00A608A3" w:rsidRPr="006A5E27" w:rsidRDefault="00A608A3" w:rsidP="00A608A3">
      <w:pPr>
        <w:widowControl w:val="0"/>
        <w:spacing w:line="259" w:lineRule="auto"/>
        <w:ind w:firstLine="567"/>
        <w:rPr>
          <w:rFonts w:ascii="Calibri" w:eastAsia="Calibri" w:hAnsi="Calibri" w:cs="Calibri"/>
          <w:i/>
          <w:sz w:val="18"/>
          <w:lang w:eastAsia="en-US"/>
        </w:rPr>
      </w:pPr>
      <w:r w:rsidRPr="009A69A8">
        <w:rPr>
          <w:rFonts w:ascii="Calibri" w:eastAsia="Calibri" w:hAnsi="Calibri" w:cs="Calibri"/>
          <w:i/>
          <w:sz w:val="18"/>
          <w:lang w:eastAsia="en-US"/>
        </w:rPr>
        <w:t>(Cocher la case correspondante.)</w:t>
      </w:r>
      <w:r>
        <w:rPr>
          <w:rFonts w:ascii="Calibri" w:eastAsia="Calibri" w:hAnsi="Calibri" w:cs="Calibri"/>
          <w:i/>
          <w:sz w:val="18"/>
          <w:lang w:eastAsia="en-US"/>
        </w:rPr>
        <w:tab/>
      </w:r>
      <w:r>
        <w:rPr>
          <w:rFonts w:ascii="Calibri" w:eastAsia="Calibri" w:hAnsi="Calibri" w:cs="Calibri"/>
          <w:i/>
          <w:sz w:val="18"/>
          <w:lang w:eastAsia="en-US"/>
        </w:rPr>
        <w:tab/>
      </w:r>
      <w:r w:rsidRPr="009A69A8">
        <w:rPr>
          <w:rFonts w:ascii="Calibri" w:eastAsia="Calibri" w:hAnsi="Calibri" w:cs="Calibri"/>
          <w:lang w:eastAsia="en-US"/>
        </w:rPr>
        <w:fldChar w:fldCharType="begin">
          <w:ffData>
            <w:name w:val="CaseACocher108"/>
            <w:enabled/>
            <w:calcOnExit w:val="0"/>
            <w:checkBox>
              <w:sizeAuto/>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NON</w:t>
      </w:r>
      <w:r w:rsidRPr="009A69A8">
        <w:rPr>
          <w:rFonts w:ascii="Calibri" w:eastAsia="Calibri" w:hAnsi="Calibri" w:cs="Calibri"/>
          <w:lang w:eastAsia="en-US"/>
        </w:rPr>
        <w:tab/>
      </w:r>
      <w:r w:rsidRPr="009A69A8">
        <w:rPr>
          <w:rFonts w:ascii="Calibri" w:eastAsia="Calibri" w:hAnsi="Calibri" w:cs="Calibri"/>
          <w:lang w:eastAsia="en-US"/>
        </w:rPr>
        <w:tab/>
        <w:t xml:space="preserve"> </w:t>
      </w:r>
      <w:r w:rsidRPr="009A69A8">
        <w:rPr>
          <w:rFonts w:ascii="Calibri" w:eastAsia="Calibri" w:hAnsi="Calibri" w:cs="Calibri"/>
          <w:lang w:eastAsia="en-US"/>
        </w:rPr>
        <w:fldChar w:fldCharType="begin">
          <w:ffData>
            <w:name w:val="CaseACocher108"/>
            <w:enabled/>
            <w:calcOnExit w:val="0"/>
            <w:checkBox>
              <w:sizeAuto/>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OUI</w:t>
      </w:r>
    </w:p>
    <w:p w14:paraId="37921B93" w14:textId="77777777" w:rsidR="00A608A3" w:rsidRDefault="00A608A3" w:rsidP="00A608A3">
      <w:pPr>
        <w:widowControl w:val="0"/>
        <w:rPr>
          <w:rFonts w:ascii="Calibri" w:hAnsi="Calibri" w:cs="Calibri"/>
          <w:b/>
          <w:i/>
        </w:rPr>
      </w:pPr>
    </w:p>
    <w:p w14:paraId="7B38A18D" w14:textId="77777777" w:rsidR="00A608A3" w:rsidRPr="0003220F" w:rsidRDefault="00A608A3" w:rsidP="00A608A3">
      <w:pPr>
        <w:widowControl w:val="0"/>
        <w:rPr>
          <w:rFonts w:ascii="Calibri" w:hAnsi="Calibri" w:cs="Calibri"/>
          <w:i/>
        </w:rPr>
      </w:pPr>
      <w:r w:rsidRPr="0003220F">
        <w:rPr>
          <w:rFonts w:ascii="Calibri" w:hAnsi="Calibri" w:cs="Calibri"/>
          <w:b/>
          <w:i/>
        </w:rPr>
        <w:t>NB :</w:t>
      </w:r>
      <w:r w:rsidRPr="0003220F">
        <w:rPr>
          <w:rFonts w:ascii="Calibri" w:hAnsi="Calibri" w:cs="Calibri"/>
          <w:i/>
        </w:rPr>
        <w:t xml:space="preserve"> Si aucune case n’est cochée, ou si </w:t>
      </w:r>
      <w:r>
        <w:rPr>
          <w:rFonts w:ascii="Calibri" w:hAnsi="Calibri" w:cs="Calibri"/>
          <w:i/>
        </w:rPr>
        <w:t xml:space="preserve">les deux cases sont cochées, l’acheteur public </w:t>
      </w:r>
      <w:r w:rsidRPr="0003220F">
        <w:rPr>
          <w:rFonts w:ascii="Calibri" w:hAnsi="Calibri" w:cs="Calibri"/>
          <w:i/>
        </w:rPr>
        <w:t xml:space="preserve">considérera </w:t>
      </w:r>
      <w:r>
        <w:rPr>
          <w:rFonts w:ascii="Calibri" w:hAnsi="Calibri" w:cs="Calibri"/>
          <w:i/>
        </w:rPr>
        <w:t>que le sous-traitant renonce à l’avance</w:t>
      </w:r>
      <w:r w:rsidRPr="0003220F">
        <w:rPr>
          <w:rFonts w:ascii="Calibri" w:hAnsi="Calibri" w:cs="Calibri"/>
          <w:i/>
        </w:rPr>
        <w:t>.</w:t>
      </w:r>
    </w:p>
    <w:p w14:paraId="469AA58B" w14:textId="77777777" w:rsidR="00A608A3" w:rsidRDefault="00A608A3" w:rsidP="00A608A3">
      <w:pPr>
        <w:rPr>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48AD12C6" w14:textId="77777777" w:rsidTr="00C02967">
        <w:tc>
          <w:tcPr>
            <w:tcW w:w="8437" w:type="dxa"/>
            <w:shd w:val="clear" w:color="auto" w:fill="BFBFBF"/>
            <w:vAlign w:val="center"/>
          </w:tcPr>
          <w:p w14:paraId="35CDA122"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I - Capacités du sous-traitant</w:t>
            </w:r>
          </w:p>
        </w:tc>
        <w:tc>
          <w:tcPr>
            <w:tcW w:w="777" w:type="dxa"/>
            <w:shd w:val="clear" w:color="auto" w:fill="BFBFBF"/>
          </w:tcPr>
          <w:p w14:paraId="2CAB74D0"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DC4</w:t>
            </w:r>
          </w:p>
        </w:tc>
      </w:tr>
    </w:tbl>
    <w:p w14:paraId="32B60D26" w14:textId="77777777" w:rsidR="00A608A3" w:rsidRPr="009A69A8" w:rsidRDefault="00A608A3" w:rsidP="00A608A3">
      <w:pPr>
        <w:widowControl w:val="0"/>
        <w:spacing w:line="259" w:lineRule="auto"/>
        <w:rPr>
          <w:rFonts w:ascii="Calibri" w:eastAsia="Calibri" w:hAnsi="Calibri" w:cs="Calibri"/>
          <w:lang w:eastAsia="en-US"/>
        </w:rPr>
      </w:pPr>
    </w:p>
    <w:p w14:paraId="0D232EC5" w14:textId="77777777" w:rsidR="00A608A3" w:rsidRPr="009A69A8" w:rsidRDefault="00A608A3" w:rsidP="00A608A3">
      <w:pPr>
        <w:pStyle w:val="listeniveau1"/>
        <w:rPr>
          <w:rFonts w:eastAsia="Calibri"/>
          <w:b/>
          <w:lang w:eastAsia="en-US"/>
        </w:rPr>
      </w:pPr>
      <w:r w:rsidRPr="009A69A8">
        <w:rPr>
          <w:rFonts w:eastAsia="Calibri"/>
          <w:b/>
          <w:u w:val="single"/>
          <w:lang w:eastAsia="en-US"/>
        </w:rPr>
        <w:t>Récapitulatif des pièces demandées</w:t>
      </w:r>
      <w:r w:rsidRPr="009A69A8">
        <w:rPr>
          <w:rFonts w:eastAsia="Calibri"/>
          <w:lang w:eastAsia="en-US"/>
        </w:rPr>
        <w:t xml:space="preserve"> par le pouvoir adjudicateur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19C5E561" w14:textId="77777777" w:rsidR="00A608A3" w:rsidRPr="009A69A8" w:rsidRDefault="00A608A3" w:rsidP="00A608A3">
      <w:pPr>
        <w:pStyle w:val="listeniveau2"/>
        <w:rPr>
          <w:rFonts w:eastAsia="Calibri"/>
          <w:lang w:eastAsia="en-US"/>
        </w:rPr>
      </w:pPr>
      <w:r w:rsidRPr="009A69A8">
        <w:rPr>
          <w:rFonts w:eastAsia="Calibri"/>
          <w:lang w:eastAsia="en-US"/>
        </w:rPr>
        <w:t>……………………………………………………………………………………</w:t>
      </w:r>
    </w:p>
    <w:p w14:paraId="57FD7B5A" w14:textId="77777777" w:rsidR="00A608A3" w:rsidRPr="009A69A8" w:rsidRDefault="00A608A3" w:rsidP="00A608A3">
      <w:pPr>
        <w:pStyle w:val="listeniveau2"/>
        <w:rPr>
          <w:rFonts w:eastAsia="Calibri"/>
          <w:lang w:eastAsia="en-US"/>
        </w:rPr>
      </w:pPr>
      <w:r w:rsidRPr="009A69A8">
        <w:rPr>
          <w:rFonts w:eastAsia="Calibri"/>
          <w:lang w:eastAsia="en-US"/>
        </w:rPr>
        <w:t>……………………………………………………………………………………</w:t>
      </w:r>
    </w:p>
    <w:p w14:paraId="3271FF9E" w14:textId="77777777" w:rsidR="00A608A3" w:rsidRPr="009A69A8" w:rsidRDefault="00A608A3" w:rsidP="00A608A3">
      <w:pPr>
        <w:pStyle w:val="listeniveau2"/>
        <w:rPr>
          <w:rFonts w:eastAsia="Calibri"/>
          <w:lang w:eastAsia="en-US"/>
        </w:rPr>
      </w:pPr>
      <w:r w:rsidRPr="009A69A8">
        <w:rPr>
          <w:rFonts w:eastAsia="Calibri"/>
          <w:lang w:eastAsia="en-US"/>
        </w:rPr>
        <w:t>……………………………………………………………………………………</w:t>
      </w:r>
    </w:p>
    <w:p w14:paraId="5A6814A8" w14:textId="77777777" w:rsidR="00A608A3" w:rsidRPr="009A69A8" w:rsidRDefault="00A608A3" w:rsidP="00A608A3">
      <w:pPr>
        <w:pStyle w:val="listeniveau2"/>
        <w:rPr>
          <w:rFonts w:eastAsia="Calibri"/>
          <w:lang w:eastAsia="en-US"/>
        </w:rPr>
      </w:pPr>
      <w:r w:rsidRPr="009A69A8">
        <w:rPr>
          <w:rFonts w:eastAsia="Calibri"/>
          <w:lang w:eastAsia="en-US"/>
        </w:rPr>
        <w:t>……………………………………………………………………………………</w:t>
      </w:r>
    </w:p>
    <w:p w14:paraId="65ED5D13" w14:textId="77777777" w:rsidR="00A608A3" w:rsidRPr="009A69A8" w:rsidRDefault="00A608A3" w:rsidP="00A608A3">
      <w:pPr>
        <w:pStyle w:val="listeniveau2"/>
        <w:rPr>
          <w:rFonts w:eastAsia="Calibri"/>
          <w:lang w:eastAsia="en-US"/>
        </w:rPr>
      </w:pPr>
      <w:r w:rsidRPr="009A69A8">
        <w:rPr>
          <w:rFonts w:eastAsia="Calibri"/>
          <w:lang w:eastAsia="en-US"/>
        </w:rPr>
        <w:t>……………………………………………………………………………………</w:t>
      </w:r>
    </w:p>
    <w:p w14:paraId="5E189F42" w14:textId="77777777" w:rsidR="00A608A3" w:rsidRPr="009A69A8" w:rsidRDefault="00A608A3" w:rsidP="00A608A3">
      <w:pPr>
        <w:pStyle w:val="listeniveau2"/>
        <w:rPr>
          <w:rFonts w:eastAsia="Calibri"/>
          <w:b/>
          <w:lang w:eastAsia="en-US"/>
        </w:rPr>
      </w:pPr>
      <w:r w:rsidRPr="009A69A8">
        <w:rPr>
          <w:rFonts w:eastAsia="Calibri"/>
          <w:lang w:eastAsia="en-US"/>
        </w:rPr>
        <w:t>……………………………………………………………………………………</w:t>
      </w:r>
    </w:p>
    <w:p w14:paraId="71A27C64" w14:textId="77777777" w:rsidR="00A608A3" w:rsidRDefault="00A608A3" w:rsidP="00A608A3">
      <w:pPr>
        <w:widowControl w:val="0"/>
        <w:spacing w:line="259" w:lineRule="auto"/>
        <w:rPr>
          <w:rFonts w:ascii="Calibri" w:eastAsia="Calibri" w:hAnsi="Calibri" w:cs="Calibri"/>
          <w:spacing w:val="-10"/>
          <w:position w:val="-1"/>
          <w:lang w:eastAsia="en-US"/>
        </w:rPr>
      </w:pPr>
    </w:p>
    <w:p w14:paraId="018B0B3B" w14:textId="77777777" w:rsidR="00A608A3" w:rsidRPr="009A69A8" w:rsidRDefault="00A608A3" w:rsidP="00A608A3">
      <w:pPr>
        <w:widowControl w:val="0"/>
        <w:spacing w:line="259" w:lineRule="auto"/>
        <w:rPr>
          <w:rFonts w:ascii="Calibri" w:eastAsia="Calibri" w:hAnsi="Calibri" w:cs="Calibri"/>
          <w:spacing w:val="-10"/>
          <w:position w:val="-1"/>
          <w:lang w:eastAsia="en-US"/>
        </w:rPr>
      </w:pPr>
    </w:p>
    <w:p w14:paraId="4E3A967F" w14:textId="77777777" w:rsidR="00A608A3" w:rsidRPr="009A69A8" w:rsidRDefault="00A608A3" w:rsidP="00A608A3">
      <w:pPr>
        <w:pStyle w:val="listeniveau1"/>
        <w:rPr>
          <w:rFonts w:eastAsia="Calibri"/>
          <w:lang w:eastAsia="en-US"/>
        </w:rPr>
      </w:pPr>
      <w:r w:rsidRPr="009A69A8">
        <w:rPr>
          <w:rFonts w:eastAsia="Calibri"/>
          <w:b/>
          <w:bCs/>
          <w:lang w:eastAsia="en-US"/>
        </w:rPr>
        <w:t>Le cas échéant</w:t>
      </w:r>
      <w:r w:rsidRPr="009A69A8">
        <w:rPr>
          <w:rFonts w:eastAsia="Calibri"/>
          <w:lang w:eastAsia="en-US"/>
        </w:rPr>
        <w: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w:t>
      </w:r>
      <w:hyperlink r:id="rId34" w:history="1">
        <w:r w:rsidRPr="009A69A8">
          <w:rPr>
            <w:rFonts w:eastAsia="Calibri"/>
            <w:color w:val="0000FF"/>
            <w:u w:val="single"/>
            <w:lang w:eastAsia="en-US"/>
          </w:rPr>
          <w:t>article R. 2343-14 ou de l’article R. 2343-15</w:t>
        </w:r>
      </w:hyperlink>
      <w:r w:rsidRPr="009A69A8">
        <w:rPr>
          <w:rFonts w:eastAsia="Calibri"/>
          <w:lang w:eastAsia="en-US"/>
        </w:rPr>
        <w:t xml:space="preserve"> du code de la commande publique)</w:t>
      </w:r>
      <w:r w:rsidRPr="009A69A8">
        <w:rPr>
          <w:rFonts w:eastAsia="Calibri"/>
          <w:b/>
          <w:bCs/>
          <w:u w:val="single"/>
          <w:lang w:eastAsia="en-US"/>
        </w:rPr>
        <w:t> </w:t>
      </w:r>
      <w:r w:rsidRPr="009A69A8">
        <w:rPr>
          <w:rFonts w:eastAsia="Calibri"/>
          <w:lang w:eastAsia="en-US"/>
        </w:rPr>
        <w:t>:</w:t>
      </w:r>
    </w:p>
    <w:p w14:paraId="38AC6B97" w14:textId="77777777" w:rsidR="00A608A3" w:rsidRPr="009A69A8" w:rsidRDefault="00A608A3" w:rsidP="00A608A3">
      <w:pPr>
        <w:widowControl w:val="0"/>
        <w:tabs>
          <w:tab w:val="left" w:pos="864"/>
          <w:tab w:val="center" w:pos="4536"/>
          <w:tab w:val="right" w:pos="9072"/>
        </w:tabs>
        <w:spacing w:line="259" w:lineRule="auto"/>
        <w:ind w:left="567"/>
        <w:rPr>
          <w:rFonts w:ascii="Calibri" w:eastAsia="Calibri" w:hAnsi="Calibri" w:cs="Calibri"/>
          <w:sz w:val="20"/>
          <w:lang w:eastAsia="en-US"/>
        </w:rPr>
      </w:pPr>
    </w:p>
    <w:p w14:paraId="49A862E9" w14:textId="77777777" w:rsidR="00A608A3" w:rsidRDefault="00A608A3" w:rsidP="00A608A3">
      <w:pPr>
        <w:widowControl w:val="0"/>
        <w:tabs>
          <w:tab w:val="left" w:pos="864"/>
          <w:tab w:val="center" w:pos="4536"/>
          <w:tab w:val="right" w:pos="9072"/>
        </w:tabs>
        <w:spacing w:line="259" w:lineRule="auto"/>
        <w:ind w:left="567"/>
        <w:rPr>
          <w:rFonts w:ascii="Calibri" w:eastAsia="Calibri" w:hAnsi="Calibri" w:cs="Calibri"/>
          <w:lang w:eastAsia="en-US"/>
        </w:rPr>
      </w:pPr>
      <w:r w:rsidRPr="009A69A8">
        <w:rPr>
          <w:rFonts w:ascii="Calibri" w:eastAsia="Calibri" w:hAnsi="Calibri" w:cs="Calibri"/>
          <w:sz w:val="20"/>
          <w:lang w:eastAsia="en-US"/>
        </w:rPr>
        <w:t xml:space="preserve">- </w:t>
      </w:r>
      <w:r w:rsidRPr="009A69A8">
        <w:rPr>
          <w:rFonts w:ascii="Calibri" w:eastAsia="Calibri" w:hAnsi="Calibri" w:cs="Calibri"/>
          <w:lang w:eastAsia="en-US"/>
        </w:rPr>
        <w:t>Adresse internet :</w:t>
      </w:r>
    </w:p>
    <w:p w14:paraId="5BE7636D" w14:textId="77777777" w:rsidR="00A608A3" w:rsidRPr="009A69A8" w:rsidRDefault="00A608A3" w:rsidP="00A608A3">
      <w:pPr>
        <w:widowControl w:val="0"/>
        <w:tabs>
          <w:tab w:val="left" w:pos="864"/>
          <w:tab w:val="center" w:pos="4536"/>
          <w:tab w:val="right" w:pos="9072"/>
        </w:tabs>
        <w:spacing w:line="259" w:lineRule="auto"/>
        <w:ind w:left="567"/>
        <w:rPr>
          <w:rFonts w:ascii="Calibri" w:eastAsia="Calibri" w:hAnsi="Calibri" w:cs="Calibri"/>
          <w:sz w:val="20"/>
          <w:lang w:eastAsia="en-US"/>
        </w:rPr>
      </w:pPr>
    </w:p>
    <w:p w14:paraId="56DE442F" w14:textId="77777777" w:rsidR="00A608A3" w:rsidRPr="009A69A8" w:rsidRDefault="00A608A3" w:rsidP="00A608A3">
      <w:pPr>
        <w:widowControl w:val="0"/>
        <w:tabs>
          <w:tab w:val="left" w:pos="864"/>
          <w:tab w:val="center" w:pos="4536"/>
          <w:tab w:val="right" w:pos="9072"/>
        </w:tabs>
        <w:spacing w:line="259" w:lineRule="auto"/>
        <w:ind w:left="567"/>
        <w:rPr>
          <w:rFonts w:ascii="Calibri" w:eastAsia="Calibri" w:hAnsi="Calibri" w:cs="Calibri"/>
          <w:sz w:val="20"/>
          <w:lang w:eastAsia="en-US"/>
        </w:rPr>
      </w:pPr>
      <w:r w:rsidRPr="009A69A8">
        <w:rPr>
          <w:rFonts w:ascii="Calibri" w:eastAsia="Calibri" w:hAnsi="Calibri" w:cs="Calibri"/>
          <w:sz w:val="20"/>
          <w:lang w:eastAsia="en-US"/>
        </w:rPr>
        <w:t xml:space="preserve">- </w:t>
      </w:r>
      <w:r w:rsidRPr="009A69A8">
        <w:rPr>
          <w:rFonts w:ascii="Calibri" w:eastAsia="Calibri" w:hAnsi="Calibri" w:cs="Calibri"/>
          <w:lang w:eastAsia="en-US"/>
        </w:rPr>
        <w:t>Renseignements nécessaires pour y accéder :</w:t>
      </w:r>
    </w:p>
    <w:p w14:paraId="27EA9505" w14:textId="77777777" w:rsidR="00A608A3" w:rsidRDefault="00A608A3" w:rsidP="00A608A3">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3A96BDB4" w14:textId="77777777" w:rsidTr="00C02967">
        <w:tc>
          <w:tcPr>
            <w:tcW w:w="8437" w:type="dxa"/>
            <w:shd w:val="clear" w:color="auto" w:fill="BFBFBF"/>
            <w:vAlign w:val="center"/>
          </w:tcPr>
          <w:p w14:paraId="6D63A167"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J - Attestations sur l’honneur du sous-traitant</w:t>
            </w:r>
          </w:p>
        </w:tc>
        <w:tc>
          <w:tcPr>
            <w:tcW w:w="777" w:type="dxa"/>
            <w:shd w:val="clear" w:color="auto" w:fill="BFBFBF"/>
          </w:tcPr>
          <w:p w14:paraId="2233DC4A"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DC4</w:t>
            </w:r>
          </w:p>
        </w:tc>
      </w:tr>
    </w:tbl>
    <w:p w14:paraId="43F86C6B" w14:textId="77777777" w:rsidR="00A608A3" w:rsidRPr="009A69A8" w:rsidRDefault="00A608A3" w:rsidP="00A608A3">
      <w:pPr>
        <w:widowControl w:val="0"/>
        <w:spacing w:line="259" w:lineRule="auto"/>
        <w:rPr>
          <w:rFonts w:ascii="Calibri" w:eastAsia="Calibri" w:hAnsi="Calibri" w:cs="Calibri"/>
          <w:lang w:eastAsia="en-US"/>
        </w:rPr>
      </w:pPr>
    </w:p>
    <w:p w14:paraId="2C643065" w14:textId="77777777" w:rsidR="00A608A3" w:rsidRPr="006A5E27" w:rsidRDefault="00A608A3" w:rsidP="00A608A3">
      <w:pPr>
        <w:pStyle w:val="listeniveau1"/>
        <w:rPr>
          <w:rFonts w:eastAsia="Calibri"/>
          <w:b/>
          <w:u w:val="single"/>
          <w:lang w:eastAsia="en-US"/>
        </w:rPr>
      </w:pPr>
      <w:r w:rsidRPr="006A5E27">
        <w:rPr>
          <w:rFonts w:eastAsia="Calibri"/>
          <w:b/>
          <w:u w:val="single"/>
          <w:lang w:eastAsia="en-US"/>
        </w:rPr>
        <w:t>Le sous-traitant déclare sur l’honneur :</w:t>
      </w:r>
    </w:p>
    <w:p w14:paraId="1AA15F45" w14:textId="77777777" w:rsidR="00A608A3" w:rsidRPr="009A69A8" w:rsidRDefault="00A608A3" w:rsidP="00A608A3">
      <w:pPr>
        <w:widowControl w:val="0"/>
        <w:numPr>
          <w:ilvl w:val="0"/>
          <w:numId w:val="18"/>
        </w:numPr>
        <w:tabs>
          <w:tab w:val="left" w:pos="576"/>
          <w:tab w:val="num" w:pos="786"/>
        </w:tabs>
        <w:suppressAutoHyphens/>
        <w:spacing w:before="120" w:line="259" w:lineRule="auto"/>
        <w:ind w:left="786"/>
        <w:rPr>
          <w:rFonts w:ascii="Calibri" w:eastAsia="Calibri" w:hAnsi="Calibri" w:cs="Calibri"/>
          <w:lang w:eastAsia="en-US"/>
        </w:rPr>
      </w:pPr>
      <w:r w:rsidRPr="009A69A8">
        <w:rPr>
          <w:rFonts w:ascii="Calibri" w:eastAsia="Calibri" w:hAnsi="Calibri" w:cs="Calibri"/>
          <w:lang w:eastAsia="en-US"/>
        </w:rPr>
        <w:t xml:space="preserve">dans l’hypothèse d’un marché public autre que de défense ou de sécurité, ne pas entrer dans l’un des cas d’exclusion prévus aux </w:t>
      </w:r>
      <w:hyperlink r:id="rId35" w:history="1">
        <w:r w:rsidRPr="009A69A8">
          <w:rPr>
            <w:rFonts w:ascii="Calibri" w:eastAsia="Calibri" w:hAnsi="Calibri" w:cs="Calibri"/>
            <w:color w:val="0000FF"/>
            <w:u w:val="single"/>
            <w:lang w:eastAsia="en-US"/>
          </w:rPr>
          <w:t>articles L. 2141-1 à L. 2141-5</w:t>
        </w:r>
      </w:hyperlink>
      <w:r w:rsidRPr="009A69A8">
        <w:rPr>
          <w:rFonts w:ascii="Calibri" w:eastAsia="Calibri" w:hAnsi="Calibri" w:cs="Calibri"/>
          <w:lang w:eastAsia="en-US"/>
        </w:rPr>
        <w:t xml:space="preserve"> ou aux </w:t>
      </w:r>
      <w:hyperlink r:id="rId36" w:history="1">
        <w:r w:rsidRPr="009A69A8">
          <w:rPr>
            <w:rFonts w:ascii="Calibri" w:eastAsia="Calibri" w:hAnsi="Calibri" w:cs="Calibri"/>
            <w:color w:val="0000FF"/>
            <w:u w:val="single"/>
            <w:lang w:eastAsia="en-US"/>
          </w:rPr>
          <w:t>articles L. 2141-7 à L. 2141-10</w:t>
        </w:r>
      </w:hyperlink>
      <w:r w:rsidRPr="009A69A8">
        <w:rPr>
          <w:rFonts w:ascii="Calibri" w:eastAsia="Calibri" w:hAnsi="Calibri" w:cs="Calibri"/>
          <w:lang w:eastAsia="en-US"/>
        </w:rPr>
        <w:t xml:space="preserve"> du code de la commande publique </w:t>
      </w:r>
      <w:r>
        <w:rPr>
          <w:rFonts w:ascii="Calibri" w:eastAsia="Calibri" w:hAnsi="Calibri" w:cs="Calibri"/>
          <w:lang w:eastAsia="en-US"/>
        </w:rPr>
        <w:t xml:space="preserve">(*) </w:t>
      </w:r>
      <w:r w:rsidRPr="009A69A8">
        <w:rPr>
          <w:rFonts w:ascii="Calibri" w:eastAsia="Calibri" w:hAnsi="Calibri" w:cs="Calibri"/>
          <w:lang w:eastAsia="en-US"/>
        </w:rPr>
        <w:t>(**) ;</w:t>
      </w:r>
    </w:p>
    <w:p w14:paraId="3BD0A5F8" w14:textId="77777777" w:rsidR="00A608A3" w:rsidRPr="009A69A8" w:rsidRDefault="00A608A3" w:rsidP="00A608A3">
      <w:pPr>
        <w:widowControl w:val="0"/>
        <w:numPr>
          <w:ilvl w:val="0"/>
          <w:numId w:val="18"/>
        </w:numPr>
        <w:tabs>
          <w:tab w:val="left" w:pos="576"/>
          <w:tab w:val="num" w:pos="786"/>
        </w:tabs>
        <w:suppressAutoHyphens/>
        <w:spacing w:before="120" w:line="259" w:lineRule="auto"/>
        <w:ind w:left="786"/>
        <w:rPr>
          <w:rFonts w:ascii="Calibri" w:eastAsia="Calibri" w:hAnsi="Calibri" w:cs="Calibri"/>
          <w:lang w:eastAsia="en-US"/>
        </w:rPr>
      </w:pPr>
      <w:r w:rsidRPr="009A69A8">
        <w:rPr>
          <w:rFonts w:ascii="Calibri" w:eastAsia="Calibri" w:hAnsi="Calibri" w:cs="Calibri"/>
          <w:lang w:eastAsia="en-US"/>
        </w:rPr>
        <w:t xml:space="preserve">dans l’hypothèse d’un marché public de défense ou de sécurité, ne pas entrer dans l’un des cas d’exclusion prévus aux </w:t>
      </w:r>
      <w:hyperlink r:id="rId37" w:history="1">
        <w:r w:rsidRPr="009A69A8">
          <w:rPr>
            <w:rFonts w:ascii="Calibri" w:eastAsia="Calibri" w:hAnsi="Calibri" w:cs="Calibri"/>
            <w:color w:val="0000FF"/>
            <w:u w:val="single"/>
            <w:lang w:eastAsia="en-US"/>
          </w:rPr>
          <w:t>articles L. 2341-1 à L. 2341-3</w:t>
        </w:r>
      </w:hyperlink>
      <w:r w:rsidRPr="009A69A8">
        <w:rPr>
          <w:rFonts w:ascii="Calibri" w:eastAsia="Calibri" w:hAnsi="Calibri" w:cs="Calibri"/>
          <w:lang w:eastAsia="en-US"/>
        </w:rPr>
        <w:t xml:space="preserve"> ou aux </w:t>
      </w:r>
      <w:hyperlink r:id="rId38" w:history="1">
        <w:r w:rsidRPr="009A69A8">
          <w:rPr>
            <w:rFonts w:ascii="Calibri" w:eastAsia="Calibri" w:hAnsi="Calibri" w:cs="Calibri"/>
            <w:color w:val="0000FF"/>
            <w:u w:val="single"/>
            <w:lang w:eastAsia="en-US"/>
          </w:rPr>
          <w:t>articles L. 2141-7 à L. 2141-10</w:t>
        </w:r>
      </w:hyperlink>
      <w:r w:rsidRPr="009A69A8">
        <w:rPr>
          <w:rFonts w:ascii="Calibri" w:eastAsia="Calibri" w:hAnsi="Calibri" w:cs="Calibri"/>
          <w:lang w:eastAsia="en-US"/>
        </w:rPr>
        <w:t xml:space="preserve"> du code de la commande publique.</w:t>
      </w:r>
    </w:p>
    <w:p w14:paraId="4E7BF502" w14:textId="77777777" w:rsidR="00A608A3" w:rsidRPr="009A69A8" w:rsidRDefault="00A608A3" w:rsidP="00A608A3">
      <w:pPr>
        <w:widowControl w:val="0"/>
        <w:tabs>
          <w:tab w:val="left" w:pos="576"/>
        </w:tabs>
        <w:spacing w:before="80" w:line="259" w:lineRule="auto"/>
        <w:ind w:left="360"/>
        <w:rPr>
          <w:rFonts w:ascii="Calibri" w:eastAsia="Calibri" w:hAnsi="Calibri" w:cs="Calibri"/>
          <w:lang w:eastAsia="en-US"/>
        </w:rPr>
      </w:pPr>
    </w:p>
    <w:p w14:paraId="0473265F" w14:textId="77777777" w:rsidR="00A608A3" w:rsidRDefault="00A608A3" w:rsidP="00A608A3">
      <w:pPr>
        <w:widowControl w:val="0"/>
        <w:spacing w:line="259" w:lineRule="auto"/>
        <w:rPr>
          <w:rFonts w:ascii="Calibri" w:eastAsia="Calibri" w:hAnsi="Calibri" w:cs="Calibri"/>
          <w:lang w:eastAsia="en-US"/>
        </w:rPr>
      </w:pPr>
      <w:r w:rsidRPr="009A69A8">
        <w:rPr>
          <w:rFonts w:ascii="Calibri" w:eastAsia="Calibri" w:hAnsi="Calibri" w:cs="Calibri"/>
          <w:lang w:eastAsia="en-US"/>
        </w:rPr>
        <w:t xml:space="preserve">Afin d’attester que le sous-traitant n’est pas dans un de ces cas d’exclusion, </w:t>
      </w:r>
      <w:r w:rsidRPr="00481031">
        <w:rPr>
          <w:rFonts w:ascii="Calibri" w:eastAsia="Calibri" w:hAnsi="Calibri" w:cs="Calibri"/>
          <w:color w:val="FF0000"/>
          <w:lang w:eastAsia="en-US"/>
        </w:rPr>
        <w:t>cocher la case suivante </w:t>
      </w:r>
      <w:r w:rsidRPr="009A69A8">
        <w:rPr>
          <w:rFonts w:ascii="Calibri" w:eastAsia="Calibri" w:hAnsi="Calibri" w:cs="Calibri"/>
          <w:lang w:eastAsia="en-US"/>
        </w:rPr>
        <w:t xml:space="preserve">: </w:t>
      </w: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p>
    <w:p w14:paraId="5093B96B" w14:textId="77777777" w:rsidR="00A608A3" w:rsidRPr="009A69A8" w:rsidRDefault="00A608A3" w:rsidP="00A608A3">
      <w:pPr>
        <w:widowControl w:val="0"/>
        <w:spacing w:line="259" w:lineRule="auto"/>
        <w:rPr>
          <w:rFonts w:ascii="Calibri" w:eastAsia="Calibri" w:hAnsi="Calibri" w:cs="Calibri"/>
          <w:lang w:eastAsia="en-US"/>
        </w:rPr>
      </w:pPr>
    </w:p>
    <w:p w14:paraId="4E3D0C78" w14:textId="77777777" w:rsidR="00A608A3" w:rsidRPr="00481031" w:rsidRDefault="00A608A3" w:rsidP="00A608A3">
      <w:pPr>
        <w:widowControl w:val="0"/>
        <w:spacing w:line="259" w:lineRule="auto"/>
        <w:rPr>
          <w:rFonts w:ascii="Calibri" w:eastAsia="Calibri" w:hAnsi="Calibri" w:cs="Calibri"/>
          <w:sz w:val="18"/>
          <w:lang w:eastAsia="en-US"/>
        </w:rPr>
      </w:pPr>
      <w:r w:rsidRPr="00481031">
        <w:rPr>
          <w:rFonts w:ascii="Calibri" w:eastAsia="Calibri" w:hAnsi="Calibri" w:cs="Calibri"/>
          <w:sz w:val="18"/>
          <w:lang w:eastAsia="en-US"/>
        </w:rPr>
        <w:t xml:space="preserve">(*) Lorsqu'un opérateur économique est, au cours de la procédure de passation d'un marché, placé dans l'un des cas d'exclusion mentionnés aux </w:t>
      </w:r>
      <w:hyperlink r:id="rId39" w:history="1">
        <w:r w:rsidRPr="00481031">
          <w:rPr>
            <w:rFonts w:ascii="Calibri" w:eastAsia="Calibri" w:hAnsi="Calibri" w:cs="Calibri"/>
            <w:color w:val="0000FF"/>
            <w:sz w:val="18"/>
            <w:u w:val="single"/>
            <w:lang w:eastAsia="en-US"/>
          </w:rPr>
          <w:t>articles L. 2141-1 à L. 2141-5</w:t>
        </w:r>
      </w:hyperlink>
      <w:r w:rsidRPr="00481031">
        <w:rPr>
          <w:rFonts w:ascii="Calibri" w:eastAsia="Calibri" w:hAnsi="Calibri" w:cs="Calibri"/>
          <w:sz w:val="18"/>
          <w:lang w:eastAsia="en-US"/>
        </w:rPr>
        <w:t xml:space="preserve">, aux </w:t>
      </w:r>
      <w:hyperlink r:id="rId40" w:history="1">
        <w:r w:rsidRPr="00481031">
          <w:rPr>
            <w:rFonts w:ascii="Calibri" w:eastAsia="Calibri" w:hAnsi="Calibri" w:cs="Calibri"/>
            <w:color w:val="0000FF"/>
            <w:sz w:val="18"/>
            <w:u w:val="single"/>
            <w:lang w:eastAsia="en-US"/>
          </w:rPr>
          <w:t>articles L. 2141-7 à L. 2141-10</w:t>
        </w:r>
      </w:hyperlink>
      <w:r w:rsidRPr="00481031">
        <w:rPr>
          <w:rFonts w:ascii="Calibri" w:eastAsia="Calibri" w:hAnsi="Calibri" w:cs="Calibri"/>
          <w:sz w:val="18"/>
          <w:lang w:eastAsia="en-US"/>
        </w:rPr>
        <w:t xml:space="preserve"> ou aux </w:t>
      </w:r>
      <w:hyperlink r:id="rId41" w:history="1">
        <w:r w:rsidRPr="00481031">
          <w:rPr>
            <w:rFonts w:ascii="Calibri" w:eastAsia="Calibri" w:hAnsi="Calibri" w:cs="Calibri"/>
            <w:color w:val="0000FF"/>
            <w:sz w:val="18"/>
            <w:u w:val="single"/>
            <w:lang w:eastAsia="en-US"/>
          </w:rPr>
          <w:t>articles L. 2341-1 à L. 2341-3</w:t>
        </w:r>
      </w:hyperlink>
      <w:r w:rsidRPr="00481031">
        <w:rPr>
          <w:rFonts w:ascii="Calibri" w:eastAsia="Calibri" w:hAnsi="Calibri" w:cs="Calibri"/>
          <w:sz w:val="18"/>
          <w:lang w:eastAsia="en-US"/>
        </w:rPr>
        <w:t xml:space="preserve">  du code de la commande publique, il informe sans délai l'acheteur de ce changement de situation.</w:t>
      </w:r>
    </w:p>
    <w:p w14:paraId="17144631" w14:textId="77777777" w:rsidR="00A608A3" w:rsidRPr="009A69A8" w:rsidRDefault="00A608A3" w:rsidP="00A608A3">
      <w:pPr>
        <w:widowControl w:val="0"/>
        <w:spacing w:line="259" w:lineRule="auto"/>
        <w:rPr>
          <w:rFonts w:ascii="Calibri" w:eastAsia="Calibri" w:hAnsi="Calibri" w:cs="Calibri"/>
          <w:lang w:eastAsia="en-US"/>
        </w:rPr>
      </w:pPr>
    </w:p>
    <w:p w14:paraId="7FD57D2B" w14:textId="77777777" w:rsidR="00A608A3" w:rsidRPr="00481031" w:rsidRDefault="00A608A3" w:rsidP="00A608A3">
      <w:pPr>
        <w:widowControl w:val="0"/>
        <w:spacing w:line="259" w:lineRule="auto"/>
        <w:rPr>
          <w:rFonts w:ascii="Calibri" w:eastAsia="Calibri" w:hAnsi="Calibri" w:cs="Calibri"/>
          <w:sz w:val="18"/>
          <w:lang w:eastAsia="en-US"/>
        </w:rPr>
      </w:pPr>
      <w:r w:rsidRPr="00481031">
        <w:rPr>
          <w:rFonts w:ascii="Calibri" w:eastAsia="Calibri" w:hAnsi="Calibri" w:cs="Calibri"/>
          <w:sz w:val="18"/>
          <w:lang w:eastAsia="en-US"/>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C2FE3BE" w14:textId="77777777" w:rsidR="00A608A3" w:rsidRPr="009A69A8" w:rsidRDefault="00A608A3" w:rsidP="00A608A3">
      <w:pPr>
        <w:widowControl w:val="0"/>
        <w:spacing w:line="259" w:lineRule="auto"/>
        <w:rPr>
          <w:rFonts w:ascii="Calibri" w:eastAsia="Calibri" w:hAnsi="Calibri" w:cs="Calibri"/>
          <w:lang w:eastAsia="en-US"/>
        </w:rPr>
      </w:pPr>
    </w:p>
    <w:p w14:paraId="1440B316" w14:textId="77777777" w:rsidR="00A608A3" w:rsidRPr="009A69A8" w:rsidRDefault="00A608A3" w:rsidP="00A608A3">
      <w:pPr>
        <w:widowControl w:val="0"/>
        <w:numPr>
          <w:ilvl w:val="0"/>
          <w:numId w:val="16"/>
        </w:numPr>
        <w:spacing w:line="259" w:lineRule="auto"/>
        <w:rPr>
          <w:rFonts w:ascii="Calibri" w:eastAsia="Calibri" w:hAnsi="Calibri" w:cs="Calibri"/>
          <w:iCs/>
          <w:lang w:eastAsia="en-US"/>
        </w:rPr>
      </w:pPr>
      <w:r w:rsidRPr="009A69A8">
        <w:rPr>
          <w:rFonts w:ascii="Calibri" w:eastAsia="Calibri" w:hAnsi="Calibri" w:cs="Calibri"/>
          <w:b/>
          <w:bCs/>
          <w:u w:val="single"/>
          <w:lang w:eastAsia="en-US"/>
        </w:rPr>
        <w:t>Documents de preuve disponibles en ligne</w:t>
      </w:r>
      <w:r w:rsidRPr="009A69A8">
        <w:rPr>
          <w:rFonts w:ascii="Calibri" w:eastAsia="Calibri" w:hAnsi="Calibri" w:cs="Calibri"/>
          <w:b/>
          <w:bCs/>
          <w:lang w:eastAsia="en-US"/>
        </w:rPr>
        <w:t xml:space="preserve"> </w:t>
      </w:r>
      <w:r w:rsidRPr="00392E6F">
        <w:rPr>
          <w:rFonts w:ascii="Calibri" w:eastAsia="Calibri" w:hAnsi="Calibri" w:cs="Calibri"/>
          <w:bCs/>
          <w:sz w:val="18"/>
          <w:lang w:eastAsia="en-US"/>
        </w:rPr>
        <w:t>(applicable également aux MDS, lorsque l’acheteur a autorisé les opérateurs économiques à ne pas fournir ces documents de preuve en application de l’</w:t>
      </w:r>
      <w:hyperlink r:id="rId42" w:history="1">
        <w:r w:rsidRPr="00392E6F">
          <w:rPr>
            <w:rFonts w:ascii="Calibri" w:eastAsia="Calibri" w:hAnsi="Calibri" w:cs="Calibri"/>
            <w:bCs/>
            <w:color w:val="0000FF"/>
            <w:sz w:val="18"/>
            <w:u w:val="single"/>
            <w:lang w:eastAsia="en-US"/>
          </w:rPr>
          <w:t>article R. 2343-14 ou de l’article R. 2343-15</w:t>
        </w:r>
      </w:hyperlink>
      <w:r w:rsidRPr="00392E6F">
        <w:rPr>
          <w:rFonts w:ascii="Calibri" w:eastAsia="Calibri" w:hAnsi="Calibri" w:cs="Calibri"/>
          <w:bCs/>
          <w:sz w:val="18"/>
          <w:lang w:eastAsia="en-US"/>
        </w:rPr>
        <w:t xml:space="preserve"> du code de la commande publique) </w:t>
      </w:r>
      <w:r w:rsidRPr="009A69A8">
        <w:rPr>
          <w:rFonts w:ascii="Calibri" w:eastAsia="Calibri" w:hAnsi="Calibri" w:cs="Calibri"/>
          <w:bCs/>
          <w:lang w:eastAsia="en-US"/>
        </w:rPr>
        <w:t>:</w:t>
      </w:r>
    </w:p>
    <w:p w14:paraId="11231C46" w14:textId="77777777" w:rsidR="00A608A3" w:rsidRPr="009A69A8" w:rsidRDefault="00A608A3" w:rsidP="00A608A3">
      <w:pPr>
        <w:widowControl w:val="0"/>
        <w:tabs>
          <w:tab w:val="left" w:pos="864"/>
          <w:tab w:val="center" w:pos="4536"/>
          <w:tab w:val="right" w:pos="9072"/>
        </w:tabs>
        <w:spacing w:line="259" w:lineRule="auto"/>
        <w:rPr>
          <w:rFonts w:ascii="Calibri" w:eastAsia="Calibri" w:hAnsi="Calibri" w:cs="Calibri"/>
          <w:lang w:eastAsia="en-US"/>
        </w:rPr>
      </w:pPr>
    </w:p>
    <w:p w14:paraId="0B0075A3" w14:textId="77777777" w:rsidR="00A608A3" w:rsidRPr="009A69A8" w:rsidRDefault="00A608A3" w:rsidP="00A608A3">
      <w:pPr>
        <w:widowControl w:val="0"/>
        <w:tabs>
          <w:tab w:val="left" w:pos="864"/>
          <w:tab w:val="center" w:pos="4536"/>
          <w:tab w:val="right" w:pos="9072"/>
        </w:tabs>
        <w:spacing w:line="259" w:lineRule="auto"/>
        <w:rPr>
          <w:rFonts w:ascii="Calibri" w:eastAsia="Calibri" w:hAnsi="Calibri" w:cs="Calibri"/>
          <w:i/>
          <w:sz w:val="18"/>
          <w:lang w:eastAsia="en-US"/>
        </w:rPr>
      </w:pPr>
      <w:r w:rsidRPr="009A69A8">
        <w:rPr>
          <w:rFonts w:ascii="Calibri" w:eastAsia="Calibri" w:hAnsi="Calibri" w:cs="Calibri"/>
          <w:lang w:eastAsia="en-US"/>
        </w:rPr>
        <w:t xml:space="preserve">Le cas échéant, adresse internet à laquelle les documents justificatifs et moyens de preuve sont accessibles directement et gratuitement, ainsi que l’ensemble des renseignements nécessaires pour y accéder : </w:t>
      </w:r>
      <w:r w:rsidRPr="009A69A8">
        <w:rPr>
          <w:rFonts w:ascii="Calibri" w:eastAsia="Calibri" w:hAnsi="Calibri" w:cs="Calibri"/>
          <w:i/>
          <w:sz w:val="18"/>
          <w:lang w:eastAsia="en-US"/>
        </w:rPr>
        <w:t>(Si l’adresse et les renseignements sont identiques à ceux fournis plus haut se contenter de renvoyer à la rubrique concernée.)</w:t>
      </w:r>
    </w:p>
    <w:p w14:paraId="2BAD9747" w14:textId="77777777" w:rsidR="00A608A3" w:rsidRDefault="00A608A3" w:rsidP="00A608A3">
      <w:pPr>
        <w:pStyle w:val="listeniveau2"/>
        <w:rPr>
          <w:rFonts w:eastAsia="Calibri"/>
          <w:lang w:eastAsia="en-US"/>
        </w:rPr>
      </w:pPr>
      <w:r w:rsidRPr="009A69A8">
        <w:rPr>
          <w:rFonts w:eastAsia="Calibri"/>
          <w:lang w:eastAsia="en-US"/>
        </w:rPr>
        <w:t>Adresse internet :</w:t>
      </w:r>
    </w:p>
    <w:p w14:paraId="3D9146F3" w14:textId="77777777" w:rsidR="00A608A3" w:rsidRPr="009A69A8" w:rsidRDefault="00A608A3" w:rsidP="00A608A3">
      <w:pPr>
        <w:pStyle w:val="listeniveau2"/>
        <w:numPr>
          <w:ilvl w:val="0"/>
          <w:numId w:val="0"/>
        </w:numPr>
        <w:ind w:left="1134"/>
        <w:rPr>
          <w:rFonts w:eastAsia="Calibri"/>
          <w:lang w:eastAsia="en-US"/>
        </w:rPr>
      </w:pPr>
    </w:p>
    <w:p w14:paraId="095BAF0C" w14:textId="77777777" w:rsidR="00A608A3" w:rsidRPr="009A69A8" w:rsidRDefault="00A608A3" w:rsidP="00A608A3">
      <w:pPr>
        <w:pStyle w:val="listeniveau2"/>
        <w:rPr>
          <w:rFonts w:eastAsia="Calibri"/>
          <w:lang w:eastAsia="en-US"/>
        </w:rPr>
      </w:pPr>
      <w:r w:rsidRPr="009A69A8">
        <w:rPr>
          <w:rFonts w:eastAsia="Calibri"/>
          <w:lang w:eastAsia="en-US"/>
        </w:rPr>
        <w:t>Renseignements nécessaires pour y accéder :</w:t>
      </w:r>
    </w:p>
    <w:p w14:paraId="1D571FE0" w14:textId="77777777" w:rsidR="00A608A3" w:rsidRDefault="00A608A3" w:rsidP="00A608A3">
      <w:pPr>
        <w:rPr>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3BD84D10" w14:textId="77777777" w:rsidTr="00C02967">
        <w:tc>
          <w:tcPr>
            <w:tcW w:w="8437" w:type="dxa"/>
            <w:shd w:val="clear" w:color="auto" w:fill="BFBFBF"/>
            <w:vAlign w:val="center"/>
          </w:tcPr>
          <w:p w14:paraId="326E96EA"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K - Cession ou nantissement des créances résultant du marché public</w:t>
            </w:r>
          </w:p>
        </w:tc>
        <w:tc>
          <w:tcPr>
            <w:tcW w:w="777" w:type="dxa"/>
            <w:shd w:val="clear" w:color="auto" w:fill="BFBFBF"/>
          </w:tcPr>
          <w:p w14:paraId="57A04DDF"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DC4</w:t>
            </w:r>
          </w:p>
        </w:tc>
      </w:tr>
    </w:tbl>
    <w:p w14:paraId="74112B9C" w14:textId="77777777" w:rsidR="00A608A3" w:rsidRDefault="00A608A3" w:rsidP="00A608A3">
      <w:pPr>
        <w:widowControl w:val="0"/>
        <w:spacing w:line="259" w:lineRule="auto"/>
        <w:rPr>
          <w:rFonts w:ascii="Calibri" w:eastAsia="Calibri" w:hAnsi="Calibri" w:cs="Calibri"/>
          <w:i/>
          <w:sz w:val="18"/>
          <w:lang w:eastAsia="en-US"/>
        </w:rPr>
      </w:pPr>
      <w:r w:rsidRPr="009A69A8">
        <w:rPr>
          <w:rFonts w:ascii="Calibri" w:eastAsia="Calibri" w:hAnsi="Calibri" w:cs="Calibri"/>
          <w:i/>
          <w:sz w:val="18"/>
          <w:lang w:eastAsia="en-US"/>
        </w:rPr>
        <w:t>(Cocher les cases correspondantes.)</w:t>
      </w:r>
    </w:p>
    <w:p w14:paraId="51C306D7" w14:textId="77777777" w:rsidR="00A608A3" w:rsidRPr="009A69A8" w:rsidRDefault="00A608A3" w:rsidP="00A608A3">
      <w:pPr>
        <w:widowControl w:val="0"/>
        <w:spacing w:line="259" w:lineRule="auto"/>
        <w:rPr>
          <w:rFonts w:ascii="Calibri" w:eastAsia="Calibri" w:hAnsi="Calibri" w:cs="Calibri"/>
          <w:i/>
          <w:sz w:val="18"/>
          <w:lang w:eastAsia="en-US"/>
        </w:rPr>
      </w:pPr>
    </w:p>
    <w:p w14:paraId="41EA5A05" w14:textId="77777777" w:rsidR="00A608A3" w:rsidRDefault="00A608A3" w:rsidP="00A608A3">
      <w:pPr>
        <w:widowControl w:val="0"/>
        <w:spacing w:line="259" w:lineRule="auto"/>
        <w:rPr>
          <w:rFonts w:ascii="Calibri" w:eastAsia="Calibri" w:hAnsi="Calibri" w:cs="Calibri"/>
          <w:lang w:eastAsia="en-US"/>
        </w:rPr>
      </w:pPr>
      <w:r w:rsidRPr="009A69A8">
        <w:rPr>
          <w:rFonts w:ascii="Calibri" w:eastAsia="Calibri" w:hAnsi="Calibri" w:cs="Calibri"/>
          <w:b/>
          <w:lang w:eastAsia="en-US"/>
        </w:rPr>
        <w:t>1</w:t>
      </w:r>
      <w:r w:rsidRPr="009A69A8">
        <w:rPr>
          <w:rFonts w:ascii="Calibri" w:eastAsia="Calibri" w:hAnsi="Calibri" w:cs="Calibri"/>
          <w:b/>
          <w:vertAlign w:val="superscript"/>
          <w:lang w:eastAsia="en-US"/>
        </w:rPr>
        <w:t>ère</w:t>
      </w:r>
      <w:r w:rsidRPr="009A69A8">
        <w:rPr>
          <w:rFonts w:ascii="Calibri" w:eastAsia="Calibri" w:hAnsi="Calibri" w:cs="Calibri"/>
          <w:b/>
          <w:lang w:eastAsia="en-US"/>
        </w:rPr>
        <w:t xml:space="preserve"> hypothèse</w:t>
      </w:r>
      <w:r w:rsidRPr="009A69A8">
        <w:rPr>
          <w:rFonts w:ascii="Calibri" w:eastAsia="Calibri" w:hAnsi="Calibri" w:cs="Calibri"/>
          <w:lang w:eastAsia="en-US"/>
        </w:rPr>
        <w:t xml:space="preserve"> </w:t>
      </w:r>
      <w:r w:rsidRPr="009A69A8">
        <w:rPr>
          <w:rFonts w:ascii="Calibri" w:eastAsia="Calibri" w:hAnsi="Calibri" w:cs="Calibri"/>
          <w:lang w:eastAsia="en-US"/>
        </w:rPr>
        <w:fldChar w:fldCharType="begin">
          <w:ffData>
            <w:name w:val="CaseACocher113"/>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La présente déclaration de sous-traitance constitue un </w:t>
      </w:r>
      <w:r w:rsidRPr="009A69A8">
        <w:rPr>
          <w:rFonts w:ascii="Calibri" w:eastAsia="Calibri" w:hAnsi="Calibri" w:cs="Calibri"/>
          <w:b/>
          <w:lang w:eastAsia="en-US"/>
        </w:rPr>
        <w:t>acte spécial</w:t>
      </w:r>
      <w:r w:rsidRPr="009A69A8">
        <w:rPr>
          <w:rFonts w:ascii="Calibri" w:eastAsia="Calibri" w:hAnsi="Calibri" w:cs="Calibri"/>
          <w:lang w:eastAsia="en-US"/>
        </w:rPr>
        <w:t xml:space="preserve">. </w:t>
      </w:r>
    </w:p>
    <w:p w14:paraId="568C4B94" w14:textId="77777777" w:rsidR="00A608A3" w:rsidRPr="009A69A8" w:rsidRDefault="00A608A3" w:rsidP="00A608A3">
      <w:pPr>
        <w:widowControl w:val="0"/>
        <w:spacing w:line="259" w:lineRule="auto"/>
        <w:rPr>
          <w:rFonts w:ascii="Calibri" w:eastAsia="Calibri" w:hAnsi="Calibri" w:cs="Calibri"/>
          <w:lang w:eastAsia="en-US"/>
        </w:rPr>
      </w:pPr>
    </w:p>
    <w:p w14:paraId="5F3C5DD5" w14:textId="77777777" w:rsidR="00A608A3" w:rsidRDefault="00A608A3" w:rsidP="00A608A3">
      <w:pPr>
        <w:widowControl w:val="0"/>
        <w:spacing w:line="259" w:lineRule="auto"/>
        <w:rPr>
          <w:rFonts w:ascii="Calibri" w:eastAsia="Calibri" w:hAnsi="Calibri" w:cs="Calibri"/>
          <w:iCs/>
          <w:lang w:eastAsia="en-US"/>
        </w:rPr>
      </w:pPr>
      <w:r w:rsidRPr="009A69A8">
        <w:rPr>
          <w:rFonts w:ascii="Calibri" w:eastAsia="Calibri" w:hAnsi="Calibri" w:cs="Calibri"/>
          <w:lang w:eastAsia="en-US"/>
        </w:rPr>
        <w:t xml:space="preserve">Le titulaire établit </w:t>
      </w:r>
      <w:r w:rsidRPr="009A69A8">
        <w:rPr>
          <w:rFonts w:ascii="Calibri" w:eastAsia="Calibri" w:hAnsi="Calibri" w:cs="Calibri"/>
          <w:iCs/>
          <w:lang w:eastAsia="en-US"/>
        </w:rPr>
        <w:t>qu'aucune cession ni aucun nantissement de créances résultant du marché public ne font obstacle au paiement direct du sous</w:t>
      </w:r>
      <w:r w:rsidRPr="009A69A8">
        <w:rPr>
          <w:rFonts w:ascii="Calibri" w:eastAsia="Calibri" w:hAnsi="Calibri" w:cs="Calibri"/>
          <w:iCs/>
          <w:lang w:eastAsia="en-US"/>
        </w:rPr>
        <w:noBreakHyphen/>
        <w:t>traitant, dans les conditions prévues à l'</w:t>
      </w:r>
      <w:hyperlink r:id="rId43" w:history="1">
        <w:r w:rsidRPr="009A69A8">
          <w:rPr>
            <w:rFonts w:ascii="Calibri" w:eastAsia="Calibri" w:hAnsi="Calibri" w:cs="Calibri"/>
            <w:iCs/>
            <w:color w:val="0000FF"/>
            <w:u w:val="single"/>
            <w:lang w:eastAsia="en-US"/>
          </w:rPr>
          <w:t>article R. 2193-22</w:t>
        </w:r>
      </w:hyperlink>
      <w:r w:rsidRPr="009A69A8">
        <w:rPr>
          <w:rFonts w:ascii="Calibri" w:eastAsia="Calibri" w:hAnsi="Calibri" w:cs="Calibri"/>
          <w:iCs/>
          <w:lang w:eastAsia="en-US"/>
        </w:rPr>
        <w:t xml:space="preserve"> ou à l’</w:t>
      </w:r>
      <w:hyperlink r:id="rId44" w:history="1">
        <w:r w:rsidRPr="009A69A8">
          <w:rPr>
            <w:rFonts w:ascii="Calibri" w:eastAsia="Calibri" w:hAnsi="Calibri" w:cs="Calibri"/>
            <w:iCs/>
            <w:color w:val="0000FF"/>
            <w:u w:val="single"/>
            <w:lang w:eastAsia="en-US"/>
          </w:rPr>
          <w:t>article R. 2393-40</w:t>
        </w:r>
      </w:hyperlink>
      <w:r w:rsidRPr="009A69A8">
        <w:rPr>
          <w:rFonts w:ascii="Calibri" w:eastAsia="Calibri" w:hAnsi="Calibri" w:cs="Calibri"/>
          <w:iCs/>
          <w:lang w:eastAsia="en-US"/>
        </w:rPr>
        <w:t xml:space="preserve"> du code de la commande publique.</w:t>
      </w:r>
    </w:p>
    <w:p w14:paraId="29E891E4" w14:textId="77777777" w:rsidR="00A608A3" w:rsidRPr="009A69A8" w:rsidRDefault="00A608A3" w:rsidP="00A608A3">
      <w:pPr>
        <w:widowControl w:val="0"/>
        <w:spacing w:line="259" w:lineRule="auto"/>
        <w:rPr>
          <w:rFonts w:ascii="Calibri" w:eastAsia="Calibri" w:hAnsi="Calibri" w:cs="Calibri"/>
          <w:iCs/>
          <w:lang w:eastAsia="en-US"/>
        </w:rPr>
      </w:pPr>
    </w:p>
    <w:p w14:paraId="5A31A5AD" w14:textId="77777777" w:rsidR="00A608A3" w:rsidRDefault="00A608A3" w:rsidP="00A608A3">
      <w:pPr>
        <w:widowControl w:val="0"/>
        <w:spacing w:line="259" w:lineRule="auto"/>
        <w:rPr>
          <w:rFonts w:ascii="Calibri" w:eastAsia="Calibri" w:hAnsi="Calibri" w:cs="Calibri"/>
          <w:lang w:eastAsia="en-US"/>
        </w:rPr>
      </w:pPr>
      <w:r w:rsidRPr="009A69A8">
        <w:rPr>
          <w:rFonts w:ascii="Calibri" w:eastAsia="Calibri" w:hAnsi="Calibri" w:cs="Calibri"/>
          <w:lang w:eastAsia="en-US"/>
        </w:rPr>
        <w:t>En conséquence, le titulaire produit avec le DC4 :</w:t>
      </w:r>
    </w:p>
    <w:p w14:paraId="3DADD37C" w14:textId="77777777" w:rsidR="00A608A3" w:rsidRDefault="00A608A3" w:rsidP="00A608A3">
      <w:pPr>
        <w:widowControl w:val="0"/>
        <w:spacing w:line="259" w:lineRule="auto"/>
        <w:rPr>
          <w:rFonts w:ascii="Calibri" w:eastAsia="Calibri" w:hAnsi="Calibri" w:cs="Calibri"/>
          <w:iCs/>
          <w:lang w:eastAsia="en-US"/>
        </w:rPr>
      </w:pP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w:t>
      </w:r>
      <w:r w:rsidRPr="009A69A8">
        <w:rPr>
          <w:rFonts w:ascii="Calibri" w:eastAsia="Calibri" w:hAnsi="Calibri" w:cs="Calibri"/>
          <w:iCs/>
          <w:lang w:eastAsia="en-US"/>
        </w:rPr>
        <w:t>l'exemplaire unique ou le certificat de cessibilité du marché public qui lui a été délivré,</w:t>
      </w:r>
    </w:p>
    <w:p w14:paraId="50971CA1" w14:textId="77777777" w:rsidR="00A608A3" w:rsidRDefault="00A608A3" w:rsidP="00A608A3">
      <w:pPr>
        <w:widowControl w:val="0"/>
        <w:spacing w:line="259" w:lineRule="auto"/>
        <w:rPr>
          <w:rFonts w:ascii="Calibri" w:eastAsia="Calibri" w:hAnsi="Calibri" w:cs="Calibri"/>
          <w:iCs/>
          <w:u w:val="single"/>
          <w:lang w:eastAsia="en-US"/>
        </w:rPr>
      </w:pPr>
      <w:r w:rsidRPr="009A69A8">
        <w:rPr>
          <w:rFonts w:ascii="Calibri" w:eastAsia="Calibri" w:hAnsi="Calibri" w:cs="Calibri"/>
          <w:iCs/>
          <w:u w:val="single"/>
          <w:lang w:eastAsia="en-US"/>
        </w:rPr>
        <w:t>OU</w:t>
      </w:r>
    </w:p>
    <w:p w14:paraId="50322B7F" w14:textId="77777777" w:rsidR="00A608A3" w:rsidRDefault="00A608A3" w:rsidP="00A608A3">
      <w:pPr>
        <w:widowControl w:val="0"/>
        <w:spacing w:line="259" w:lineRule="auto"/>
        <w:rPr>
          <w:rFonts w:ascii="Calibri" w:eastAsia="Calibri" w:hAnsi="Calibri" w:cs="Calibri"/>
          <w:iCs/>
          <w:lang w:eastAsia="en-US"/>
        </w:rPr>
      </w:pPr>
      <w:r w:rsidRPr="009A69A8">
        <w:rPr>
          <w:rFonts w:ascii="Calibri" w:eastAsia="Calibri" w:hAnsi="Calibri" w:cs="Calibri"/>
          <w:lang w:eastAsia="en-US"/>
        </w:rPr>
        <w:lastRenderedPageBreak/>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w:t>
      </w:r>
      <w:r w:rsidRPr="009A69A8">
        <w:rPr>
          <w:rFonts w:ascii="Calibri" w:eastAsia="Calibri" w:hAnsi="Calibri" w:cs="Calibri"/>
          <w:iCs/>
          <w:lang w:eastAsia="en-US"/>
        </w:rPr>
        <w:t>une attestation ou une mainlevée du bénéficiaire de la cession ou du nantissement de créances.</w:t>
      </w:r>
    </w:p>
    <w:p w14:paraId="2FBB8D44" w14:textId="77777777" w:rsidR="00A608A3" w:rsidRDefault="00A608A3" w:rsidP="00A608A3">
      <w:pPr>
        <w:widowControl w:val="0"/>
        <w:spacing w:line="259" w:lineRule="auto"/>
        <w:rPr>
          <w:rFonts w:ascii="Calibri" w:eastAsia="Calibri" w:hAnsi="Calibri" w:cs="Calibri"/>
          <w:lang w:eastAsia="en-US"/>
        </w:rPr>
      </w:pPr>
    </w:p>
    <w:p w14:paraId="49273348" w14:textId="77777777" w:rsidR="00A608A3" w:rsidRPr="009A69A8" w:rsidRDefault="00A608A3" w:rsidP="00A608A3">
      <w:pPr>
        <w:widowControl w:val="0"/>
        <w:spacing w:line="259" w:lineRule="auto"/>
        <w:rPr>
          <w:rFonts w:ascii="Calibri" w:eastAsia="Calibri" w:hAnsi="Calibri" w:cs="Calibri"/>
          <w:lang w:eastAsia="en-US"/>
        </w:rPr>
      </w:pPr>
    </w:p>
    <w:p w14:paraId="7FE7393A" w14:textId="77777777" w:rsidR="00A608A3" w:rsidRDefault="00A608A3" w:rsidP="00A608A3">
      <w:pPr>
        <w:widowControl w:val="0"/>
        <w:spacing w:line="259" w:lineRule="auto"/>
        <w:rPr>
          <w:rFonts w:ascii="Calibri" w:eastAsia="Calibri" w:hAnsi="Calibri" w:cs="Calibri"/>
          <w:lang w:eastAsia="en-US"/>
        </w:rPr>
      </w:pPr>
      <w:r w:rsidRPr="009A69A8">
        <w:rPr>
          <w:rFonts w:ascii="Calibri" w:eastAsia="Calibri" w:hAnsi="Calibri" w:cs="Calibri"/>
          <w:b/>
          <w:lang w:eastAsia="en-US"/>
        </w:rPr>
        <w:t>2</w:t>
      </w:r>
      <w:r w:rsidRPr="009A69A8">
        <w:rPr>
          <w:rFonts w:ascii="Calibri" w:eastAsia="Calibri" w:hAnsi="Calibri" w:cs="Calibri"/>
          <w:b/>
          <w:vertAlign w:val="superscript"/>
          <w:lang w:eastAsia="en-US"/>
        </w:rPr>
        <w:t>ème</w:t>
      </w:r>
      <w:r w:rsidRPr="009A69A8">
        <w:rPr>
          <w:rFonts w:ascii="Calibri" w:eastAsia="Calibri" w:hAnsi="Calibri" w:cs="Calibri"/>
          <w:b/>
          <w:lang w:eastAsia="en-US"/>
        </w:rPr>
        <w:t xml:space="preserve"> hypothèse</w:t>
      </w:r>
      <w:r w:rsidRPr="009A69A8">
        <w:rPr>
          <w:rFonts w:ascii="Calibri" w:eastAsia="Calibri" w:hAnsi="Calibri" w:cs="Calibri"/>
          <w:lang w:eastAsia="en-US"/>
        </w:rPr>
        <w:t xml:space="preserve"> </w:t>
      </w: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La présente déclaration de sous-traitance constitue un </w:t>
      </w:r>
      <w:r w:rsidRPr="009A69A8">
        <w:rPr>
          <w:rFonts w:ascii="Calibri" w:eastAsia="Calibri" w:hAnsi="Calibri" w:cs="Calibri"/>
          <w:b/>
          <w:lang w:eastAsia="en-US"/>
        </w:rPr>
        <w:t>acte spécial</w:t>
      </w:r>
      <w:r w:rsidRPr="009A69A8">
        <w:rPr>
          <w:rFonts w:ascii="Calibri" w:eastAsia="Calibri" w:hAnsi="Calibri" w:cs="Calibri"/>
          <w:lang w:eastAsia="en-US"/>
        </w:rPr>
        <w:t xml:space="preserve"> </w:t>
      </w:r>
      <w:r w:rsidRPr="009A69A8">
        <w:rPr>
          <w:rFonts w:ascii="Calibri" w:eastAsia="Calibri" w:hAnsi="Calibri" w:cs="Calibri"/>
          <w:b/>
          <w:lang w:eastAsia="en-US"/>
        </w:rPr>
        <w:t>modificatif</w:t>
      </w:r>
      <w:r w:rsidRPr="009A69A8">
        <w:rPr>
          <w:rFonts w:ascii="Calibri" w:eastAsia="Calibri" w:hAnsi="Calibri" w:cs="Calibri"/>
          <w:lang w:eastAsia="en-US"/>
        </w:rPr>
        <w:t> :</w:t>
      </w:r>
    </w:p>
    <w:p w14:paraId="648B71BC" w14:textId="77777777" w:rsidR="00A608A3" w:rsidRPr="009A69A8" w:rsidRDefault="00A608A3" w:rsidP="00A608A3">
      <w:pPr>
        <w:widowControl w:val="0"/>
        <w:spacing w:line="259" w:lineRule="auto"/>
        <w:rPr>
          <w:rFonts w:ascii="Calibri" w:eastAsia="Calibri" w:hAnsi="Calibri" w:cs="Calibri"/>
          <w:lang w:eastAsia="en-US"/>
        </w:rPr>
      </w:pPr>
    </w:p>
    <w:p w14:paraId="54972950" w14:textId="77777777" w:rsidR="00A608A3" w:rsidRDefault="00A608A3" w:rsidP="00A608A3">
      <w:pPr>
        <w:widowControl w:val="0"/>
        <w:spacing w:line="259" w:lineRule="auto"/>
        <w:rPr>
          <w:rFonts w:ascii="Calibri" w:eastAsia="Calibri" w:hAnsi="Calibri" w:cs="Calibri"/>
          <w:iCs/>
          <w:lang w:eastAsia="en-US"/>
        </w:rPr>
      </w:pP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le titulaire demande la modification de l'exemplaire unique ou du certificat de cessibilité, prévus à </w:t>
      </w:r>
      <w:r w:rsidRPr="009A69A8">
        <w:rPr>
          <w:rFonts w:ascii="Calibri" w:eastAsia="Calibri" w:hAnsi="Calibri" w:cs="Calibri"/>
          <w:iCs/>
          <w:lang w:eastAsia="en-US"/>
        </w:rPr>
        <w:t>l'</w:t>
      </w:r>
      <w:hyperlink r:id="rId45" w:history="1">
        <w:r w:rsidRPr="009A69A8">
          <w:rPr>
            <w:rFonts w:ascii="Calibri" w:eastAsia="Calibri" w:hAnsi="Calibri" w:cs="Calibri"/>
            <w:iCs/>
            <w:color w:val="0000FF"/>
            <w:u w:val="single"/>
            <w:lang w:eastAsia="en-US"/>
          </w:rPr>
          <w:t>article R. 2193-22</w:t>
        </w:r>
      </w:hyperlink>
      <w:r w:rsidRPr="009A69A8">
        <w:rPr>
          <w:rFonts w:ascii="Calibri" w:eastAsia="Calibri" w:hAnsi="Calibri" w:cs="Calibri"/>
          <w:iCs/>
          <w:lang w:eastAsia="en-US"/>
        </w:rPr>
        <w:t xml:space="preserve"> ou à l’</w:t>
      </w:r>
      <w:hyperlink r:id="rId46" w:history="1">
        <w:r w:rsidRPr="009A69A8">
          <w:rPr>
            <w:rFonts w:ascii="Calibri" w:eastAsia="Calibri" w:hAnsi="Calibri" w:cs="Calibri"/>
            <w:iCs/>
            <w:color w:val="0000FF"/>
            <w:u w:val="single"/>
            <w:lang w:eastAsia="en-US"/>
          </w:rPr>
          <w:t>article R. 2393-40</w:t>
        </w:r>
      </w:hyperlink>
      <w:r w:rsidRPr="009A69A8">
        <w:rPr>
          <w:rFonts w:ascii="Calibri" w:eastAsia="Calibri" w:hAnsi="Calibri" w:cs="Calibri"/>
          <w:iCs/>
          <w:lang w:eastAsia="en-US"/>
        </w:rPr>
        <w:t xml:space="preserve"> du code de la commande publique, qui est joint au présent DC4 ;</w:t>
      </w:r>
    </w:p>
    <w:p w14:paraId="4618D11B" w14:textId="77777777" w:rsidR="00A608A3" w:rsidRPr="009A69A8" w:rsidRDefault="00A608A3" w:rsidP="00A608A3">
      <w:pPr>
        <w:widowControl w:val="0"/>
        <w:spacing w:line="259" w:lineRule="auto"/>
        <w:rPr>
          <w:rFonts w:ascii="Calibri" w:eastAsia="Calibri" w:hAnsi="Calibri" w:cs="Calibri"/>
          <w:iCs/>
          <w:u w:val="single"/>
          <w:lang w:eastAsia="en-US"/>
        </w:rPr>
      </w:pPr>
      <w:r w:rsidRPr="009A69A8">
        <w:rPr>
          <w:rFonts w:ascii="Calibri" w:eastAsia="Calibri" w:hAnsi="Calibri" w:cs="Calibri"/>
          <w:iCs/>
          <w:u w:val="single"/>
          <w:lang w:eastAsia="en-US"/>
        </w:rPr>
        <w:t>OU</w:t>
      </w:r>
    </w:p>
    <w:p w14:paraId="411AD9FE" w14:textId="77777777" w:rsidR="00A608A3" w:rsidRPr="009A69A8" w:rsidRDefault="00A608A3" w:rsidP="00A608A3">
      <w:pPr>
        <w:widowControl w:val="0"/>
        <w:spacing w:line="259" w:lineRule="auto"/>
        <w:rPr>
          <w:rFonts w:ascii="Calibri" w:eastAsia="Calibri" w:hAnsi="Calibri" w:cs="Calibri"/>
          <w:lang w:eastAsia="en-US"/>
        </w:rPr>
      </w:pP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l’exemplaire unique ou le certificat de cessibilité ayant été remis en vue d'une cession ou d'un nantissement de créances et ne pouvant être restitué, le titulaire justifie :</w:t>
      </w:r>
    </w:p>
    <w:p w14:paraId="3E29AF4E" w14:textId="77777777" w:rsidR="00A608A3" w:rsidRPr="009A69A8" w:rsidRDefault="00A608A3" w:rsidP="00A608A3">
      <w:pPr>
        <w:pStyle w:val="listeniveau1"/>
        <w:rPr>
          <w:rFonts w:eastAsia="Calibri"/>
          <w:lang w:eastAsia="en-US"/>
        </w:rPr>
      </w:pPr>
      <w:r w:rsidRPr="009A69A8">
        <w:rPr>
          <w:rFonts w:eastAsia="Calibri"/>
          <w:lang w:eastAsia="en-US"/>
        </w:rPr>
        <w:t xml:space="preserve">soit que la cession ou le nantissement de créances concernant le marché </w:t>
      </w:r>
      <w:r w:rsidRPr="009A69A8">
        <w:rPr>
          <w:rFonts w:eastAsia="Calibri"/>
          <w:iCs/>
          <w:lang w:eastAsia="en-US"/>
        </w:rPr>
        <w:t xml:space="preserve">public </w:t>
      </w:r>
      <w:r w:rsidRPr="009A69A8">
        <w:rPr>
          <w:rFonts w:eastAsia="Calibri"/>
          <w:lang w:eastAsia="en-US"/>
        </w:rPr>
        <w:t xml:space="preserve">ne fait pas obstacle au paiement direct de la partie sous-traitée, </w:t>
      </w:r>
    </w:p>
    <w:p w14:paraId="6037087E" w14:textId="77777777" w:rsidR="00A608A3" w:rsidRPr="009A69A8" w:rsidRDefault="00A608A3" w:rsidP="00A608A3">
      <w:pPr>
        <w:pStyle w:val="listeniveau1"/>
        <w:rPr>
          <w:rFonts w:eastAsia="Calibri"/>
          <w:lang w:eastAsia="en-US"/>
        </w:rPr>
      </w:pPr>
      <w:r w:rsidRPr="009A69A8">
        <w:rPr>
          <w:rFonts w:eastAsia="Calibri"/>
          <w:lang w:eastAsia="en-US"/>
        </w:rPr>
        <w:t xml:space="preserve">soit que son montant a été réduit afin que ce paiement soit possible. </w:t>
      </w:r>
    </w:p>
    <w:p w14:paraId="3A4DBCB7" w14:textId="77777777" w:rsidR="00A608A3" w:rsidRDefault="00A608A3" w:rsidP="00A608A3">
      <w:pPr>
        <w:pStyle w:val="listeniveau1"/>
        <w:numPr>
          <w:ilvl w:val="0"/>
          <w:numId w:val="0"/>
        </w:numPr>
        <w:rPr>
          <w:rFonts w:eastAsia="Calibri"/>
          <w:lang w:eastAsia="en-US"/>
        </w:rPr>
      </w:pPr>
      <w:r w:rsidRPr="009A69A8">
        <w:rPr>
          <w:rFonts w:eastAsia="Calibri"/>
          <w:lang w:eastAsia="en-US"/>
        </w:rPr>
        <w:t xml:space="preserve">Cette justification est donnée par une attestation ou une mainlevée du bénéficiaire de la cession ou du nantissement de créances résultant du marché qui est jointe au présent </w:t>
      </w:r>
    </w:p>
    <w:p w14:paraId="534D8462" w14:textId="77777777" w:rsidR="00A608A3" w:rsidRDefault="00A608A3" w:rsidP="00A608A3">
      <w:pPr>
        <w:pStyle w:val="listeniveau1"/>
        <w:numPr>
          <w:ilvl w:val="0"/>
          <w:numId w:val="0"/>
        </w:numPr>
        <w:rPr>
          <w:rFonts w:eastAsia="Calibri"/>
          <w:lang w:eastAsia="en-US"/>
        </w:rPr>
      </w:pPr>
    </w:p>
    <w:p w14:paraId="5FDC7D84" w14:textId="77777777" w:rsidR="00A608A3" w:rsidRPr="009A69A8" w:rsidRDefault="00A608A3" w:rsidP="00A608A3">
      <w:pPr>
        <w:pStyle w:val="listeniveau1"/>
        <w:numPr>
          <w:ilvl w:val="0"/>
          <w:numId w:val="0"/>
        </w:numPr>
        <w:rPr>
          <w:rFonts w:eastAsia="Calibri"/>
          <w:lang w:eastAsia="en-US"/>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2AEB4703" w14:textId="77777777" w:rsidTr="00C02967">
        <w:tc>
          <w:tcPr>
            <w:tcW w:w="8437" w:type="dxa"/>
            <w:shd w:val="clear" w:color="auto" w:fill="BFBFBF"/>
            <w:vAlign w:val="center"/>
          </w:tcPr>
          <w:p w14:paraId="28C80998" w14:textId="77777777" w:rsidR="00A608A3" w:rsidRPr="009A69A8" w:rsidRDefault="00A608A3" w:rsidP="00C02967">
            <w:pPr>
              <w:widowControl w:val="0"/>
              <w:spacing w:line="259" w:lineRule="auto"/>
              <w:rPr>
                <w:rFonts w:ascii="Calibri" w:eastAsia="Calibri" w:hAnsi="Calibri" w:cs="Calibri"/>
                <w:b/>
                <w:lang w:eastAsia="en-US"/>
              </w:rPr>
            </w:pPr>
            <w:r>
              <w:rPr>
                <w:rFonts w:ascii="Calibri" w:eastAsia="Calibri" w:hAnsi="Calibri" w:cs="Calibri"/>
                <w:b/>
                <w:lang w:eastAsia="en-US"/>
              </w:rPr>
              <w:t>L</w:t>
            </w:r>
            <w:r w:rsidRPr="009A69A8">
              <w:rPr>
                <w:rFonts w:ascii="Calibri" w:eastAsia="Calibri" w:hAnsi="Calibri" w:cs="Calibri"/>
                <w:b/>
                <w:lang w:eastAsia="en-US"/>
              </w:rPr>
              <w:t xml:space="preserve"> </w:t>
            </w:r>
            <w:r>
              <w:rPr>
                <w:rFonts w:ascii="Calibri" w:eastAsia="Calibri" w:hAnsi="Calibri" w:cs="Calibri"/>
                <w:b/>
                <w:lang w:eastAsia="en-US"/>
              </w:rPr>
              <w:t>–</w:t>
            </w:r>
            <w:r w:rsidRPr="009A69A8">
              <w:rPr>
                <w:rFonts w:ascii="Calibri" w:eastAsia="Calibri" w:hAnsi="Calibri" w:cs="Calibri"/>
                <w:b/>
                <w:lang w:eastAsia="en-US"/>
              </w:rPr>
              <w:t xml:space="preserve"> </w:t>
            </w:r>
            <w:r>
              <w:rPr>
                <w:rFonts w:ascii="Calibri" w:eastAsia="Calibri" w:hAnsi="Calibri" w:cs="Calibri"/>
                <w:b/>
                <w:lang w:eastAsia="en-US"/>
              </w:rPr>
              <w:t>Acceptation de l’acheteur et agrément des conditions de paiement du sous-traitant</w:t>
            </w:r>
          </w:p>
        </w:tc>
        <w:tc>
          <w:tcPr>
            <w:tcW w:w="777" w:type="dxa"/>
            <w:shd w:val="clear" w:color="auto" w:fill="BFBFBF"/>
          </w:tcPr>
          <w:p w14:paraId="1D24E17D"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DC4</w:t>
            </w:r>
          </w:p>
        </w:tc>
      </w:tr>
    </w:tbl>
    <w:p w14:paraId="1F100653" w14:textId="77777777" w:rsidR="00A608A3" w:rsidRDefault="00A608A3" w:rsidP="00A608A3">
      <w:pPr>
        <w:rPr>
          <w:szCs w:val="22"/>
        </w:rPr>
      </w:pPr>
    </w:p>
    <w:p w14:paraId="44CF5586" w14:textId="77777777" w:rsidR="00A608A3" w:rsidRDefault="00A608A3" w:rsidP="00A608A3">
      <w:pPr>
        <w:rPr>
          <w:szCs w:val="22"/>
        </w:rPr>
      </w:pPr>
      <w:r>
        <w:rPr>
          <w:szCs w:val="22"/>
        </w:rPr>
        <w:t>Signature électronique du titulaire en page 3.</w:t>
      </w:r>
    </w:p>
    <w:p w14:paraId="6110D86F" w14:textId="77777777" w:rsidR="00A608A3" w:rsidRDefault="00A608A3" w:rsidP="00A608A3">
      <w:pPr>
        <w:rPr>
          <w:szCs w:val="22"/>
        </w:rPr>
      </w:pPr>
      <w:r>
        <w:rPr>
          <w:szCs w:val="22"/>
        </w:rPr>
        <w:t>Signature en première page de l’acheteur public.</w:t>
      </w:r>
    </w:p>
    <w:p w14:paraId="0F2D2070" w14:textId="1DEBED78" w:rsidR="00DE15E8" w:rsidRPr="001D7020" w:rsidRDefault="00DE15E8" w:rsidP="00DE15E8">
      <w:pPr>
        <w:rPr>
          <w:szCs w:val="22"/>
        </w:rPr>
      </w:pPr>
    </w:p>
    <w:sectPr w:rsidR="00DE15E8" w:rsidRPr="001D7020" w:rsidSect="00424E8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921808" w14:textId="77777777" w:rsidR="001B60D3" w:rsidRDefault="001B60D3">
      <w:r>
        <w:separator/>
      </w:r>
    </w:p>
  </w:endnote>
  <w:endnote w:type="continuationSeparator" w:id="0">
    <w:p w14:paraId="7B8C98A4" w14:textId="77777777" w:rsidR="001B60D3" w:rsidRDefault="001B6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Ebrima">
    <w:panose1 w:val="02000000000000000000"/>
    <w:charset w:val="00"/>
    <w:family w:val="auto"/>
    <w:pitch w:val="variable"/>
    <w:sig w:usb0="A000005F" w:usb1="02000041" w:usb2="00000800" w:usb3="00000000" w:csb0="00000093"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4"/>
      <w:gridCol w:w="3024"/>
      <w:gridCol w:w="3024"/>
    </w:tblGrid>
    <w:tr w:rsidR="00C02967" w14:paraId="207074D0" w14:textId="77777777" w:rsidTr="002F706D">
      <w:tc>
        <w:tcPr>
          <w:tcW w:w="3024" w:type="dxa"/>
        </w:tcPr>
        <w:p w14:paraId="16E2C2B4" w14:textId="77777777" w:rsidR="00C02967" w:rsidRDefault="00C02967" w:rsidP="002F706D">
          <w:pPr>
            <w:pStyle w:val="En-tte"/>
          </w:pPr>
        </w:p>
      </w:tc>
      <w:tc>
        <w:tcPr>
          <w:tcW w:w="3024" w:type="dxa"/>
        </w:tcPr>
        <w:p w14:paraId="14543375" w14:textId="77777777" w:rsidR="00C02967" w:rsidRDefault="00C02967" w:rsidP="002F706D">
          <w:pPr>
            <w:pStyle w:val="En-tte"/>
          </w:pPr>
        </w:p>
      </w:tc>
      <w:tc>
        <w:tcPr>
          <w:tcW w:w="3024" w:type="dxa"/>
        </w:tcPr>
        <w:p w14:paraId="7D46CE97" w14:textId="77777777" w:rsidR="00C02967" w:rsidRDefault="00C02967" w:rsidP="004372A6">
          <w:pPr>
            <w:pStyle w:val="Basdepage"/>
          </w:pPr>
        </w:p>
      </w:tc>
    </w:tr>
  </w:tbl>
  <w:p w14:paraId="153E1014" w14:textId="77777777" w:rsidR="00C02967" w:rsidRDefault="00C02967" w:rsidP="004372A6">
    <w:pPr>
      <w:pStyle w:val="Basdepage"/>
    </w:pPr>
    <w:r>
      <w:t>Page n°</w:t>
    </w:r>
    <w:r>
      <w:fldChar w:fldCharType="begin"/>
    </w:r>
    <w:r>
      <w:instrText>PAGE   \* MERGEFORMAT</w:instrText>
    </w:r>
    <w:r>
      <w:fldChar w:fldCharType="separate"/>
    </w:r>
    <w:r w:rsidR="00EB46B6">
      <w:rPr>
        <w:noProof/>
      </w:rPr>
      <w:t>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54AB4" w14:textId="77777777" w:rsidR="00C02967" w:rsidRDefault="00C02967" w:rsidP="006D6E68">
    <w:pPr>
      <w:pStyle w:val="Pieddepage"/>
      <w:tabs>
        <w:tab w:val="clear" w:pos="4536"/>
        <w:tab w:val="clear" w:pos="9072"/>
        <w:tab w:val="left" w:pos="573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94C054" w14:textId="77777777" w:rsidR="001B60D3" w:rsidRDefault="001B60D3">
      <w:r>
        <w:separator/>
      </w:r>
    </w:p>
  </w:footnote>
  <w:footnote w:type="continuationSeparator" w:id="0">
    <w:p w14:paraId="228B58D6" w14:textId="77777777" w:rsidR="001B60D3" w:rsidRDefault="001B60D3">
      <w:r>
        <w:continuationSeparator/>
      </w:r>
    </w:p>
  </w:footnote>
  <w:footnote w:id="1">
    <w:p w14:paraId="55A60F19" w14:textId="77777777" w:rsidR="00C02967" w:rsidRDefault="00C02967">
      <w:pPr>
        <w:pStyle w:val="Notedebasdepage"/>
        <w:rPr>
          <w:rStyle w:val="Normal1Car"/>
          <w:i/>
          <w:sz w:val="18"/>
        </w:rPr>
      </w:pPr>
      <w:r>
        <w:rPr>
          <w:rStyle w:val="Appelnotedebasdep"/>
        </w:rPr>
        <w:footnoteRef/>
      </w:r>
      <w:r>
        <w:t xml:space="preserve"> </w:t>
      </w:r>
      <w:r w:rsidRPr="00424E85">
        <w:rPr>
          <w:rStyle w:val="Normal1Car"/>
          <w:rFonts w:asciiTheme="minorHAnsi" w:hAnsiTheme="minorHAnsi" w:cstheme="minorHAnsi"/>
          <w:i/>
        </w:rPr>
        <w:t>(Si plusieurs taux de TVA, détailler et préciser les différents taux applicables et montants  ci-dessous)</w:t>
      </w:r>
    </w:p>
    <w:p w14:paraId="5E9E0BD8" w14:textId="77777777" w:rsidR="00C02967" w:rsidRDefault="00C0296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62DF3D" w14:textId="4A60097A" w:rsidR="00C02967" w:rsidRDefault="00C02967" w:rsidP="004372A6">
    <w:pPr>
      <w:pStyle w:val="En-tteperso"/>
      <w:jc w:val="center"/>
    </w:pPr>
    <w:r>
      <w:t xml:space="preserve">Acte d’Engagement </w:t>
    </w:r>
    <w:r w:rsidR="001326A8">
      <w:t>—</w:t>
    </w:r>
    <w:r w:rsidR="001326A8" w:rsidRPr="00246592">
      <w:rPr>
        <w:rStyle w:val="BasdepageCar"/>
      </w:rPr>
      <w:t xml:space="preserve"> </w:t>
    </w:r>
    <w:r w:rsidR="00367D85" w:rsidRPr="00367D85">
      <w:rPr>
        <w:szCs w:val="16"/>
      </w:rPr>
      <w:t xml:space="preserve">— </w:t>
    </w:r>
    <w:r w:rsidR="00367D85" w:rsidRPr="00367D85">
      <w:rPr>
        <w:rFonts w:eastAsiaTheme="majorEastAsia"/>
        <w:szCs w:val="16"/>
      </w:rPr>
      <w:t>Chaufferie bois à granules</w:t>
    </w:r>
    <w:r w:rsidR="00367D85" w:rsidRPr="00367D85">
      <w:rPr>
        <w:sz w:val="22"/>
      </w:rPr>
      <w:t xml:space="preserve"> </w:t>
    </w:r>
    <w:r w:rsidRPr="00246592">
      <w:t xml:space="preserve">— </w:t>
    </w:r>
  </w:p>
  <w:p w14:paraId="731AEA38" w14:textId="26858DB4" w:rsidR="00C02967" w:rsidRDefault="00C02967" w:rsidP="003369C7">
    <w:pPr>
      <w:pStyle w:val="En-tteperso"/>
      <w:jc w:val="center"/>
    </w:pPr>
  </w:p>
  <w:p w14:paraId="6A9855FC" w14:textId="77777777" w:rsidR="00C02967" w:rsidRDefault="00C02967" w:rsidP="003369C7">
    <w:pPr>
      <w:pStyle w:val="En-ttepers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89C"/>
      </v:shape>
    </w:pict>
  </w:numPicBullet>
  <w:abstractNum w:abstractNumId="0" w15:restartNumberingAfterBreak="0">
    <w:nsid w:val="FFFFFF89"/>
    <w:multiLevelType w:val="singleLevel"/>
    <w:tmpl w:val="172AF98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06"/>
    <w:multiLevelType w:val="singleLevel"/>
    <w:tmpl w:val="00000006"/>
    <w:name w:val="WW8Num8"/>
    <w:lvl w:ilvl="0">
      <w:numFmt w:val="bullet"/>
      <w:lvlText w:val="•"/>
      <w:lvlJc w:val="left"/>
      <w:pPr>
        <w:tabs>
          <w:tab w:val="num" w:pos="0"/>
        </w:tabs>
        <w:ind w:left="720" w:hanging="360"/>
      </w:pPr>
      <w:rPr>
        <w:rFonts w:ascii="Calibri" w:hAnsi="Calibri" w:cs="Calibri" w:hint="default"/>
      </w:rPr>
    </w:lvl>
  </w:abstractNum>
  <w:abstractNum w:abstractNumId="3" w15:restartNumberingAfterBreak="0">
    <w:nsid w:val="00000012"/>
    <w:multiLevelType w:val="singleLevel"/>
    <w:tmpl w:val="00000012"/>
    <w:name w:val="WW8Num20"/>
    <w:lvl w:ilvl="0">
      <w:numFmt w:val="bullet"/>
      <w:lvlText w:val="-"/>
      <w:lvlJc w:val="left"/>
      <w:pPr>
        <w:tabs>
          <w:tab w:val="num" w:pos="720"/>
        </w:tabs>
        <w:ind w:left="720" w:hanging="360"/>
      </w:pPr>
      <w:rPr>
        <w:rFonts w:ascii="Times New Roman" w:hAnsi="Times New Roman" w:cs="Times New Roman" w:hint="default"/>
      </w:rPr>
    </w:lvl>
  </w:abstractNum>
  <w:abstractNum w:abstractNumId="4" w15:restartNumberingAfterBreak="0">
    <w:nsid w:val="00000019"/>
    <w:multiLevelType w:val="singleLevel"/>
    <w:tmpl w:val="00000019"/>
    <w:name w:val="WW8Num27"/>
    <w:lvl w:ilvl="0">
      <w:start w:val="1"/>
      <w:numFmt w:val="bullet"/>
      <w:lvlText w:val="·"/>
      <w:lvlJc w:val="left"/>
      <w:pPr>
        <w:tabs>
          <w:tab w:val="num" w:pos="284"/>
        </w:tabs>
        <w:ind w:left="284" w:hanging="284"/>
      </w:pPr>
      <w:rPr>
        <w:rFonts w:ascii="Symbol" w:hAnsi="Symbol" w:cs="Symbol" w:hint="default"/>
        <w:szCs w:val="22"/>
      </w:rPr>
    </w:lvl>
  </w:abstractNum>
  <w:abstractNum w:abstractNumId="5"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0B283381"/>
    <w:multiLevelType w:val="hybridMultilevel"/>
    <w:tmpl w:val="F092A048"/>
    <w:name w:val="Articles pièces administratives2"/>
    <w:lvl w:ilvl="0" w:tplc="64E62522">
      <w:start w:val="1"/>
      <w:numFmt w:val="bullet"/>
      <w:lvlText w:val=""/>
      <w:lvlJc w:val="left"/>
      <w:pPr>
        <w:ind w:left="1287" w:hanging="360"/>
      </w:pPr>
      <w:rPr>
        <w:rFonts w:ascii="Wingdings" w:hAnsi="Wingdings"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E1E0BD7"/>
    <w:multiLevelType w:val="multilevel"/>
    <w:tmpl w:val="1714BDEC"/>
    <w:lvl w:ilvl="0">
      <w:start w:val="1"/>
      <w:numFmt w:val="decimal"/>
      <w:pStyle w:val="RedaliaTitre1"/>
      <w:suff w:val="space"/>
      <w:lvlText w:val="%1."/>
      <w:lvlJc w:val="left"/>
      <w:pPr>
        <w:ind w:left="360" w:hanging="360"/>
      </w:pPr>
      <w:rPr>
        <w:rFonts w:hint="default"/>
      </w:rPr>
    </w:lvl>
    <w:lvl w:ilvl="1">
      <w:start w:val="1"/>
      <w:numFmt w:val="decimal"/>
      <w:pStyle w:val="RedaliaTitre2"/>
      <w:suff w:val="space"/>
      <w:lvlText w:val="%12.%2"/>
      <w:lvlJc w:val="left"/>
      <w:pPr>
        <w:ind w:left="720" w:hanging="360"/>
      </w:pPr>
      <w:rPr>
        <w:rFonts w:hint="default"/>
      </w:rPr>
    </w:lvl>
    <w:lvl w:ilvl="2">
      <w:start w:val="1"/>
      <w:numFmt w:val="none"/>
      <w:pStyle w:val="RedaliaTitre3"/>
      <w:suff w:val="space"/>
      <w:lvlText w:val="%312.1.1"/>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51261D"/>
    <w:multiLevelType w:val="hybridMultilevel"/>
    <w:tmpl w:val="F6C0AF24"/>
    <w:lvl w:ilvl="0" w:tplc="A18AD3C0">
      <w:start w:val="1"/>
      <w:numFmt w:val="bullet"/>
      <w:pStyle w:val="point"/>
      <w:lvlText w:val=""/>
      <w:lvlJc w:val="left"/>
      <w:pPr>
        <w:ind w:left="1996" w:hanging="360"/>
      </w:pPr>
      <w:rPr>
        <w:rFonts w:ascii="Symbol" w:hAnsi="Symbol" w:hint="default"/>
      </w:rPr>
    </w:lvl>
    <w:lvl w:ilvl="1" w:tplc="040C0003">
      <w:start w:val="1"/>
      <w:numFmt w:val="bullet"/>
      <w:lvlText w:val="o"/>
      <w:lvlJc w:val="left"/>
      <w:pPr>
        <w:ind w:left="2716" w:hanging="360"/>
      </w:pPr>
      <w:rPr>
        <w:rFonts w:ascii="Courier New" w:hAnsi="Courier New" w:hint="default"/>
      </w:rPr>
    </w:lvl>
    <w:lvl w:ilvl="2" w:tplc="040C0005">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9" w15:restartNumberingAfterBreak="0">
    <w:nsid w:val="26350721"/>
    <w:multiLevelType w:val="hybridMultilevel"/>
    <w:tmpl w:val="72E642E0"/>
    <w:lvl w:ilvl="0" w:tplc="7ADE3B56">
      <w:start w:val="1"/>
      <w:numFmt w:val="bullet"/>
      <w:pStyle w:val="Corps"/>
      <w:lvlText w:val=""/>
      <w:lvlJc w:val="left"/>
      <w:pPr>
        <w:ind w:left="720" w:hanging="360"/>
      </w:pPr>
      <w:rPr>
        <w:rFonts w:ascii="Symbol" w:hAnsi="Symbol" w:hint="default"/>
        <w:color w:val="0070C0"/>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65656F"/>
    <w:multiLevelType w:val="hybridMultilevel"/>
    <w:tmpl w:val="253E26FE"/>
    <w:lvl w:ilvl="0" w:tplc="3C68AFEA">
      <w:start w:val="1"/>
      <w:numFmt w:val="bullet"/>
      <w:pStyle w:val="listeniveau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4B6517"/>
    <w:multiLevelType w:val="multilevel"/>
    <w:tmpl w:val="A78C268C"/>
    <w:name w:val="Articles pièces administratives"/>
    <w:lvl w:ilvl="0">
      <w:start w:val="1"/>
      <w:numFmt w:val="decimal"/>
      <w:pStyle w:val="Titre1"/>
      <w:isLgl/>
      <w:suff w:val="nothing"/>
      <w:lvlText w:val="Article %1 — "/>
      <w:lvlJc w:val="left"/>
      <w:pPr>
        <w:ind w:left="568" w:firstLine="0"/>
      </w:pPr>
      <w:rPr>
        <w:rFonts w:hint="default"/>
      </w:rPr>
    </w:lvl>
    <w:lvl w:ilvl="1">
      <w:start w:val="1"/>
      <w:numFmt w:val="decimal"/>
      <w:pStyle w:val="Titre2"/>
      <w:isLgl/>
      <w:suff w:val="nothing"/>
      <w:lvlText w:val="Article %1.%2 : "/>
      <w:lvlJc w:val="left"/>
      <w:pPr>
        <w:ind w:left="994" w:firstLine="0"/>
      </w:pPr>
      <w:rPr>
        <w:rFonts w:hint="default"/>
        <w:u w:val="single"/>
      </w:rPr>
    </w:lvl>
    <w:lvl w:ilvl="2">
      <w:start w:val="1"/>
      <w:numFmt w:val="decimal"/>
      <w:pStyle w:val="Titre3"/>
      <w:isLgl/>
      <w:suff w:val="nothing"/>
      <w:lvlText w:val="Article %1.%2.%3 : "/>
      <w:lvlJc w:val="left"/>
      <w:pPr>
        <w:ind w:left="1560" w:firstLine="1"/>
      </w:pPr>
      <w:rPr>
        <w:rFonts w:hint="default"/>
        <w:u w:val="single"/>
      </w:rPr>
    </w:lvl>
    <w:lvl w:ilvl="3">
      <w:start w:val="1"/>
      <w:numFmt w:val="none"/>
      <w:pStyle w:val="Titre4"/>
      <w:isLgl/>
      <w:suff w:val="nothing"/>
      <w:lvlText w:val=""/>
      <w:lvlJc w:val="left"/>
      <w:pPr>
        <w:ind w:left="1702" w:firstLine="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lvlText w:val="%1.%2.%3.%4.%5"/>
      <w:lvlJc w:val="left"/>
      <w:pPr>
        <w:tabs>
          <w:tab w:val="num" w:pos="1704"/>
        </w:tabs>
        <w:ind w:left="1137" w:firstLine="567"/>
      </w:pPr>
      <w:rPr>
        <w:rFonts w:hint="default"/>
      </w:rPr>
    </w:lvl>
    <w:lvl w:ilvl="5">
      <w:start w:val="1"/>
      <w:numFmt w:val="decimal"/>
      <w:pStyle w:val="Titre6"/>
      <w:lvlText w:val="%1.%2.%3.%4.%5.%6"/>
      <w:lvlJc w:val="left"/>
      <w:pPr>
        <w:tabs>
          <w:tab w:val="num" w:pos="1988"/>
        </w:tabs>
        <w:ind w:left="1421" w:firstLine="567"/>
      </w:pPr>
      <w:rPr>
        <w:rFonts w:hint="default"/>
      </w:rPr>
    </w:lvl>
    <w:lvl w:ilvl="6">
      <w:start w:val="1"/>
      <w:numFmt w:val="decimal"/>
      <w:pStyle w:val="Titre7"/>
      <w:lvlText w:val="%1.%2.%3.%4.%5.%6.%7"/>
      <w:lvlJc w:val="left"/>
      <w:pPr>
        <w:tabs>
          <w:tab w:val="num" w:pos="2272"/>
        </w:tabs>
        <w:ind w:left="1705" w:firstLine="567"/>
      </w:pPr>
      <w:rPr>
        <w:rFonts w:hint="default"/>
      </w:rPr>
    </w:lvl>
    <w:lvl w:ilvl="7">
      <w:start w:val="1"/>
      <w:numFmt w:val="decimal"/>
      <w:pStyle w:val="Titre8"/>
      <w:lvlText w:val="%1.%2.%3.%4.%5.%6.%7.%8"/>
      <w:lvlJc w:val="left"/>
      <w:pPr>
        <w:tabs>
          <w:tab w:val="num" w:pos="2556"/>
        </w:tabs>
        <w:ind w:left="1989" w:firstLine="567"/>
      </w:pPr>
      <w:rPr>
        <w:rFonts w:hint="default"/>
      </w:rPr>
    </w:lvl>
    <w:lvl w:ilvl="8">
      <w:start w:val="1"/>
      <w:numFmt w:val="decimal"/>
      <w:pStyle w:val="Titre9"/>
      <w:lvlText w:val="%1.%2.%3.%4.%5.%6.%7.%8.%9"/>
      <w:lvlJc w:val="left"/>
      <w:pPr>
        <w:tabs>
          <w:tab w:val="num" w:pos="2840"/>
        </w:tabs>
        <w:ind w:left="2273" w:firstLine="567"/>
      </w:pPr>
      <w:rPr>
        <w:rFonts w:hint="default"/>
      </w:rPr>
    </w:lvl>
  </w:abstractNum>
  <w:abstractNum w:abstractNumId="12" w15:restartNumberingAfterBreak="0">
    <w:nsid w:val="2978286D"/>
    <w:multiLevelType w:val="hybridMultilevel"/>
    <w:tmpl w:val="726E5494"/>
    <w:lvl w:ilvl="0" w:tplc="7706BBD6">
      <w:start w:val="1"/>
      <w:numFmt w:val="bullet"/>
      <w:pStyle w:val="Puceniveau1"/>
      <w:lvlText w:val=""/>
      <w:lvlJc w:val="left"/>
      <w:pPr>
        <w:tabs>
          <w:tab w:val="num" w:pos="340"/>
        </w:tabs>
        <w:ind w:left="340" w:hanging="340"/>
      </w:pPr>
      <w:rPr>
        <w:rFonts w:ascii="Wingdings" w:hAnsi="Wingdings" w:hint="default"/>
        <w:b w:val="0"/>
        <w:i w:val="0"/>
        <w:color w:val="2F5496"/>
        <w:sz w:val="18"/>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304804C8"/>
    <w:multiLevelType w:val="hybridMultilevel"/>
    <w:tmpl w:val="D9E6D1AA"/>
    <w:lvl w:ilvl="0" w:tplc="D7A436D4">
      <w:start w:val="1"/>
      <w:numFmt w:val="bullet"/>
      <w:pStyle w:val="Puceniveau2"/>
      <w:lvlText w:val=""/>
      <w:lvlJc w:val="left"/>
      <w:pPr>
        <w:tabs>
          <w:tab w:val="num" w:pos="454"/>
        </w:tabs>
        <w:ind w:left="454" w:hanging="227"/>
      </w:pPr>
      <w:rPr>
        <w:rFonts w:ascii="Symbol" w:hAnsi="Symbol" w:hint="default"/>
        <w:color w:val="999999"/>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F40C81"/>
    <w:multiLevelType w:val="hybridMultilevel"/>
    <w:tmpl w:val="FB1E3FCA"/>
    <w:lvl w:ilvl="0" w:tplc="AEBE2F08">
      <w:start w:val="1"/>
      <w:numFmt w:val="bullet"/>
      <w:pStyle w:val="listeniveau3"/>
      <w:lvlText w:val=""/>
      <w:lvlJc w:val="left"/>
      <w:pPr>
        <w:ind w:left="1778" w:hanging="360"/>
      </w:pPr>
      <w:rPr>
        <w:rFonts w:ascii="Symbol" w:hAnsi="Symbol"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abstractNum w:abstractNumId="15"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581E5249"/>
    <w:multiLevelType w:val="hybridMultilevel"/>
    <w:tmpl w:val="E266E418"/>
    <w:lvl w:ilvl="0" w:tplc="0968155C">
      <w:start w:val="1"/>
      <w:numFmt w:val="bullet"/>
      <w:lvlText w:val="-"/>
      <w:lvlJc w:val="left"/>
      <w:pPr>
        <w:ind w:left="364"/>
      </w:pPr>
      <w:rPr>
        <w:rFonts w:ascii="Ebrima" w:eastAsia="Ebrima" w:hAnsi="Ebrima" w:cs="Ebrima"/>
        <w:b w:val="0"/>
        <w:i w:val="0"/>
        <w:strike w:val="0"/>
        <w:dstrike w:val="0"/>
        <w:color w:val="000000"/>
        <w:sz w:val="22"/>
        <w:szCs w:val="22"/>
        <w:u w:val="none" w:color="000000"/>
        <w:bdr w:val="none" w:sz="0" w:space="0" w:color="auto"/>
        <w:shd w:val="clear" w:color="auto" w:fill="auto"/>
        <w:vertAlign w:val="baseline"/>
      </w:rPr>
    </w:lvl>
    <w:lvl w:ilvl="1" w:tplc="C46AB11C">
      <w:start w:val="1"/>
      <w:numFmt w:val="bullet"/>
      <w:lvlText w:val="o"/>
      <w:lvlJc w:val="left"/>
      <w:pPr>
        <w:ind w:left="1122"/>
      </w:pPr>
      <w:rPr>
        <w:rFonts w:ascii="Ebrima" w:eastAsia="Ebrima" w:hAnsi="Ebrima" w:cs="Ebrima"/>
        <w:b w:val="0"/>
        <w:i w:val="0"/>
        <w:strike w:val="0"/>
        <w:dstrike w:val="0"/>
        <w:color w:val="000000"/>
        <w:sz w:val="22"/>
        <w:szCs w:val="22"/>
        <w:u w:val="none" w:color="000000"/>
        <w:bdr w:val="none" w:sz="0" w:space="0" w:color="auto"/>
        <w:shd w:val="clear" w:color="auto" w:fill="auto"/>
        <w:vertAlign w:val="baseline"/>
      </w:rPr>
    </w:lvl>
    <w:lvl w:ilvl="2" w:tplc="1584C4F4">
      <w:start w:val="1"/>
      <w:numFmt w:val="bullet"/>
      <w:lvlText w:val="▪"/>
      <w:lvlJc w:val="left"/>
      <w:pPr>
        <w:ind w:left="1842"/>
      </w:pPr>
      <w:rPr>
        <w:rFonts w:ascii="Ebrima" w:eastAsia="Ebrima" w:hAnsi="Ebrima" w:cs="Ebrima"/>
        <w:b w:val="0"/>
        <w:i w:val="0"/>
        <w:strike w:val="0"/>
        <w:dstrike w:val="0"/>
        <w:color w:val="000000"/>
        <w:sz w:val="22"/>
        <w:szCs w:val="22"/>
        <w:u w:val="none" w:color="000000"/>
        <w:bdr w:val="none" w:sz="0" w:space="0" w:color="auto"/>
        <w:shd w:val="clear" w:color="auto" w:fill="auto"/>
        <w:vertAlign w:val="baseline"/>
      </w:rPr>
    </w:lvl>
    <w:lvl w:ilvl="3" w:tplc="4F0CFB80">
      <w:start w:val="1"/>
      <w:numFmt w:val="bullet"/>
      <w:lvlText w:val="•"/>
      <w:lvlJc w:val="left"/>
      <w:pPr>
        <w:ind w:left="2562"/>
      </w:pPr>
      <w:rPr>
        <w:rFonts w:ascii="Ebrima" w:eastAsia="Ebrima" w:hAnsi="Ebrima" w:cs="Ebrima"/>
        <w:b w:val="0"/>
        <w:i w:val="0"/>
        <w:strike w:val="0"/>
        <w:dstrike w:val="0"/>
        <w:color w:val="000000"/>
        <w:sz w:val="22"/>
        <w:szCs w:val="22"/>
        <w:u w:val="none" w:color="000000"/>
        <w:bdr w:val="none" w:sz="0" w:space="0" w:color="auto"/>
        <w:shd w:val="clear" w:color="auto" w:fill="auto"/>
        <w:vertAlign w:val="baseline"/>
      </w:rPr>
    </w:lvl>
    <w:lvl w:ilvl="4" w:tplc="0298CFB6">
      <w:start w:val="1"/>
      <w:numFmt w:val="bullet"/>
      <w:lvlText w:val="o"/>
      <w:lvlJc w:val="left"/>
      <w:pPr>
        <w:ind w:left="3282"/>
      </w:pPr>
      <w:rPr>
        <w:rFonts w:ascii="Ebrima" w:eastAsia="Ebrima" w:hAnsi="Ebrima" w:cs="Ebrima"/>
        <w:b w:val="0"/>
        <w:i w:val="0"/>
        <w:strike w:val="0"/>
        <w:dstrike w:val="0"/>
        <w:color w:val="000000"/>
        <w:sz w:val="22"/>
        <w:szCs w:val="22"/>
        <w:u w:val="none" w:color="000000"/>
        <w:bdr w:val="none" w:sz="0" w:space="0" w:color="auto"/>
        <w:shd w:val="clear" w:color="auto" w:fill="auto"/>
        <w:vertAlign w:val="baseline"/>
      </w:rPr>
    </w:lvl>
    <w:lvl w:ilvl="5" w:tplc="0D18A9DA">
      <w:start w:val="1"/>
      <w:numFmt w:val="bullet"/>
      <w:lvlText w:val="▪"/>
      <w:lvlJc w:val="left"/>
      <w:pPr>
        <w:ind w:left="4002"/>
      </w:pPr>
      <w:rPr>
        <w:rFonts w:ascii="Ebrima" w:eastAsia="Ebrima" w:hAnsi="Ebrima" w:cs="Ebrima"/>
        <w:b w:val="0"/>
        <w:i w:val="0"/>
        <w:strike w:val="0"/>
        <w:dstrike w:val="0"/>
        <w:color w:val="000000"/>
        <w:sz w:val="22"/>
        <w:szCs w:val="22"/>
        <w:u w:val="none" w:color="000000"/>
        <w:bdr w:val="none" w:sz="0" w:space="0" w:color="auto"/>
        <w:shd w:val="clear" w:color="auto" w:fill="auto"/>
        <w:vertAlign w:val="baseline"/>
      </w:rPr>
    </w:lvl>
    <w:lvl w:ilvl="6" w:tplc="B6182938">
      <w:start w:val="1"/>
      <w:numFmt w:val="bullet"/>
      <w:lvlText w:val="•"/>
      <w:lvlJc w:val="left"/>
      <w:pPr>
        <w:ind w:left="4722"/>
      </w:pPr>
      <w:rPr>
        <w:rFonts w:ascii="Ebrima" w:eastAsia="Ebrima" w:hAnsi="Ebrima" w:cs="Ebrima"/>
        <w:b w:val="0"/>
        <w:i w:val="0"/>
        <w:strike w:val="0"/>
        <w:dstrike w:val="0"/>
        <w:color w:val="000000"/>
        <w:sz w:val="22"/>
        <w:szCs w:val="22"/>
        <w:u w:val="none" w:color="000000"/>
        <w:bdr w:val="none" w:sz="0" w:space="0" w:color="auto"/>
        <w:shd w:val="clear" w:color="auto" w:fill="auto"/>
        <w:vertAlign w:val="baseline"/>
      </w:rPr>
    </w:lvl>
    <w:lvl w:ilvl="7" w:tplc="A6A8F8EE">
      <w:start w:val="1"/>
      <w:numFmt w:val="bullet"/>
      <w:lvlText w:val="o"/>
      <w:lvlJc w:val="left"/>
      <w:pPr>
        <w:ind w:left="5442"/>
      </w:pPr>
      <w:rPr>
        <w:rFonts w:ascii="Ebrima" w:eastAsia="Ebrima" w:hAnsi="Ebrima" w:cs="Ebrima"/>
        <w:b w:val="0"/>
        <w:i w:val="0"/>
        <w:strike w:val="0"/>
        <w:dstrike w:val="0"/>
        <w:color w:val="000000"/>
        <w:sz w:val="22"/>
        <w:szCs w:val="22"/>
        <w:u w:val="none" w:color="000000"/>
        <w:bdr w:val="none" w:sz="0" w:space="0" w:color="auto"/>
        <w:shd w:val="clear" w:color="auto" w:fill="auto"/>
        <w:vertAlign w:val="baseline"/>
      </w:rPr>
    </w:lvl>
    <w:lvl w:ilvl="8" w:tplc="56B4CB52">
      <w:start w:val="1"/>
      <w:numFmt w:val="bullet"/>
      <w:lvlText w:val="▪"/>
      <w:lvlJc w:val="left"/>
      <w:pPr>
        <w:ind w:left="6162"/>
      </w:pPr>
      <w:rPr>
        <w:rFonts w:ascii="Ebrima" w:eastAsia="Ebrima" w:hAnsi="Ebrima" w:cs="Ebrima"/>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CB30C7D"/>
    <w:multiLevelType w:val="hybridMultilevel"/>
    <w:tmpl w:val="E526A7A6"/>
    <w:lvl w:ilvl="0" w:tplc="4566C1F2">
      <w:start w:val="1"/>
      <w:numFmt w:val="bullet"/>
      <w:pStyle w:val="Redaliapuces"/>
      <w:lvlText w:val=""/>
      <w:lvlJc w:val="left"/>
      <w:pPr>
        <w:tabs>
          <w:tab w:val="num" w:pos="530"/>
        </w:tabs>
        <w:ind w:left="284" w:hanging="114"/>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912724"/>
    <w:multiLevelType w:val="hybridMultilevel"/>
    <w:tmpl w:val="AD22A2C6"/>
    <w:lvl w:ilvl="0" w:tplc="F8520E74">
      <w:start w:val="1"/>
      <w:numFmt w:val="bullet"/>
      <w:pStyle w:val="Normalpuce"/>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63A0458D"/>
    <w:multiLevelType w:val="singleLevel"/>
    <w:tmpl w:val="040C0001"/>
    <w:lvl w:ilvl="0">
      <w:start w:val="1"/>
      <w:numFmt w:val="bullet"/>
      <w:lvlText w:val=""/>
      <w:lvlJc w:val="left"/>
      <w:pPr>
        <w:ind w:left="720" w:hanging="360"/>
      </w:pPr>
      <w:rPr>
        <w:rFonts w:ascii="Symbol" w:hAnsi="Symbol" w:hint="default"/>
      </w:rPr>
    </w:lvl>
  </w:abstractNum>
  <w:abstractNum w:abstractNumId="20"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4B504F6"/>
    <w:multiLevelType w:val="hybridMultilevel"/>
    <w:tmpl w:val="787461DE"/>
    <w:lvl w:ilvl="0" w:tplc="04A0ACC2">
      <w:start w:val="1"/>
      <w:numFmt w:val="bullet"/>
      <w:pStyle w:val="listeniveau2"/>
      <w:lvlText w:val="o"/>
      <w:lvlJc w:val="left"/>
      <w:pPr>
        <w:ind w:left="1854" w:hanging="360"/>
      </w:pPr>
      <w:rPr>
        <w:rFonts w:ascii="Courier New" w:hAnsi="Courier New" w:cs="Courier New"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2" w15:restartNumberingAfterBreak="0">
    <w:nsid w:val="7D7A0308"/>
    <w:multiLevelType w:val="hybridMultilevel"/>
    <w:tmpl w:val="344A8532"/>
    <w:lvl w:ilvl="0" w:tplc="FFFFFFFF">
      <w:numFmt w:val="bullet"/>
      <w:pStyle w:val="list2"/>
      <w:lvlText w:val="-"/>
      <w:lvlJc w:val="left"/>
      <w:pPr>
        <w:tabs>
          <w:tab w:val="num" w:pos="2345"/>
        </w:tabs>
        <w:ind w:left="2268" w:hanging="283"/>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301351836">
    <w:abstractNumId w:val="14"/>
  </w:num>
  <w:num w:numId="2" w16cid:durableId="1116410388">
    <w:abstractNumId w:val="9"/>
  </w:num>
  <w:num w:numId="3" w16cid:durableId="928849727">
    <w:abstractNumId w:val="22"/>
  </w:num>
  <w:num w:numId="4" w16cid:durableId="1217274870">
    <w:abstractNumId w:val="11"/>
  </w:num>
  <w:num w:numId="5" w16cid:durableId="789786292">
    <w:abstractNumId w:val="10"/>
  </w:num>
  <w:num w:numId="6" w16cid:durableId="1007714111">
    <w:abstractNumId w:val="21"/>
  </w:num>
  <w:num w:numId="7" w16cid:durableId="1311205859">
    <w:abstractNumId w:val="17"/>
  </w:num>
  <w:num w:numId="8" w16cid:durableId="325590578">
    <w:abstractNumId w:val="7"/>
  </w:num>
  <w:num w:numId="9" w16cid:durableId="1458990543">
    <w:abstractNumId w:val="8"/>
  </w:num>
  <w:num w:numId="10" w16cid:durableId="1600411765">
    <w:abstractNumId w:val="12"/>
  </w:num>
  <w:num w:numId="11" w16cid:durableId="555580377">
    <w:abstractNumId w:val="13"/>
  </w:num>
  <w:num w:numId="12" w16cid:durableId="1877159264">
    <w:abstractNumId w:val="0"/>
  </w:num>
  <w:num w:numId="13" w16cid:durableId="1898781735">
    <w:abstractNumId w:val="18"/>
  </w:num>
  <w:num w:numId="14" w16cid:durableId="1949779313">
    <w:abstractNumId w:val="5"/>
  </w:num>
  <w:num w:numId="15" w16cid:durableId="306936047">
    <w:abstractNumId w:val="15"/>
  </w:num>
  <w:num w:numId="16" w16cid:durableId="1602838628">
    <w:abstractNumId w:val="19"/>
  </w:num>
  <w:num w:numId="17" w16cid:durableId="1997224541">
    <w:abstractNumId w:val="20"/>
  </w:num>
  <w:num w:numId="18" w16cid:durableId="1410495671">
    <w:abstractNumId w:val="1"/>
  </w:num>
  <w:num w:numId="19" w16cid:durableId="1162162707">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E93"/>
    <w:rsid w:val="00000617"/>
    <w:rsid w:val="0000253C"/>
    <w:rsid w:val="00002854"/>
    <w:rsid w:val="000116EC"/>
    <w:rsid w:val="000133BB"/>
    <w:rsid w:val="00013531"/>
    <w:rsid w:val="0001559B"/>
    <w:rsid w:val="00022E38"/>
    <w:rsid w:val="00023573"/>
    <w:rsid w:val="00024DC0"/>
    <w:rsid w:val="00026AB0"/>
    <w:rsid w:val="00030242"/>
    <w:rsid w:val="000319F4"/>
    <w:rsid w:val="00033481"/>
    <w:rsid w:val="0003613D"/>
    <w:rsid w:val="00036715"/>
    <w:rsid w:val="00040230"/>
    <w:rsid w:val="000405C7"/>
    <w:rsid w:val="000438EC"/>
    <w:rsid w:val="00045936"/>
    <w:rsid w:val="00050203"/>
    <w:rsid w:val="00057973"/>
    <w:rsid w:val="00060336"/>
    <w:rsid w:val="000613E9"/>
    <w:rsid w:val="000636BD"/>
    <w:rsid w:val="00064DEA"/>
    <w:rsid w:val="00065402"/>
    <w:rsid w:val="00065983"/>
    <w:rsid w:val="00066BC6"/>
    <w:rsid w:val="00070D90"/>
    <w:rsid w:val="000718B1"/>
    <w:rsid w:val="00072270"/>
    <w:rsid w:val="00074678"/>
    <w:rsid w:val="00074F6D"/>
    <w:rsid w:val="00075F36"/>
    <w:rsid w:val="00076C21"/>
    <w:rsid w:val="00081742"/>
    <w:rsid w:val="00081A95"/>
    <w:rsid w:val="00085C22"/>
    <w:rsid w:val="00090977"/>
    <w:rsid w:val="000915B8"/>
    <w:rsid w:val="00093BB5"/>
    <w:rsid w:val="000966D4"/>
    <w:rsid w:val="000A00B7"/>
    <w:rsid w:val="000A1B13"/>
    <w:rsid w:val="000A24E8"/>
    <w:rsid w:val="000A3295"/>
    <w:rsid w:val="000A3D3F"/>
    <w:rsid w:val="000A523A"/>
    <w:rsid w:val="000A5B4A"/>
    <w:rsid w:val="000B134F"/>
    <w:rsid w:val="000B3E14"/>
    <w:rsid w:val="000C07DB"/>
    <w:rsid w:val="000C18A5"/>
    <w:rsid w:val="000C2E2C"/>
    <w:rsid w:val="000C4B74"/>
    <w:rsid w:val="000D3FD8"/>
    <w:rsid w:val="000D43E0"/>
    <w:rsid w:val="000E2267"/>
    <w:rsid w:val="000E2AC7"/>
    <w:rsid w:val="000E3266"/>
    <w:rsid w:val="000E3CC1"/>
    <w:rsid w:val="000E443D"/>
    <w:rsid w:val="000E4441"/>
    <w:rsid w:val="000E4562"/>
    <w:rsid w:val="000E6FF4"/>
    <w:rsid w:val="000E7C21"/>
    <w:rsid w:val="000F176F"/>
    <w:rsid w:val="000F4998"/>
    <w:rsid w:val="000F5676"/>
    <w:rsid w:val="000F7617"/>
    <w:rsid w:val="000F7F26"/>
    <w:rsid w:val="000F7F2B"/>
    <w:rsid w:val="00110EA2"/>
    <w:rsid w:val="00111008"/>
    <w:rsid w:val="0011438F"/>
    <w:rsid w:val="00114491"/>
    <w:rsid w:val="0011454D"/>
    <w:rsid w:val="00115775"/>
    <w:rsid w:val="001158FD"/>
    <w:rsid w:val="00115AD0"/>
    <w:rsid w:val="00120EC2"/>
    <w:rsid w:val="001242F4"/>
    <w:rsid w:val="00126E10"/>
    <w:rsid w:val="001307DF"/>
    <w:rsid w:val="001320EF"/>
    <w:rsid w:val="001326A8"/>
    <w:rsid w:val="00134F46"/>
    <w:rsid w:val="00136041"/>
    <w:rsid w:val="001361A5"/>
    <w:rsid w:val="00143788"/>
    <w:rsid w:val="00150A32"/>
    <w:rsid w:val="001511A8"/>
    <w:rsid w:val="00155438"/>
    <w:rsid w:val="00162379"/>
    <w:rsid w:val="0016344F"/>
    <w:rsid w:val="00167B3E"/>
    <w:rsid w:val="0017026F"/>
    <w:rsid w:val="00170281"/>
    <w:rsid w:val="00171423"/>
    <w:rsid w:val="001719AC"/>
    <w:rsid w:val="00187057"/>
    <w:rsid w:val="00187CFD"/>
    <w:rsid w:val="001947CA"/>
    <w:rsid w:val="001948E1"/>
    <w:rsid w:val="001A7984"/>
    <w:rsid w:val="001B2A94"/>
    <w:rsid w:val="001B5C91"/>
    <w:rsid w:val="001B60D3"/>
    <w:rsid w:val="001B75C2"/>
    <w:rsid w:val="001C142A"/>
    <w:rsid w:val="001C1CF3"/>
    <w:rsid w:val="001C5A84"/>
    <w:rsid w:val="001D1910"/>
    <w:rsid w:val="001D3973"/>
    <w:rsid w:val="001D3F4B"/>
    <w:rsid w:val="001D4716"/>
    <w:rsid w:val="001D4747"/>
    <w:rsid w:val="001D484B"/>
    <w:rsid w:val="001D6309"/>
    <w:rsid w:val="001D6DEF"/>
    <w:rsid w:val="001D7020"/>
    <w:rsid w:val="001E03DC"/>
    <w:rsid w:val="001E08CA"/>
    <w:rsid w:val="001E1CEB"/>
    <w:rsid w:val="001E26B3"/>
    <w:rsid w:val="001E6C83"/>
    <w:rsid w:val="001F2027"/>
    <w:rsid w:val="001F4968"/>
    <w:rsid w:val="001F4EA6"/>
    <w:rsid w:val="001F58F3"/>
    <w:rsid w:val="001F6F26"/>
    <w:rsid w:val="001F7E22"/>
    <w:rsid w:val="00204870"/>
    <w:rsid w:val="00206D4B"/>
    <w:rsid w:val="00210BFA"/>
    <w:rsid w:val="002119C7"/>
    <w:rsid w:val="00212D74"/>
    <w:rsid w:val="002208BD"/>
    <w:rsid w:val="00222176"/>
    <w:rsid w:val="00226E55"/>
    <w:rsid w:val="0022769D"/>
    <w:rsid w:val="00227B14"/>
    <w:rsid w:val="0023365B"/>
    <w:rsid w:val="00234D4E"/>
    <w:rsid w:val="00234D84"/>
    <w:rsid w:val="00237025"/>
    <w:rsid w:val="00237081"/>
    <w:rsid w:val="00237384"/>
    <w:rsid w:val="00240895"/>
    <w:rsid w:val="00243C20"/>
    <w:rsid w:val="00245BAB"/>
    <w:rsid w:val="00245F60"/>
    <w:rsid w:val="00246B7C"/>
    <w:rsid w:val="00250E9D"/>
    <w:rsid w:val="00254593"/>
    <w:rsid w:val="00255643"/>
    <w:rsid w:val="00256821"/>
    <w:rsid w:val="00262C0F"/>
    <w:rsid w:val="00270360"/>
    <w:rsid w:val="00271E81"/>
    <w:rsid w:val="00281176"/>
    <w:rsid w:val="00281B7F"/>
    <w:rsid w:val="00284B74"/>
    <w:rsid w:val="00285E86"/>
    <w:rsid w:val="002956FD"/>
    <w:rsid w:val="002B09DB"/>
    <w:rsid w:val="002B171E"/>
    <w:rsid w:val="002B4A4D"/>
    <w:rsid w:val="002B6707"/>
    <w:rsid w:val="002B6B0A"/>
    <w:rsid w:val="002C76A6"/>
    <w:rsid w:val="002D2D14"/>
    <w:rsid w:val="002D5D63"/>
    <w:rsid w:val="002D63F6"/>
    <w:rsid w:val="002D7355"/>
    <w:rsid w:val="002E2D85"/>
    <w:rsid w:val="002E333A"/>
    <w:rsid w:val="002E3DFD"/>
    <w:rsid w:val="002E7AD7"/>
    <w:rsid w:val="002F013E"/>
    <w:rsid w:val="002F62FA"/>
    <w:rsid w:val="002F706D"/>
    <w:rsid w:val="00300859"/>
    <w:rsid w:val="00300B7D"/>
    <w:rsid w:val="00302D1A"/>
    <w:rsid w:val="00305B84"/>
    <w:rsid w:val="003065AF"/>
    <w:rsid w:val="003100B2"/>
    <w:rsid w:val="00315B5D"/>
    <w:rsid w:val="00317AC1"/>
    <w:rsid w:val="00323227"/>
    <w:rsid w:val="0032498F"/>
    <w:rsid w:val="00330038"/>
    <w:rsid w:val="00331F70"/>
    <w:rsid w:val="00332024"/>
    <w:rsid w:val="003338B8"/>
    <w:rsid w:val="00333BED"/>
    <w:rsid w:val="003343AA"/>
    <w:rsid w:val="00334D8A"/>
    <w:rsid w:val="003362AF"/>
    <w:rsid w:val="003369C7"/>
    <w:rsid w:val="00340E84"/>
    <w:rsid w:val="00342E62"/>
    <w:rsid w:val="003432E6"/>
    <w:rsid w:val="00355733"/>
    <w:rsid w:val="003565AD"/>
    <w:rsid w:val="003621AF"/>
    <w:rsid w:val="00362B3B"/>
    <w:rsid w:val="003630BF"/>
    <w:rsid w:val="00363877"/>
    <w:rsid w:val="00367D85"/>
    <w:rsid w:val="0037078B"/>
    <w:rsid w:val="0037489E"/>
    <w:rsid w:val="00377F9B"/>
    <w:rsid w:val="00383BF0"/>
    <w:rsid w:val="003859C0"/>
    <w:rsid w:val="003902BB"/>
    <w:rsid w:val="003904AA"/>
    <w:rsid w:val="00392134"/>
    <w:rsid w:val="00392C71"/>
    <w:rsid w:val="00392E6F"/>
    <w:rsid w:val="003A3241"/>
    <w:rsid w:val="003A4CE8"/>
    <w:rsid w:val="003A64A5"/>
    <w:rsid w:val="003B0DE6"/>
    <w:rsid w:val="003B0DF7"/>
    <w:rsid w:val="003B1B5E"/>
    <w:rsid w:val="003B4386"/>
    <w:rsid w:val="003B6332"/>
    <w:rsid w:val="003B643E"/>
    <w:rsid w:val="003B79B2"/>
    <w:rsid w:val="003B7FA7"/>
    <w:rsid w:val="003C073F"/>
    <w:rsid w:val="003C1A63"/>
    <w:rsid w:val="003C3425"/>
    <w:rsid w:val="003C5007"/>
    <w:rsid w:val="003D09B8"/>
    <w:rsid w:val="003D1599"/>
    <w:rsid w:val="003D46D6"/>
    <w:rsid w:val="003E0812"/>
    <w:rsid w:val="003E2729"/>
    <w:rsid w:val="003F1EB4"/>
    <w:rsid w:val="003F373A"/>
    <w:rsid w:val="003F6636"/>
    <w:rsid w:val="003F6E2B"/>
    <w:rsid w:val="003F7541"/>
    <w:rsid w:val="00400798"/>
    <w:rsid w:val="00400C91"/>
    <w:rsid w:val="0040238A"/>
    <w:rsid w:val="00404D0B"/>
    <w:rsid w:val="00410CCE"/>
    <w:rsid w:val="004163FA"/>
    <w:rsid w:val="004200F0"/>
    <w:rsid w:val="00421F7B"/>
    <w:rsid w:val="00424E85"/>
    <w:rsid w:val="00430189"/>
    <w:rsid w:val="00431E93"/>
    <w:rsid w:val="004372A6"/>
    <w:rsid w:val="004449B9"/>
    <w:rsid w:val="004471CC"/>
    <w:rsid w:val="00447363"/>
    <w:rsid w:val="00453E7B"/>
    <w:rsid w:val="00455BA0"/>
    <w:rsid w:val="00457D6E"/>
    <w:rsid w:val="004650AA"/>
    <w:rsid w:val="004651DE"/>
    <w:rsid w:val="00466A38"/>
    <w:rsid w:val="00476440"/>
    <w:rsid w:val="004801A3"/>
    <w:rsid w:val="004807FB"/>
    <w:rsid w:val="00481031"/>
    <w:rsid w:val="004816F0"/>
    <w:rsid w:val="00481B40"/>
    <w:rsid w:val="00482F8B"/>
    <w:rsid w:val="004836F1"/>
    <w:rsid w:val="00486C4E"/>
    <w:rsid w:val="004877B2"/>
    <w:rsid w:val="00490054"/>
    <w:rsid w:val="00492D23"/>
    <w:rsid w:val="00495FC3"/>
    <w:rsid w:val="004A0C09"/>
    <w:rsid w:val="004A1382"/>
    <w:rsid w:val="004A7120"/>
    <w:rsid w:val="004B2942"/>
    <w:rsid w:val="004B33FC"/>
    <w:rsid w:val="004B41B0"/>
    <w:rsid w:val="004C4CDC"/>
    <w:rsid w:val="004C4FE3"/>
    <w:rsid w:val="004C70A7"/>
    <w:rsid w:val="004D1E0A"/>
    <w:rsid w:val="004D3035"/>
    <w:rsid w:val="004E0259"/>
    <w:rsid w:val="004E1A22"/>
    <w:rsid w:val="004E229A"/>
    <w:rsid w:val="004E261E"/>
    <w:rsid w:val="004E32B5"/>
    <w:rsid w:val="004E67C3"/>
    <w:rsid w:val="004E681F"/>
    <w:rsid w:val="004E6E08"/>
    <w:rsid w:val="004F0734"/>
    <w:rsid w:val="004F2911"/>
    <w:rsid w:val="004F4580"/>
    <w:rsid w:val="004F711E"/>
    <w:rsid w:val="00501DEB"/>
    <w:rsid w:val="0050344F"/>
    <w:rsid w:val="00505970"/>
    <w:rsid w:val="00510B8D"/>
    <w:rsid w:val="00511395"/>
    <w:rsid w:val="00511968"/>
    <w:rsid w:val="005145CF"/>
    <w:rsid w:val="0051795F"/>
    <w:rsid w:val="00520BF7"/>
    <w:rsid w:val="005219BB"/>
    <w:rsid w:val="00524117"/>
    <w:rsid w:val="0052568B"/>
    <w:rsid w:val="00530093"/>
    <w:rsid w:val="00531BB0"/>
    <w:rsid w:val="005340F3"/>
    <w:rsid w:val="0053473C"/>
    <w:rsid w:val="0053674A"/>
    <w:rsid w:val="00541E50"/>
    <w:rsid w:val="005447A4"/>
    <w:rsid w:val="00544ED7"/>
    <w:rsid w:val="00547BDB"/>
    <w:rsid w:val="0055208F"/>
    <w:rsid w:val="00552388"/>
    <w:rsid w:val="00554E1E"/>
    <w:rsid w:val="00560D13"/>
    <w:rsid w:val="00561127"/>
    <w:rsid w:val="005613BE"/>
    <w:rsid w:val="00564764"/>
    <w:rsid w:val="00565139"/>
    <w:rsid w:val="005661DB"/>
    <w:rsid w:val="00572108"/>
    <w:rsid w:val="005743F6"/>
    <w:rsid w:val="00577681"/>
    <w:rsid w:val="005802A0"/>
    <w:rsid w:val="00581416"/>
    <w:rsid w:val="005841D4"/>
    <w:rsid w:val="00585032"/>
    <w:rsid w:val="00587687"/>
    <w:rsid w:val="00587F8F"/>
    <w:rsid w:val="00594037"/>
    <w:rsid w:val="00595265"/>
    <w:rsid w:val="0059737B"/>
    <w:rsid w:val="005B0376"/>
    <w:rsid w:val="005B1C8E"/>
    <w:rsid w:val="005B2CAD"/>
    <w:rsid w:val="005B45BF"/>
    <w:rsid w:val="005B4E64"/>
    <w:rsid w:val="005B501C"/>
    <w:rsid w:val="005B6592"/>
    <w:rsid w:val="005B6C13"/>
    <w:rsid w:val="005C1EAB"/>
    <w:rsid w:val="005C52B6"/>
    <w:rsid w:val="005C55E7"/>
    <w:rsid w:val="005C68CD"/>
    <w:rsid w:val="005C70F1"/>
    <w:rsid w:val="005D0C06"/>
    <w:rsid w:val="005D3764"/>
    <w:rsid w:val="005D58EB"/>
    <w:rsid w:val="005D63FF"/>
    <w:rsid w:val="005E05E7"/>
    <w:rsid w:val="005E0B24"/>
    <w:rsid w:val="005E0FE3"/>
    <w:rsid w:val="005E0FF4"/>
    <w:rsid w:val="005E4B4E"/>
    <w:rsid w:val="005E7799"/>
    <w:rsid w:val="005F03D7"/>
    <w:rsid w:val="005F06FC"/>
    <w:rsid w:val="005F23C8"/>
    <w:rsid w:val="005F2F98"/>
    <w:rsid w:val="005F3408"/>
    <w:rsid w:val="005F3DC7"/>
    <w:rsid w:val="00601001"/>
    <w:rsid w:val="00601138"/>
    <w:rsid w:val="00605878"/>
    <w:rsid w:val="00610952"/>
    <w:rsid w:val="00613A3E"/>
    <w:rsid w:val="00617522"/>
    <w:rsid w:val="00621BA7"/>
    <w:rsid w:val="00624084"/>
    <w:rsid w:val="006249ED"/>
    <w:rsid w:val="00624BB9"/>
    <w:rsid w:val="00627361"/>
    <w:rsid w:val="00630976"/>
    <w:rsid w:val="00634E43"/>
    <w:rsid w:val="00640E24"/>
    <w:rsid w:val="00647A69"/>
    <w:rsid w:val="00655C43"/>
    <w:rsid w:val="00671D93"/>
    <w:rsid w:val="006721E0"/>
    <w:rsid w:val="00673268"/>
    <w:rsid w:val="006738F9"/>
    <w:rsid w:val="006740A8"/>
    <w:rsid w:val="00680F65"/>
    <w:rsid w:val="00683A24"/>
    <w:rsid w:val="00684801"/>
    <w:rsid w:val="006855DD"/>
    <w:rsid w:val="00687DAC"/>
    <w:rsid w:val="006910C2"/>
    <w:rsid w:val="00693872"/>
    <w:rsid w:val="0069539B"/>
    <w:rsid w:val="006960D9"/>
    <w:rsid w:val="0069748D"/>
    <w:rsid w:val="006A0C28"/>
    <w:rsid w:val="006A2B6F"/>
    <w:rsid w:val="006A467A"/>
    <w:rsid w:val="006A5E27"/>
    <w:rsid w:val="006A69AC"/>
    <w:rsid w:val="006A72DB"/>
    <w:rsid w:val="006A7EFB"/>
    <w:rsid w:val="006A7FAF"/>
    <w:rsid w:val="006B0E02"/>
    <w:rsid w:val="006B1E67"/>
    <w:rsid w:val="006B6384"/>
    <w:rsid w:val="006C0154"/>
    <w:rsid w:val="006C0442"/>
    <w:rsid w:val="006C1635"/>
    <w:rsid w:val="006C4CDE"/>
    <w:rsid w:val="006C728B"/>
    <w:rsid w:val="006D629E"/>
    <w:rsid w:val="006D6E68"/>
    <w:rsid w:val="006E2B1B"/>
    <w:rsid w:val="006E35F0"/>
    <w:rsid w:val="006E40C1"/>
    <w:rsid w:val="006E5716"/>
    <w:rsid w:val="006F20B5"/>
    <w:rsid w:val="006F286D"/>
    <w:rsid w:val="006F52C7"/>
    <w:rsid w:val="007052F3"/>
    <w:rsid w:val="007068A3"/>
    <w:rsid w:val="00706F92"/>
    <w:rsid w:val="007169F5"/>
    <w:rsid w:val="0072425C"/>
    <w:rsid w:val="00725AE7"/>
    <w:rsid w:val="007268CF"/>
    <w:rsid w:val="0073041E"/>
    <w:rsid w:val="00733003"/>
    <w:rsid w:val="00734A49"/>
    <w:rsid w:val="00737C6D"/>
    <w:rsid w:val="007402C5"/>
    <w:rsid w:val="007411BD"/>
    <w:rsid w:val="0074358B"/>
    <w:rsid w:val="00751CC3"/>
    <w:rsid w:val="007527CA"/>
    <w:rsid w:val="0075284A"/>
    <w:rsid w:val="00752B1C"/>
    <w:rsid w:val="007564B8"/>
    <w:rsid w:val="00757665"/>
    <w:rsid w:val="00761158"/>
    <w:rsid w:val="00761E1C"/>
    <w:rsid w:val="00764A7D"/>
    <w:rsid w:val="00766905"/>
    <w:rsid w:val="00772C9B"/>
    <w:rsid w:val="00773A6C"/>
    <w:rsid w:val="007755EC"/>
    <w:rsid w:val="00775DAC"/>
    <w:rsid w:val="00776941"/>
    <w:rsid w:val="00777F40"/>
    <w:rsid w:val="00785094"/>
    <w:rsid w:val="00791AA2"/>
    <w:rsid w:val="00793099"/>
    <w:rsid w:val="007945AC"/>
    <w:rsid w:val="00794630"/>
    <w:rsid w:val="00794E9D"/>
    <w:rsid w:val="007A0753"/>
    <w:rsid w:val="007A0A52"/>
    <w:rsid w:val="007A0B4E"/>
    <w:rsid w:val="007A32CB"/>
    <w:rsid w:val="007A3F63"/>
    <w:rsid w:val="007A476A"/>
    <w:rsid w:val="007A7D0A"/>
    <w:rsid w:val="007B0AC2"/>
    <w:rsid w:val="007B1EB2"/>
    <w:rsid w:val="007B3873"/>
    <w:rsid w:val="007B6DB2"/>
    <w:rsid w:val="007C1550"/>
    <w:rsid w:val="007C299B"/>
    <w:rsid w:val="007C2B03"/>
    <w:rsid w:val="007C6271"/>
    <w:rsid w:val="007C6F96"/>
    <w:rsid w:val="007D00A6"/>
    <w:rsid w:val="007D065D"/>
    <w:rsid w:val="007D0690"/>
    <w:rsid w:val="007E06FF"/>
    <w:rsid w:val="007E7FDE"/>
    <w:rsid w:val="007F20F3"/>
    <w:rsid w:val="007F6F74"/>
    <w:rsid w:val="007F7549"/>
    <w:rsid w:val="007F76BD"/>
    <w:rsid w:val="00805039"/>
    <w:rsid w:val="00806927"/>
    <w:rsid w:val="00807C36"/>
    <w:rsid w:val="00811F89"/>
    <w:rsid w:val="0081673F"/>
    <w:rsid w:val="00821496"/>
    <w:rsid w:val="00825C93"/>
    <w:rsid w:val="0082675F"/>
    <w:rsid w:val="0082798E"/>
    <w:rsid w:val="00827C3D"/>
    <w:rsid w:val="0083113C"/>
    <w:rsid w:val="00831197"/>
    <w:rsid w:val="008322A5"/>
    <w:rsid w:val="008322A8"/>
    <w:rsid w:val="00832323"/>
    <w:rsid w:val="008331AC"/>
    <w:rsid w:val="0083345C"/>
    <w:rsid w:val="00834F30"/>
    <w:rsid w:val="008350C3"/>
    <w:rsid w:val="008352F0"/>
    <w:rsid w:val="00842BCA"/>
    <w:rsid w:val="00844D59"/>
    <w:rsid w:val="008455E0"/>
    <w:rsid w:val="008462E5"/>
    <w:rsid w:val="008515FA"/>
    <w:rsid w:val="0085214A"/>
    <w:rsid w:val="00853171"/>
    <w:rsid w:val="00854EA5"/>
    <w:rsid w:val="00854FCC"/>
    <w:rsid w:val="00870B32"/>
    <w:rsid w:val="008765FA"/>
    <w:rsid w:val="008802CF"/>
    <w:rsid w:val="00881604"/>
    <w:rsid w:val="008911EF"/>
    <w:rsid w:val="0089719E"/>
    <w:rsid w:val="0089766F"/>
    <w:rsid w:val="008A1319"/>
    <w:rsid w:val="008A4AA7"/>
    <w:rsid w:val="008A6317"/>
    <w:rsid w:val="008B104D"/>
    <w:rsid w:val="008B12FD"/>
    <w:rsid w:val="008C1BCD"/>
    <w:rsid w:val="008C4A50"/>
    <w:rsid w:val="008D0F41"/>
    <w:rsid w:val="008D6A01"/>
    <w:rsid w:val="008E065D"/>
    <w:rsid w:val="008E0F33"/>
    <w:rsid w:val="008E2537"/>
    <w:rsid w:val="008E2B49"/>
    <w:rsid w:val="008E5A80"/>
    <w:rsid w:val="008F1F8C"/>
    <w:rsid w:val="008F26BA"/>
    <w:rsid w:val="008F435C"/>
    <w:rsid w:val="008F7DE6"/>
    <w:rsid w:val="0090028E"/>
    <w:rsid w:val="009111FB"/>
    <w:rsid w:val="0091621B"/>
    <w:rsid w:val="0092014E"/>
    <w:rsid w:val="009218F1"/>
    <w:rsid w:val="00927270"/>
    <w:rsid w:val="00932582"/>
    <w:rsid w:val="009330D1"/>
    <w:rsid w:val="00933866"/>
    <w:rsid w:val="009412CC"/>
    <w:rsid w:val="009438A7"/>
    <w:rsid w:val="00947A16"/>
    <w:rsid w:val="00951B90"/>
    <w:rsid w:val="0095218B"/>
    <w:rsid w:val="00954EF9"/>
    <w:rsid w:val="009560CE"/>
    <w:rsid w:val="0096032E"/>
    <w:rsid w:val="0096312A"/>
    <w:rsid w:val="00966D1B"/>
    <w:rsid w:val="00966DB4"/>
    <w:rsid w:val="00981F9D"/>
    <w:rsid w:val="00987E25"/>
    <w:rsid w:val="009905E8"/>
    <w:rsid w:val="00995DF7"/>
    <w:rsid w:val="009964EE"/>
    <w:rsid w:val="00996C26"/>
    <w:rsid w:val="00997218"/>
    <w:rsid w:val="009A01A2"/>
    <w:rsid w:val="009A0E42"/>
    <w:rsid w:val="009B6CEE"/>
    <w:rsid w:val="009C0B92"/>
    <w:rsid w:val="009C5B3A"/>
    <w:rsid w:val="009C5E6D"/>
    <w:rsid w:val="009C6154"/>
    <w:rsid w:val="009D220A"/>
    <w:rsid w:val="009D77E1"/>
    <w:rsid w:val="009E1E27"/>
    <w:rsid w:val="009E1FD7"/>
    <w:rsid w:val="009E6A5E"/>
    <w:rsid w:val="009E6BF3"/>
    <w:rsid w:val="009F0405"/>
    <w:rsid w:val="009F2B95"/>
    <w:rsid w:val="009F4663"/>
    <w:rsid w:val="009F6086"/>
    <w:rsid w:val="009F7E51"/>
    <w:rsid w:val="00A01A76"/>
    <w:rsid w:val="00A0241C"/>
    <w:rsid w:val="00A04642"/>
    <w:rsid w:val="00A07C65"/>
    <w:rsid w:val="00A07DD4"/>
    <w:rsid w:val="00A11DB4"/>
    <w:rsid w:val="00A125BC"/>
    <w:rsid w:val="00A12BA6"/>
    <w:rsid w:val="00A12F97"/>
    <w:rsid w:val="00A20825"/>
    <w:rsid w:val="00A271FC"/>
    <w:rsid w:val="00A30F12"/>
    <w:rsid w:val="00A36E91"/>
    <w:rsid w:val="00A36EA1"/>
    <w:rsid w:val="00A40A09"/>
    <w:rsid w:val="00A41939"/>
    <w:rsid w:val="00A43F43"/>
    <w:rsid w:val="00A46977"/>
    <w:rsid w:val="00A52A7F"/>
    <w:rsid w:val="00A52A97"/>
    <w:rsid w:val="00A55A99"/>
    <w:rsid w:val="00A568AD"/>
    <w:rsid w:val="00A56CDD"/>
    <w:rsid w:val="00A57D41"/>
    <w:rsid w:val="00A6041B"/>
    <w:rsid w:val="00A608A3"/>
    <w:rsid w:val="00A62B16"/>
    <w:rsid w:val="00A655F9"/>
    <w:rsid w:val="00A65912"/>
    <w:rsid w:val="00A66441"/>
    <w:rsid w:val="00A717A4"/>
    <w:rsid w:val="00A730A6"/>
    <w:rsid w:val="00A77625"/>
    <w:rsid w:val="00A8643E"/>
    <w:rsid w:val="00A86D88"/>
    <w:rsid w:val="00A9068D"/>
    <w:rsid w:val="00A91A0D"/>
    <w:rsid w:val="00A9467B"/>
    <w:rsid w:val="00A946FB"/>
    <w:rsid w:val="00A96B6E"/>
    <w:rsid w:val="00AA0BB5"/>
    <w:rsid w:val="00AA1511"/>
    <w:rsid w:val="00AB1A9B"/>
    <w:rsid w:val="00AB2B8D"/>
    <w:rsid w:val="00AB30C2"/>
    <w:rsid w:val="00AB3EAF"/>
    <w:rsid w:val="00AB5CDE"/>
    <w:rsid w:val="00AB6121"/>
    <w:rsid w:val="00AC059A"/>
    <w:rsid w:val="00AC0F6E"/>
    <w:rsid w:val="00AC548E"/>
    <w:rsid w:val="00AD5075"/>
    <w:rsid w:val="00AD5327"/>
    <w:rsid w:val="00AD55DF"/>
    <w:rsid w:val="00AE098B"/>
    <w:rsid w:val="00AE7049"/>
    <w:rsid w:val="00AF3197"/>
    <w:rsid w:val="00AF31D1"/>
    <w:rsid w:val="00AF3D4F"/>
    <w:rsid w:val="00AF739C"/>
    <w:rsid w:val="00AF7AAE"/>
    <w:rsid w:val="00B02913"/>
    <w:rsid w:val="00B04316"/>
    <w:rsid w:val="00B14AF1"/>
    <w:rsid w:val="00B21B58"/>
    <w:rsid w:val="00B24246"/>
    <w:rsid w:val="00B25A0F"/>
    <w:rsid w:val="00B27177"/>
    <w:rsid w:val="00B27A3A"/>
    <w:rsid w:val="00B27A87"/>
    <w:rsid w:val="00B27C88"/>
    <w:rsid w:val="00B30DBC"/>
    <w:rsid w:val="00B318D5"/>
    <w:rsid w:val="00B331B5"/>
    <w:rsid w:val="00B331D0"/>
    <w:rsid w:val="00B33C67"/>
    <w:rsid w:val="00B41B35"/>
    <w:rsid w:val="00B46DD3"/>
    <w:rsid w:val="00B542F2"/>
    <w:rsid w:val="00B56056"/>
    <w:rsid w:val="00B568C0"/>
    <w:rsid w:val="00B602F1"/>
    <w:rsid w:val="00B63C2E"/>
    <w:rsid w:val="00B6603E"/>
    <w:rsid w:val="00B66394"/>
    <w:rsid w:val="00B672DB"/>
    <w:rsid w:val="00B70339"/>
    <w:rsid w:val="00B71DA3"/>
    <w:rsid w:val="00B738BD"/>
    <w:rsid w:val="00B74412"/>
    <w:rsid w:val="00B759CE"/>
    <w:rsid w:val="00B77D62"/>
    <w:rsid w:val="00B8011F"/>
    <w:rsid w:val="00B82161"/>
    <w:rsid w:val="00B840C4"/>
    <w:rsid w:val="00B85F09"/>
    <w:rsid w:val="00B87463"/>
    <w:rsid w:val="00B901A4"/>
    <w:rsid w:val="00B95FE9"/>
    <w:rsid w:val="00B97CFB"/>
    <w:rsid w:val="00BA452D"/>
    <w:rsid w:val="00BB1160"/>
    <w:rsid w:val="00BB1B27"/>
    <w:rsid w:val="00BB49FF"/>
    <w:rsid w:val="00BC4431"/>
    <w:rsid w:val="00BC48B9"/>
    <w:rsid w:val="00BC76E3"/>
    <w:rsid w:val="00BD1531"/>
    <w:rsid w:val="00BD4A88"/>
    <w:rsid w:val="00BE28F0"/>
    <w:rsid w:val="00BE60F9"/>
    <w:rsid w:val="00BE7E2B"/>
    <w:rsid w:val="00BF14FB"/>
    <w:rsid w:val="00BF216A"/>
    <w:rsid w:val="00BF3889"/>
    <w:rsid w:val="00BF4A76"/>
    <w:rsid w:val="00BF5CCB"/>
    <w:rsid w:val="00BF6D9E"/>
    <w:rsid w:val="00BF7492"/>
    <w:rsid w:val="00C02690"/>
    <w:rsid w:val="00C02967"/>
    <w:rsid w:val="00C04172"/>
    <w:rsid w:val="00C04EB2"/>
    <w:rsid w:val="00C053FE"/>
    <w:rsid w:val="00C073AF"/>
    <w:rsid w:val="00C14608"/>
    <w:rsid w:val="00C149D1"/>
    <w:rsid w:val="00C1644D"/>
    <w:rsid w:val="00C17963"/>
    <w:rsid w:val="00C23776"/>
    <w:rsid w:val="00C259BB"/>
    <w:rsid w:val="00C33C52"/>
    <w:rsid w:val="00C40864"/>
    <w:rsid w:val="00C415EA"/>
    <w:rsid w:val="00C41E83"/>
    <w:rsid w:val="00C42EAB"/>
    <w:rsid w:val="00C43B3D"/>
    <w:rsid w:val="00C44208"/>
    <w:rsid w:val="00C44A4B"/>
    <w:rsid w:val="00C45C02"/>
    <w:rsid w:val="00C5024F"/>
    <w:rsid w:val="00C502E1"/>
    <w:rsid w:val="00C512D8"/>
    <w:rsid w:val="00C52461"/>
    <w:rsid w:val="00C542A8"/>
    <w:rsid w:val="00C55426"/>
    <w:rsid w:val="00C567E6"/>
    <w:rsid w:val="00C604B2"/>
    <w:rsid w:val="00C62102"/>
    <w:rsid w:val="00C705ED"/>
    <w:rsid w:val="00C70B59"/>
    <w:rsid w:val="00C742A8"/>
    <w:rsid w:val="00C76314"/>
    <w:rsid w:val="00C768D7"/>
    <w:rsid w:val="00C801E7"/>
    <w:rsid w:val="00C80C16"/>
    <w:rsid w:val="00C825D5"/>
    <w:rsid w:val="00C875B0"/>
    <w:rsid w:val="00C87C8E"/>
    <w:rsid w:val="00C87FF8"/>
    <w:rsid w:val="00C923E6"/>
    <w:rsid w:val="00C960C8"/>
    <w:rsid w:val="00CA2C17"/>
    <w:rsid w:val="00CA34C8"/>
    <w:rsid w:val="00CA3BB6"/>
    <w:rsid w:val="00CA6917"/>
    <w:rsid w:val="00CA7390"/>
    <w:rsid w:val="00CA7AF9"/>
    <w:rsid w:val="00CB04A4"/>
    <w:rsid w:val="00CB1036"/>
    <w:rsid w:val="00CB5234"/>
    <w:rsid w:val="00CB5E34"/>
    <w:rsid w:val="00CC446A"/>
    <w:rsid w:val="00CD351C"/>
    <w:rsid w:val="00CD61A3"/>
    <w:rsid w:val="00CE09EA"/>
    <w:rsid w:val="00CE4C19"/>
    <w:rsid w:val="00CE5627"/>
    <w:rsid w:val="00CE64AC"/>
    <w:rsid w:val="00CF5D16"/>
    <w:rsid w:val="00CF6724"/>
    <w:rsid w:val="00CF6B98"/>
    <w:rsid w:val="00CF75A6"/>
    <w:rsid w:val="00D00518"/>
    <w:rsid w:val="00D01137"/>
    <w:rsid w:val="00D028F8"/>
    <w:rsid w:val="00D036FD"/>
    <w:rsid w:val="00D06089"/>
    <w:rsid w:val="00D066D3"/>
    <w:rsid w:val="00D13819"/>
    <w:rsid w:val="00D166FE"/>
    <w:rsid w:val="00D2163E"/>
    <w:rsid w:val="00D27065"/>
    <w:rsid w:val="00D32546"/>
    <w:rsid w:val="00D3471C"/>
    <w:rsid w:val="00D369C6"/>
    <w:rsid w:val="00D36EF4"/>
    <w:rsid w:val="00D4051B"/>
    <w:rsid w:val="00D46095"/>
    <w:rsid w:val="00D462A0"/>
    <w:rsid w:val="00D4762C"/>
    <w:rsid w:val="00D47BEF"/>
    <w:rsid w:val="00D505CE"/>
    <w:rsid w:val="00D51E75"/>
    <w:rsid w:val="00D529EF"/>
    <w:rsid w:val="00D52A8A"/>
    <w:rsid w:val="00D5497A"/>
    <w:rsid w:val="00D5682B"/>
    <w:rsid w:val="00D61024"/>
    <w:rsid w:val="00D633E5"/>
    <w:rsid w:val="00D656B4"/>
    <w:rsid w:val="00D70E65"/>
    <w:rsid w:val="00D71A71"/>
    <w:rsid w:val="00D733F8"/>
    <w:rsid w:val="00D7384D"/>
    <w:rsid w:val="00D80848"/>
    <w:rsid w:val="00D82A2B"/>
    <w:rsid w:val="00D90996"/>
    <w:rsid w:val="00D910A6"/>
    <w:rsid w:val="00D91FE0"/>
    <w:rsid w:val="00D930DE"/>
    <w:rsid w:val="00D94345"/>
    <w:rsid w:val="00D97D34"/>
    <w:rsid w:val="00DA025A"/>
    <w:rsid w:val="00DB03AC"/>
    <w:rsid w:val="00DB6DAD"/>
    <w:rsid w:val="00DB7F4E"/>
    <w:rsid w:val="00DC1543"/>
    <w:rsid w:val="00DC1D96"/>
    <w:rsid w:val="00DC2670"/>
    <w:rsid w:val="00DC3D13"/>
    <w:rsid w:val="00DD0883"/>
    <w:rsid w:val="00DD2ABB"/>
    <w:rsid w:val="00DD2F97"/>
    <w:rsid w:val="00DE15E8"/>
    <w:rsid w:val="00DE38C8"/>
    <w:rsid w:val="00DE5981"/>
    <w:rsid w:val="00DE5F09"/>
    <w:rsid w:val="00DE6452"/>
    <w:rsid w:val="00DF2B0B"/>
    <w:rsid w:val="00E02822"/>
    <w:rsid w:val="00E101C0"/>
    <w:rsid w:val="00E111C7"/>
    <w:rsid w:val="00E14AFF"/>
    <w:rsid w:val="00E17205"/>
    <w:rsid w:val="00E240EE"/>
    <w:rsid w:val="00E2792A"/>
    <w:rsid w:val="00E279E2"/>
    <w:rsid w:val="00E33D61"/>
    <w:rsid w:val="00E354AC"/>
    <w:rsid w:val="00E3559E"/>
    <w:rsid w:val="00E4304A"/>
    <w:rsid w:val="00E44834"/>
    <w:rsid w:val="00E46854"/>
    <w:rsid w:val="00E519F8"/>
    <w:rsid w:val="00E55987"/>
    <w:rsid w:val="00E60A62"/>
    <w:rsid w:val="00E60CE7"/>
    <w:rsid w:val="00E64D67"/>
    <w:rsid w:val="00E67BA8"/>
    <w:rsid w:val="00E7105A"/>
    <w:rsid w:val="00E76580"/>
    <w:rsid w:val="00E76835"/>
    <w:rsid w:val="00E77D8A"/>
    <w:rsid w:val="00E833C3"/>
    <w:rsid w:val="00E84F6B"/>
    <w:rsid w:val="00E85E56"/>
    <w:rsid w:val="00E861DC"/>
    <w:rsid w:val="00E87344"/>
    <w:rsid w:val="00E90861"/>
    <w:rsid w:val="00E908F6"/>
    <w:rsid w:val="00E921EC"/>
    <w:rsid w:val="00E93666"/>
    <w:rsid w:val="00E967DB"/>
    <w:rsid w:val="00E97B25"/>
    <w:rsid w:val="00EA0C02"/>
    <w:rsid w:val="00EA2262"/>
    <w:rsid w:val="00EA39A1"/>
    <w:rsid w:val="00EA4D78"/>
    <w:rsid w:val="00EB1F2A"/>
    <w:rsid w:val="00EB46B6"/>
    <w:rsid w:val="00EB48FC"/>
    <w:rsid w:val="00EC0195"/>
    <w:rsid w:val="00EC4BCB"/>
    <w:rsid w:val="00EC6A4B"/>
    <w:rsid w:val="00ED1A57"/>
    <w:rsid w:val="00ED2639"/>
    <w:rsid w:val="00ED69B7"/>
    <w:rsid w:val="00EE0983"/>
    <w:rsid w:val="00EE11D2"/>
    <w:rsid w:val="00EF018E"/>
    <w:rsid w:val="00EF2611"/>
    <w:rsid w:val="00EF53BB"/>
    <w:rsid w:val="00F002E5"/>
    <w:rsid w:val="00F011C5"/>
    <w:rsid w:val="00F0150D"/>
    <w:rsid w:val="00F02780"/>
    <w:rsid w:val="00F0295E"/>
    <w:rsid w:val="00F03103"/>
    <w:rsid w:val="00F03921"/>
    <w:rsid w:val="00F05544"/>
    <w:rsid w:val="00F0699D"/>
    <w:rsid w:val="00F10C21"/>
    <w:rsid w:val="00F13B0F"/>
    <w:rsid w:val="00F153FF"/>
    <w:rsid w:val="00F17AD3"/>
    <w:rsid w:val="00F21021"/>
    <w:rsid w:val="00F25528"/>
    <w:rsid w:val="00F26280"/>
    <w:rsid w:val="00F26611"/>
    <w:rsid w:val="00F32447"/>
    <w:rsid w:val="00F37EFE"/>
    <w:rsid w:val="00F444B7"/>
    <w:rsid w:val="00F44A24"/>
    <w:rsid w:val="00F455C0"/>
    <w:rsid w:val="00F6142C"/>
    <w:rsid w:val="00F61CD2"/>
    <w:rsid w:val="00F642E6"/>
    <w:rsid w:val="00F64BAC"/>
    <w:rsid w:val="00F65440"/>
    <w:rsid w:val="00F67BC8"/>
    <w:rsid w:val="00F73F46"/>
    <w:rsid w:val="00F7732A"/>
    <w:rsid w:val="00F819F1"/>
    <w:rsid w:val="00F8296C"/>
    <w:rsid w:val="00F85194"/>
    <w:rsid w:val="00F857AA"/>
    <w:rsid w:val="00F86C5C"/>
    <w:rsid w:val="00F87DBE"/>
    <w:rsid w:val="00F93240"/>
    <w:rsid w:val="00F94FF4"/>
    <w:rsid w:val="00FA1832"/>
    <w:rsid w:val="00FA209B"/>
    <w:rsid w:val="00FA2D20"/>
    <w:rsid w:val="00FA73D1"/>
    <w:rsid w:val="00FB0885"/>
    <w:rsid w:val="00FB1271"/>
    <w:rsid w:val="00FB1FF7"/>
    <w:rsid w:val="00FB26FE"/>
    <w:rsid w:val="00FB500C"/>
    <w:rsid w:val="00FC17BF"/>
    <w:rsid w:val="00FC274A"/>
    <w:rsid w:val="00FC2C4B"/>
    <w:rsid w:val="00FD0327"/>
    <w:rsid w:val="00FD2D53"/>
    <w:rsid w:val="00FD7392"/>
    <w:rsid w:val="00FD7EA3"/>
    <w:rsid w:val="00FE30BB"/>
    <w:rsid w:val="00FE44FF"/>
    <w:rsid w:val="00FE522D"/>
    <w:rsid w:val="00FE69BD"/>
    <w:rsid w:val="00FF062B"/>
    <w:rsid w:val="00FF3C1B"/>
    <w:rsid w:val="00FF44E9"/>
    <w:rsid w:val="00FF65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127BD657"/>
  <w15:chartTrackingRefBased/>
  <w15:docId w15:val="{9D5F2434-4AAD-4D9E-BB7F-047D5C247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8F6"/>
    <w:pPr>
      <w:jc w:val="both"/>
    </w:pPr>
    <w:rPr>
      <w:rFonts w:eastAsia="Times New Roman" w:cstheme="minorHAnsi"/>
      <w:szCs w:val="28"/>
      <w:lang w:eastAsia="fr-FR"/>
    </w:rPr>
  </w:style>
  <w:style w:type="paragraph" w:styleId="Titre1">
    <w:name w:val="heading 1"/>
    <w:aliases w:val="Article 1"/>
    <w:basedOn w:val="Normal"/>
    <w:next w:val="Normal"/>
    <w:link w:val="Titre1Car"/>
    <w:autoRedefine/>
    <w:qFormat/>
    <w:rsid w:val="00E967DB"/>
    <w:pPr>
      <w:keepNext/>
      <w:numPr>
        <w:numId w:val="4"/>
      </w:numPr>
      <w:spacing w:before="240" w:after="60" w:line="276" w:lineRule="auto"/>
      <w:outlineLvl w:val="0"/>
    </w:pPr>
    <w:rPr>
      <w:b/>
      <w:sz w:val="24"/>
    </w:rPr>
  </w:style>
  <w:style w:type="paragraph" w:styleId="Titre2">
    <w:name w:val="heading 2"/>
    <w:aliases w:val="Article 1.1"/>
    <w:basedOn w:val="Normal"/>
    <w:next w:val="Normal"/>
    <w:link w:val="Titre2Car"/>
    <w:autoRedefine/>
    <w:unhideWhenUsed/>
    <w:qFormat/>
    <w:rsid w:val="00966D1B"/>
    <w:pPr>
      <w:keepNext/>
      <w:numPr>
        <w:ilvl w:val="1"/>
        <w:numId w:val="4"/>
      </w:numPr>
      <w:spacing w:before="240" w:after="60" w:line="276" w:lineRule="auto"/>
      <w:jc w:val="left"/>
      <w:outlineLvl w:val="1"/>
    </w:pPr>
    <w:rPr>
      <w:i/>
      <w:u w:val="single"/>
    </w:rPr>
  </w:style>
  <w:style w:type="paragraph" w:styleId="Titre3">
    <w:name w:val="heading 3"/>
    <w:aliases w:val="Article 1.1.1"/>
    <w:basedOn w:val="Normal"/>
    <w:next w:val="Normal"/>
    <w:link w:val="Titre3Car"/>
    <w:autoRedefine/>
    <w:unhideWhenUsed/>
    <w:qFormat/>
    <w:rsid w:val="000116EC"/>
    <w:pPr>
      <w:keepNext/>
      <w:numPr>
        <w:ilvl w:val="2"/>
        <w:numId w:val="4"/>
      </w:numPr>
      <w:spacing w:before="240" w:after="120" w:line="276" w:lineRule="auto"/>
      <w:outlineLvl w:val="2"/>
    </w:pPr>
    <w:rPr>
      <w:u w:val="single"/>
    </w:rPr>
  </w:style>
  <w:style w:type="paragraph" w:styleId="Titre4">
    <w:name w:val="heading 4"/>
    <w:basedOn w:val="Normal"/>
    <w:next w:val="Normal"/>
    <w:link w:val="Titre4Car"/>
    <w:autoRedefine/>
    <w:uiPriority w:val="9"/>
    <w:unhideWhenUsed/>
    <w:qFormat/>
    <w:rsid w:val="000915B8"/>
    <w:pPr>
      <w:keepNext/>
      <w:keepLines/>
      <w:numPr>
        <w:ilvl w:val="3"/>
        <w:numId w:val="4"/>
      </w:numPr>
      <w:spacing w:before="40" w:line="276" w:lineRule="auto"/>
      <w:ind w:left="1985"/>
      <w:outlineLvl w:val="3"/>
    </w:pPr>
    <w:rPr>
      <w:i/>
      <w:u w:val="single"/>
    </w:rPr>
  </w:style>
  <w:style w:type="paragraph" w:styleId="Titre5">
    <w:name w:val="heading 5"/>
    <w:basedOn w:val="Normal"/>
    <w:next w:val="Normal"/>
    <w:link w:val="Titre5Car"/>
    <w:uiPriority w:val="9"/>
    <w:semiHidden/>
    <w:unhideWhenUsed/>
    <w:rsid w:val="00E908F6"/>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E908F6"/>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E908F6"/>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E908F6"/>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E908F6"/>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 1 Car"/>
    <w:basedOn w:val="Policepardfaut"/>
    <w:link w:val="Titre1"/>
    <w:rsid w:val="00E967DB"/>
    <w:rPr>
      <w:rFonts w:eastAsia="Times New Roman" w:cstheme="minorHAnsi"/>
      <w:b/>
      <w:sz w:val="24"/>
      <w:szCs w:val="28"/>
      <w:lang w:eastAsia="fr-FR"/>
    </w:rPr>
  </w:style>
  <w:style w:type="character" w:customStyle="1" w:styleId="Titre2Car">
    <w:name w:val="Titre 2 Car"/>
    <w:aliases w:val="Article 1.1 Car"/>
    <w:basedOn w:val="Policepardfaut"/>
    <w:link w:val="Titre2"/>
    <w:rsid w:val="00966D1B"/>
    <w:rPr>
      <w:rFonts w:eastAsia="Times New Roman" w:cstheme="minorHAnsi"/>
      <w:i/>
      <w:szCs w:val="28"/>
      <w:u w:val="single"/>
      <w:lang w:eastAsia="fr-FR"/>
    </w:rPr>
  </w:style>
  <w:style w:type="character" w:customStyle="1" w:styleId="Titre3Car">
    <w:name w:val="Titre 3 Car"/>
    <w:aliases w:val="Article 1.1.1 Car"/>
    <w:basedOn w:val="Policepardfaut"/>
    <w:link w:val="Titre3"/>
    <w:rsid w:val="000116EC"/>
    <w:rPr>
      <w:rFonts w:eastAsia="Times New Roman" w:cstheme="minorHAnsi"/>
      <w:szCs w:val="28"/>
      <w:u w:val="single"/>
      <w:lang w:eastAsia="fr-FR"/>
    </w:rPr>
  </w:style>
  <w:style w:type="character" w:customStyle="1" w:styleId="Titre4Car">
    <w:name w:val="Titre 4 Car"/>
    <w:basedOn w:val="Policepardfaut"/>
    <w:link w:val="Titre4"/>
    <w:uiPriority w:val="9"/>
    <w:rsid w:val="000915B8"/>
    <w:rPr>
      <w:rFonts w:eastAsia="Times New Roman" w:cstheme="minorHAnsi"/>
      <w:i/>
      <w:szCs w:val="28"/>
      <w:u w:val="single"/>
      <w:lang w:eastAsia="fr-FR"/>
    </w:rPr>
  </w:style>
  <w:style w:type="character" w:customStyle="1" w:styleId="Titre5Car">
    <w:name w:val="Titre 5 Car"/>
    <w:basedOn w:val="Policepardfaut"/>
    <w:link w:val="Titre5"/>
    <w:uiPriority w:val="9"/>
    <w:semiHidden/>
    <w:rsid w:val="00E908F6"/>
    <w:rPr>
      <w:rFonts w:asciiTheme="majorHAnsi" w:eastAsiaTheme="majorEastAsia" w:hAnsiTheme="majorHAnsi" w:cstheme="majorBidi"/>
      <w:color w:val="2E74B5" w:themeColor="accent1" w:themeShade="BF"/>
      <w:szCs w:val="28"/>
      <w:lang w:eastAsia="fr-FR"/>
    </w:rPr>
  </w:style>
  <w:style w:type="character" w:customStyle="1" w:styleId="Titre6Car">
    <w:name w:val="Titre 6 Car"/>
    <w:basedOn w:val="Policepardfaut"/>
    <w:link w:val="Titre6"/>
    <w:uiPriority w:val="9"/>
    <w:semiHidden/>
    <w:rsid w:val="00E908F6"/>
    <w:rPr>
      <w:rFonts w:asciiTheme="majorHAnsi" w:eastAsiaTheme="majorEastAsia" w:hAnsiTheme="majorHAnsi" w:cstheme="majorBidi"/>
      <w:color w:val="1F4D78" w:themeColor="accent1" w:themeShade="7F"/>
      <w:szCs w:val="28"/>
      <w:lang w:eastAsia="fr-FR"/>
    </w:rPr>
  </w:style>
  <w:style w:type="character" w:customStyle="1" w:styleId="Titre7Car">
    <w:name w:val="Titre 7 Car"/>
    <w:basedOn w:val="Policepardfaut"/>
    <w:link w:val="Titre7"/>
    <w:uiPriority w:val="9"/>
    <w:semiHidden/>
    <w:rsid w:val="00E908F6"/>
    <w:rPr>
      <w:rFonts w:asciiTheme="majorHAnsi" w:eastAsiaTheme="majorEastAsia" w:hAnsiTheme="majorHAnsi" w:cstheme="majorBidi"/>
      <w:i/>
      <w:iCs/>
      <w:color w:val="1F4D78" w:themeColor="accent1" w:themeShade="7F"/>
      <w:szCs w:val="28"/>
      <w:lang w:eastAsia="fr-FR"/>
    </w:rPr>
  </w:style>
  <w:style w:type="character" w:customStyle="1" w:styleId="Titre8Car">
    <w:name w:val="Titre 8 Car"/>
    <w:basedOn w:val="Policepardfaut"/>
    <w:link w:val="Titre8"/>
    <w:uiPriority w:val="9"/>
    <w:semiHidden/>
    <w:rsid w:val="00E908F6"/>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E908F6"/>
    <w:rPr>
      <w:rFonts w:asciiTheme="majorHAnsi" w:eastAsiaTheme="majorEastAsia" w:hAnsiTheme="majorHAnsi" w:cstheme="majorBidi"/>
      <w:i/>
      <w:iCs/>
      <w:color w:val="272727" w:themeColor="text1" w:themeTint="D8"/>
      <w:sz w:val="21"/>
      <w:szCs w:val="21"/>
      <w:lang w:eastAsia="fr-FR"/>
    </w:rPr>
  </w:style>
  <w:style w:type="character" w:styleId="Lienhypertexte">
    <w:name w:val="Hyperlink"/>
    <w:uiPriority w:val="99"/>
    <w:unhideWhenUsed/>
    <w:rsid w:val="00E908F6"/>
    <w:rPr>
      <w:color w:val="0000FF"/>
      <w:u w:val="single"/>
    </w:rPr>
  </w:style>
  <w:style w:type="paragraph" w:styleId="Commentaire">
    <w:name w:val="annotation text"/>
    <w:basedOn w:val="Normal"/>
    <w:link w:val="CommentaireCar"/>
    <w:unhideWhenUsed/>
    <w:rsid w:val="00E908F6"/>
  </w:style>
  <w:style w:type="character" w:customStyle="1" w:styleId="CommentaireCar">
    <w:name w:val="Commentaire Car"/>
    <w:basedOn w:val="Policepardfaut"/>
    <w:link w:val="Commentaire"/>
    <w:rsid w:val="00E908F6"/>
    <w:rPr>
      <w:rFonts w:eastAsia="Times New Roman" w:cstheme="minorHAnsi"/>
      <w:szCs w:val="28"/>
      <w:lang w:eastAsia="fr-FR"/>
    </w:rPr>
  </w:style>
  <w:style w:type="paragraph" w:styleId="Paragraphedeliste">
    <w:name w:val="List Paragraph"/>
    <w:basedOn w:val="Normal"/>
    <w:link w:val="ParagraphedelisteCar"/>
    <w:uiPriority w:val="34"/>
    <w:qFormat/>
    <w:rsid w:val="00E908F6"/>
    <w:pPr>
      <w:ind w:left="708"/>
    </w:pPr>
  </w:style>
  <w:style w:type="character" w:customStyle="1" w:styleId="Normal1Car">
    <w:name w:val="Normal1 Car"/>
    <w:link w:val="Normal1"/>
    <w:qFormat/>
    <w:locked/>
    <w:rsid w:val="00002854"/>
  </w:style>
  <w:style w:type="paragraph" w:customStyle="1" w:styleId="Normal1">
    <w:name w:val="Normal1"/>
    <w:basedOn w:val="Normal"/>
    <w:link w:val="Normal1Car"/>
    <w:qFormat/>
    <w:rsid w:val="00002854"/>
    <w:pPr>
      <w:keepLines/>
    </w:pPr>
    <w:rPr>
      <w:rFonts w:eastAsiaTheme="minorHAnsi" w:cstheme="minorBidi"/>
      <w:szCs w:val="22"/>
      <w:lang w:eastAsia="en-US"/>
    </w:rPr>
  </w:style>
  <w:style w:type="character" w:customStyle="1" w:styleId="Normal2Car">
    <w:name w:val="Normal2 Car"/>
    <w:link w:val="Normal2"/>
    <w:qFormat/>
    <w:locked/>
    <w:rsid w:val="00E908F6"/>
  </w:style>
  <w:style w:type="paragraph" w:customStyle="1" w:styleId="Normal2">
    <w:name w:val="Normal2"/>
    <w:basedOn w:val="Normal"/>
    <w:link w:val="Normal2Car"/>
    <w:qFormat/>
    <w:rsid w:val="00E908F6"/>
    <w:pPr>
      <w:keepLines/>
      <w:tabs>
        <w:tab w:val="left" w:pos="567"/>
        <w:tab w:val="left" w:pos="851"/>
        <w:tab w:val="left" w:pos="1134"/>
      </w:tabs>
      <w:ind w:left="284" w:firstLine="284"/>
    </w:pPr>
    <w:rPr>
      <w:rFonts w:eastAsiaTheme="minorHAnsi" w:cstheme="minorBidi"/>
      <w:szCs w:val="22"/>
      <w:lang w:eastAsia="en-US"/>
    </w:rPr>
  </w:style>
  <w:style w:type="character" w:styleId="Marquedecommentaire">
    <w:name w:val="annotation reference"/>
    <w:aliases w:val="Marque d'annotation"/>
    <w:unhideWhenUsed/>
    <w:rsid w:val="00E908F6"/>
    <w:rPr>
      <w:sz w:val="16"/>
      <w:szCs w:val="16"/>
    </w:rPr>
  </w:style>
  <w:style w:type="paragraph" w:styleId="Textedebulles">
    <w:name w:val="Balloon Text"/>
    <w:basedOn w:val="Normal"/>
    <w:link w:val="TextedebullesCar"/>
    <w:uiPriority w:val="99"/>
    <w:semiHidden/>
    <w:unhideWhenUsed/>
    <w:rsid w:val="00E908F6"/>
    <w:rPr>
      <w:rFonts w:ascii="Segoe UI" w:hAnsi="Segoe UI" w:cs="Segoe UI"/>
      <w:sz w:val="18"/>
      <w:szCs w:val="18"/>
    </w:rPr>
  </w:style>
  <w:style w:type="character" w:customStyle="1" w:styleId="TextedebullesCar">
    <w:name w:val="Texte de bulles Car"/>
    <w:basedOn w:val="Policepardfaut"/>
    <w:link w:val="Textedebulles"/>
    <w:uiPriority w:val="99"/>
    <w:semiHidden/>
    <w:rsid w:val="00E908F6"/>
    <w:rPr>
      <w:rFonts w:ascii="Segoe UI" w:eastAsia="Times New Roman" w:hAnsi="Segoe UI" w:cs="Segoe UI"/>
      <w:sz w:val="18"/>
      <w:szCs w:val="18"/>
      <w:lang w:eastAsia="fr-FR"/>
    </w:rPr>
  </w:style>
  <w:style w:type="paragraph" w:styleId="En-tte">
    <w:name w:val="header"/>
    <w:basedOn w:val="Normal"/>
    <w:link w:val="En-tteCar"/>
    <w:unhideWhenUsed/>
    <w:rsid w:val="00E908F6"/>
    <w:pPr>
      <w:tabs>
        <w:tab w:val="center" w:pos="4536"/>
        <w:tab w:val="right" w:pos="9072"/>
      </w:tabs>
    </w:pPr>
  </w:style>
  <w:style w:type="character" w:customStyle="1" w:styleId="En-tteCar">
    <w:name w:val="En-tête Car"/>
    <w:basedOn w:val="Policepardfaut"/>
    <w:link w:val="En-tte"/>
    <w:rsid w:val="00E908F6"/>
    <w:rPr>
      <w:rFonts w:eastAsia="Times New Roman" w:cstheme="minorHAnsi"/>
      <w:szCs w:val="28"/>
      <w:lang w:eastAsia="fr-FR"/>
    </w:rPr>
  </w:style>
  <w:style w:type="paragraph" w:styleId="Pieddepage">
    <w:name w:val="footer"/>
    <w:basedOn w:val="Normal"/>
    <w:link w:val="PieddepageCar"/>
    <w:uiPriority w:val="99"/>
    <w:unhideWhenUsed/>
    <w:rsid w:val="00E908F6"/>
    <w:pPr>
      <w:tabs>
        <w:tab w:val="center" w:pos="4536"/>
        <w:tab w:val="right" w:pos="9072"/>
      </w:tabs>
    </w:pPr>
  </w:style>
  <w:style w:type="character" w:customStyle="1" w:styleId="PieddepageCar">
    <w:name w:val="Pied de page Car"/>
    <w:basedOn w:val="Policepardfaut"/>
    <w:link w:val="Pieddepage"/>
    <w:uiPriority w:val="99"/>
    <w:rsid w:val="00E908F6"/>
    <w:rPr>
      <w:rFonts w:eastAsia="Times New Roman" w:cstheme="minorHAnsi"/>
      <w:szCs w:val="28"/>
      <w:lang w:eastAsia="fr-FR"/>
    </w:rPr>
  </w:style>
  <w:style w:type="table" w:styleId="Grilledutableau">
    <w:name w:val="Table Grid"/>
    <w:basedOn w:val="TableauNormal"/>
    <w:uiPriority w:val="39"/>
    <w:rsid w:val="00E908F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bjetducommentaire">
    <w:name w:val="annotation subject"/>
    <w:basedOn w:val="Commentaire"/>
    <w:next w:val="Commentaire"/>
    <w:link w:val="ObjetducommentaireCar"/>
    <w:uiPriority w:val="99"/>
    <w:semiHidden/>
    <w:unhideWhenUsed/>
    <w:rsid w:val="00E908F6"/>
    <w:rPr>
      <w:b/>
      <w:bCs/>
      <w:sz w:val="20"/>
    </w:rPr>
  </w:style>
  <w:style w:type="character" w:customStyle="1" w:styleId="ObjetducommentaireCar">
    <w:name w:val="Objet du commentaire Car"/>
    <w:basedOn w:val="CommentaireCar"/>
    <w:link w:val="Objetducommentaire"/>
    <w:uiPriority w:val="99"/>
    <w:semiHidden/>
    <w:rsid w:val="00E908F6"/>
    <w:rPr>
      <w:rFonts w:eastAsia="Times New Roman" w:cstheme="minorHAnsi"/>
      <w:b/>
      <w:bCs/>
      <w:sz w:val="20"/>
      <w:szCs w:val="28"/>
      <w:lang w:eastAsia="fr-FR"/>
    </w:rPr>
  </w:style>
  <w:style w:type="character" w:styleId="lev">
    <w:name w:val="Strong"/>
    <w:basedOn w:val="Policepardfaut"/>
    <w:qFormat/>
    <w:rsid w:val="00E908F6"/>
    <w:rPr>
      <w:b/>
      <w:bCs/>
    </w:rPr>
  </w:style>
  <w:style w:type="paragraph" w:customStyle="1" w:styleId="Corps">
    <w:name w:val="Corps"/>
    <w:basedOn w:val="Normal"/>
    <w:rsid w:val="00E908F6"/>
    <w:pPr>
      <w:numPr>
        <w:numId w:val="2"/>
      </w:numPr>
      <w:spacing w:line="312" w:lineRule="auto"/>
    </w:pPr>
    <w:rPr>
      <w:rFonts w:ascii="Arial" w:hAnsi="Arial" w:cs="Arial"/>
      <w:sz w:val="20"/>
    </w:rPr>
  </w:style>
  <w:style w:type="character" w:customStyle="1" w:styleId="LienInternet">
    <w:name w:val="Lien Internet"/>
    <w:uiPriority w:val="99"/>
    <w:unhideWhenUsed/>
    <w:rsid w:val="00E908F6"/>
    <w:rPr>
      <w:color w:val="0563C1"/>
      <w:u w:val="single"/>
    </w:rPr>
  </w:style>
  <w:style w:type="paragraph" w:styleId="TM1">
    <w:name w:val="toc 1"/>
    <w:basedOn w:val="Normal"/>
    <w:next w:val="Normal"/>
    <w:uiPriority w:val="39"/>
    <w:rsid w:val="00C44A4B"/>
    <w:pPr>
      <w:tabs>
        <w:tab w:val="right" w:pos="9071"/>
      </w:tabs>
      <w:spacing w:before="200" w:after="200"/>
    </w:pPr>
    <w:rPr>
      <w:b/>
      <w:caps/>
      <w:sz w:val="20"/>
      <w:u w:val="single"/>
    </w:rPr>
  </w:style>
  <w:style w:type="paragraph" w:styleId="TM2">
    <w:name w:val="toc 2"/>
    <w:basedOn w:val="Normal"/>
    <w:next w:val="Normal"/>
    <w:uiPriority w:val="39"/>
    <w:rsid w:val="00C44A4B"/>
    <w:pPr>
      <w:tabs>
        <w:tab w:val="right" w:pos="567"/>
        <w:tab w:val="right" w:pos="9072"/>
      </w:tabs>
      <w:ind w:left="567"/>
    </w:pPr>
    <w:rPr>
      <w:smallCaps/>
      <w:sz w:val="20"/>
    </w:rPr>
  </w:style>
  <w:style w:type="paragraph" w:styleId="TM3">
    <w:name w:val="toc 3"/>
    <w:basedOn w:val="Normal"/>
    <w:next w:val="Normal"/>
    <w:autoRedefine/>
    <w:uiPriority w:val="39"/>
    <w:rsid w:val="00C44A4B"/>
    <w:pPr>
      <w:tabs>
        <w:tab w:val="right" w:pos="567"/>
        <w:tab w:val="right" w:pos="1134"/>
        <w:tab w:val="right" w:pos="9071"/>
      </w:tabs>
      <w:ind w:left="1134"/>
    </w:pPr>
    <w:rPr>
      <w:i/>
      <w:smallCaps/>
      <w:sz w:val="18"/>
    </w:rPr>
  </w:style>
  <w:style w:type="paragraph" w:styleId="En-ttedetabledesmatires">
    <w:name w:val="TOC Heading"/>
    <w:basedOn w:val="Titre1"/>
    <w:next w:val="Normal"/>
    <w:uiPriority w:val="39"/>
    <w:unhideWhenUsed/>
    <w:rsid w:val="00E908F6"/>
    <w:pPr>
      <w:keepLines/>
      <w:numPr>
        <w:numId w:val="0"/>
      </w:numPr>
      <w:spacing w:after="0" w:line="259" w:lineRule="auto"/>
      <w:outlineLvl w:val="9"/>
    </w:pPr>
    <w:rPr>
      <w:rFonts w:asciiTheme="majorHAnsi" w:eastAsiaTheme="majorEastAsia" w:hAnsiTheme="majorHAnsi" w:cstheme="majorBidi"/>
      <w:b w:val="0"/>
      <w:color w:val="2E74B5" w:themeColor="accent1" w:themeShade="BF"/>
      <w:sz w:val="32"/>
      <w:szCs w:val="32"/>
    </w:rPr>
  </w:style>
  <w:style w:type="paragraph" w:customStyle="1" w:styleId="Niveau2">
    <w:name w:val="Niveau 2"/>
    <w:basedOn w:val="Normal"/>
    <w:rsid w:val="00E908F6"/>
    <w:rPr>
      <w:rFonts w:ascii="Arial" w:hAnsi="Arial" w:cs="Times New Roman"/>
      <w:b/>
      <w:szCs w:val="20"/>
    </w:rPr>
  </w:style>
  <w:style w:type="paragraph" w:customStyle="1" w:styleId="Normal3">
    <w:name w:val="Normal3"/>
    <w:basedOn w:val="Normal"/>
    <w:uiPriority w:val="99"/>
    <w:rsid w:val="00E908F6"/>
    <w:pPr>
      <w:keepLines/>
      <w:tabs>
        <w:tab w:val="left" w:pos="851"/>
        <w:tab w:val="left" w:pos="1134"/>
        <w:tab w:val="left" w:pos="1418"/>
      </w:tabs>
      <w:ind w:left="567" w:firstLine="284"/>
    </w:pPr>
    <w:rPr>
      <w:rFonts w:ascii="Times New Roman" w:hAnsi="Times New Roman" w:cs="Times New Roman"/>
      <w:szCs w:val="20"/>
    </w:rPr>
  </w:style>
  <w:style w:type="paragraph" w:customStyle="1" w:styleId="list2">
    <w:name w:val="list2"/>
    <w:basedOn w:val="Normal"/>
    <w:uiPriority w:val="99"/>
    <w:rsid w:val="00E908F6"/>
    <w:pPr>
      <w:numPr>
        <w:numId w:val="3"/>
      </w:numPr>
      <w:tabs>
        <w:tab w:val="left" w:pos="2268"/>
      </w:tabs>
      <w:spacing w:before="60"/>
      <w:ind w:left="2269" w:hanging="284"/>
    </w:pPr>
    <w:rPr>
      <w:rFonts w:ascii="Arial" w:hAnsi="Arial" w:cs="Times New Roman"/>
      <w:sz w:val="20"/>
      <w:szCs w:val="20"/>
    </w:rPr>
  </w:style>
  <w:style w:type="paragraph" w:customStyle="1" w:styleId="Encarttitre">
    <w:name w:val="Encart titre"/>
    <w:basedOn w:val="Normal"/>
    <w:link w:val="EncarttitreCar"/>
    <w:autoRedefine/>
    <w:qFormat/>
    <w:rsid w:val="007402C5"/>
    <w:pPr>
      <w:pBdr>
        <w:top w:val="single" w:sz="4" w:space="1" w:color="auto"/>
        <w:left w:val="single" w:sz="4" w:space="4" w:color="auto"/>
        <w:bottom w:val="single" w:sz="4" w:space="1" w:color="auto"/>
        <w:right w:val="single" w:sz="4" w:space="4" w:color="auto"/>
      </w:pBdr>
      <w:shd w:val="clear" w:color="auto" w:fill="E7E6E6" w:themeFill="background2"/>
      <w:spacing w:before="80" w:after="80"/>
      <w:jc w:val="center"/>
      <w:outlineLvl w:val="0"/>
    </w:pPr>
    <w:rPr>
      <w:b/>
      <w:sz w:val="36"/>
    </w:rPr>
  </w:style>
  <w:style w:type="paragraph" w:styleId="TM4">
    <w:name w:val="toc 4"/>
    <w:basedOn w:val="Normal"/>
    <w:next w:val="Normal"/>
    <w:autoRedefine/>
    <w:uiPriority w:val="39"/>
    <w:unhideWhenUsed/>
    <w:rsid w:val="00C44A4B"/>
    <w:pPr>
      <w:spacing w:after="100"/>
      <w:ind w:left="2124"/>
    </w:pPr>
    <w:rPr>
      <w:sz w:val="16"/>
    </w:rPr>
  </w:style>
  <w:style w:type="character" w:customStyle="1" w:styleId="EncarttitreCar">
    <w:name w:val="Encart titre Car"/>
    <w:basedOn w:val="Policepardfaut"/>
    <w:link w:val="Encarttitre"/>
    <w:rsid w:val="007402C5"/>
    <w:rPr>
      <w:rFonts w:eastAsia="Times New Roman" w:cstheme="minorHAnsi"/>
      <w:b/>
      <w:sz w:val="36"/>
      <w:szCs w:val="28"/>
      <w:shd w:val="clear" w:color="auto" w:fill="E7E6E6" w:themeFill="background2"/>
      <w:lang w:eastAsia="fr-FR"/>
    </w:rPr>
  </w:style>
  <w:style w:type="paragraph" w:customStyle="1" w:styleId="En-tteperso">
    <w:name w:val="En-tête perso"/>
    <w:basedOn w:val="En-tte"/>
    <w:link w:val="En-ttepersoCar"/>
    <w:autoRedefine/>
    <w:qFormat/>
    <w:rsid w:val="004372A6"/>
    <w:rPr>
      <w:sz w:val="16"/>
    </w:rPr>
  </w:style>
  <w:style w:type="character" w:customStyle="1" w:styleId="En-ttepersoCar">
    <w:name w:val="En-tête perso Car"/>
    <w:basedOn w:val="En-tteCar"/>
    <w:link w:val="En-tteperso"/>
    <w:rsid w:val="004372A6"/>
    <w:rPr>
      <w:rFonts w:eastAsia="Times New Roman" w:cstheme="minorHAnsi"/>
      <w:sz w:val="16"/>
      <w:szCs w:val="28"/>
      <w:lang w:eastAsia="fr-FR"/>
    </w:rPr>
  </w:style>
  <w:style w:type="character" w:styleId="Textedelespacerserv">
    <w:name w:val="Placeholder Text"/>
    <w:basedOn w:val="Policepardfaut"/>
    <w:uiPriority w:val="99"/>
    <w:semiHidden/>
    <w:rsid w:val="00E908F6"/>
    <w:rPr>
      <w:color w:val="808080"/>
    </w:rPr>
  </w:style>
  <w:style w:type="paragraph" w:customStyle="1" w:styleId="pagedegarde">
    <w:name w:val="page de garde"/>
    <w:basedOn w:val="Normal"/>
    <w:link w:val="pagedegardeCar"/>
    <w:autoRedefine/>
    <w:qFormat/>
    <w:rsid w:val="005C70F1"/>
    <w:pPr>
      <w:ind w:right="-2"/>
      <w:jc w:val="center"/>
    </w:pPr>
    <w:rPr>
      <w:b/>
      <w:sz w:val="32"/>
      <w:szCs w:val="36"/>
    </w:rPr>
  </w:style>
  <w:style w:type="paragraph" w:customStyle="1" w:styleId="DLRO">
    <w:name w:val="DLRO"/>
    <w:basedOn w:val="Normal"/>
    <w:link w:val="DLROCar"/>
    <w:autoRedefine/>
    <w:qFormat/>
    <w:rsid w:val="00E908F6"/>
    <w:pPr>
      <w:jc w:val="center"/>
    </w:pPr>
    <w:rPr>
      <w:b/>
      <w:color w:val="FF0000"/>
      <w:sz w:val="30"/>
      <w:szCs w:val="30"/>
    </w:rPr>
  </w:style>
  <w:style w:type="character" w:customStyle="1" w:styleId="pagedegardeCar">
    <w:name w:val="page de garde Car"/>
    <w:basedOn w:val="Policepardfaut"/>
    <w:link w:val="pagedegarde"/>
    <w:rsid w:val="005C70F1"/>
    <w:rPr>
      <w:rFonts w:eastAsia="Times New Roman" w:cstheme="minorHAnsi"/>
      <w:b/>
      <w:sz w:val="32"/>
      <w:szCs w:val="36"/>
      <w:lang w:eastAsia="fr-FR"/>
    </w:rPr>
  </w:style>
  <w:style w:type="character" w:customStyle="1" w:styleId="DLROCar">
    <w:name w:val="DLRO Car"/>
    <w:basedOn w:val="Policepardfaut"/>
    <w:link w:val="DLRO"/>
    <w:rsid w:val="00E908F6"/>
    <w:rPr>
      <w:rFonts w:eastAsia="Times New Roman" w:cstheme="minorHAnsi"/>
      <w:b/>
      <w:color w:val="FF0000"/>
      <w:sz w:val="30"/>
      <w:szCs w:val="30"/>
      <w:lang w:eastAsia="fr-FR"/>
    </w:rPr>
  </w:style>
  <w:style w:type="paragraph" w:customStyle="1" w:styleId="Basdepage">
    <w:name w:val="Bas de page"/>
    <w:basedOn w:val="En-tteperso"/>
    <w:link w:val="BasdepageCar"/>
    <w:autoRedefine/>
    <w:qFormat/>
    <w:rsid w:val="00E908F6"/>
  </w:style>
  <w:style w:type="paragraph" w:customStyle="1" w:styleId="InfoVisite">
    <w:name w:val="Info Visite"/>
    <w:basedOn w:val="DLRO"/>
    <w:link w:val="InfoVisiteCar"/>
    <w:autoRedefine/>
    <w:qFormat/>
    <w:rsid w:val="00E908F6"/>
    <w:pPr>
      <w:framePr w:hSpace="141" w:wrap="around" w:vAnchor="page" w:hAnchor="margin" w:y="3357"/>
    </w:pPr>
    <w:rPr>
      <w:color w:val="00B050"/>
    </w:rPr>
  </w:style>
  <w:style w:type="character" w:customStyle="1" w:styleId="BasdepageCar">
    <w:name w:val="Bas de page Car"/>
    <w:basedOn w:val="En-ttepersoCar"/>
    <w:link w:val="Basdepage"/>
    <w:rsid w:val="00E908F6"/>
    <w:rPr>
      <w:rFonts w:eastAsia="Times New Roman" w:cstheme="minorHAnsi"/>
      <w:sz w:val="16"/>
      <w:szCs w:val="28"/>
      <w:lang w:eastAsia="fr-FR"/>
    </w:rPr>
  </w:style>
  <w:style w:type="paragraph" w:customStyle="1" w:styleId="ENCARTOBJETDUMARCHE">
    <w:name w:val="ENCART OBJET DU MARCHE"/>
    <w:basedOn w:val="Encarttitre"/>
    <w:link w:val="ENCARTOBJETDUMARCHECar"/>
    <w:autoRedefine/>
    <w:qFormat/>
    <w:rsid w:val="00E908F6"/>
    <w:pPr>
      <w:framePr w:hSpace="141" w:wrap="around" w:vAnchor="page" w:hAnchor="margin" w:y="3357"/>
    </w:pPr>
    <w:rPr>
      <w:sz w:val="44"/>
    </w:rPr>
  </w:style>
  <w:style w:type="character" w:customStyle="1" w:styleId="InfoVisiteCar">
    <w:name w:val="Info Visite Car"/>
    <w:basedOn w:val="DLROCar"/>
    <w:link w:val="InfoVisite"/>
    <w:rsid w:val="00E908F6"/>
    <w:rPr>
      <w:rFonts w:eastAsia="Times New Roman" w:cstheme="minorHAnsi"/>
      <w:b/>
      <w:color w:val="00B050"/>
      <w:sz w:val="30"/>
      <w:szCs w:val="30"/>
      <w:lang w:eastAsia="fr-FR"/>
    </w:rPr>
  </w:style>
  <w:style w:type="character" w:customStyle="1" w:styleId="ENCARTOBJETDUMARCHECar">
    <w:name w:val="ENCART OBJET DU MARCHE Car"/>
    <w:basedOn w:val="EncarttitreCar"/>
    <w:link w:val="ENCARTOBJETDUMARCHE"/>
    <w:rsid w:val="00E908F6"/>
    <w:rPr>
      <w:rFonts w:eastAsia="Times New Roman" w:cstheme="minorHAnsi"/>
      <w:b/>
      <w:sz w:val="44"/>
      <w:szCs w:val="28"/>
      <w:shd w:val="clear" w:color="auto" w:fill="E7E6E6" w:themeFill="background2"/>
      <w:lang w:eastAsia="fr-FR"/>
    </w:rPr>
  </w:style>
  <w:style w:type="paragraph" w:customStyle="1" w:styleId="Inter-titre">
    <w:name w:val="Inter-titre"/>
    <w:basedOn w:val="Normal"/>
    <w:link w:val="Inter-titreCar"/>
    <w:autoRedefine/>
    <w:qFormat/>
    <w:rsid w:val="00271E81"/>
    <w:pPr>
      <w:jc w:val="center"/>
    </w:pPr>
    <w:rPr>
      <w:rFonts w:ascii="Calibri" w:hAnsi="Calibri" w:cs="Calibri"/>
      <w:b/>
      <w:sz w:val="28"/>
      <w:u w:val="single"/>
    </w:rPr>
  </w:style>
  <w:style w:type="character" w:customStyle="1" w:styleId="Inter-titreCar">
    <w:name w:val="Inter-titre Car"/>
    <w:basedOn w:val="Policepardfaut"/>
    <w:link w:val="Inter-titre"/>
    <w:rsid w:val="00271E81"/>
    <w:rPr>
      <w:rFonts w:ascii="Calibri" w:eastAsia="Times New Roman" w:hAnsi="Calibri" w:cs="Calibri"/>
      <w:b/>
      <w:sz w:val="28"/>
      <w:szCs w:val="28"/>
      <w:u w:val="single"/>
      <w:lang w:eastAsia="fr-FR"/>
    </w:rPr>
  </w:style>
  <w:style w:type="paragraph" w:customStyle="1" w:styleId="Encartinterdiction">
    <w:name w:val="Encart interdiction"/>
    <w:basedOn w:val="Normal2"/>
    <w:link w:val="EncartinterdictionCar"/>
    <w:qFormat/>
    <w:rsid w:val="00A43F43"/>
    <w:pPr>
      <w:pBdr>
        <w:top w:val="single" w:sz="12" w:space="1" w:color="FF0000"/>
        <w:left w:val="single" w:sz="12" w:space="4" w:color="FF0000"/>
        <w:bottom w:val="single" w:sz="12" w:space="1" w:color="FF0000"/>
        <w:right w:val="single" w:sz="12" w:space="4" w:color="FF0000"/>
      </w:pBdr>
      <w:shd w:val="clear" w:color="auto" w:fill="FFF2CC"/>
      <w:tabs>
        <w:tab w:val="clear" w:pos="567"/>
        <w:tab w:val="clear" w:pos="851"/>
        <w:tab w:val="clear" w:pos="1134"/>
      </w:tabs>
      <w:ind w:left="426" w:right="565" w:firstLine="0"/>
    </w:pPr>
    <w:rPr>
      <w:rFonts w:cstheme="minorHAnsi"/>
      <w:color w:val="FF0000"/>
    </w:rPr>
  </w:style>
  <w:style w:type="character" w:customStyle="1" w:styleId="EncartinterdictionCar">
    <w:name w:val="Encart interdiction Car"/>
    <w:basedOn w:val="Normal2Car"/>
    <w:link w:val="Encartinterdiction"/>
    <w:rsid w:val="00A43F43"/>
    <w:rPr>
      <w:rFonts w:cstheme="minorHAnsi"/>
      <w:color w:val="FF0000"/>
      <w:shd w:val="clear" w:color="auto" w:fill="FFF2CC"/>
    </w:rPr>
  </w:style>
  <w:style w:type="paragraph" w:customStyle="1" w:styleId="listeniveau1">
    <w:name w:val="liste niveau 1"/>
    <w:basedOn w:val="Paragraphedeliste"/>
    <w:link w:val="listeniveau1Car"/>
    <w:qFormat/>
    <w:rsid w:val="000E2AC7"/>
    <w:pPr>
      <w:numPr>
        <w:numId w:val="5"/>
      </w:numPr>
      <w:spacing w:line="276" w:lineRule="auto"/>
      <w:ind w:left="567" w:hanging="284"/>
    </w:pPr>
  </w:style>
  <w:style w:type="paragraph" w:customStyle="1" w:styleId="listeniveau2">
    <w:name w:val="liste niveau 2"/>
    <w:basedOn w:val="Paragraphedeliste"/>
    <w:link w:val="listeniveau2Car"/>
    <w:qFormat/>
    <w:rsid w:val="001D6309"/>
    <w:pPr>
      <w:numPr>
        <w:numId w:val="6"/>
      </w:numPr>
      <w:ind w:left="1134"/>
    </w:pPr>
  </w:style>
  <w:style w:type="character" w:customStyle="1" w:styleId="ParagraphedelisteCar">
    <w:name w:val="Paragraphe de liste Car"/>
    <w:basedOn w:val="Policepardfaut"/>
    <w:link w:val="Paragraphedeliste"/>
    <w:uiPriority w:val="34"/>
    <w:rsid w:val="005743F6"/>
    <w:rPr>
      <w:rFonts w:eastAsia="Times New Roman" w:cstheme="minorHAnsi"/>
      <w:szCs w:val="28"/>
      <w:lang w:eastAsia="fr-FR"/>
    </w:rPr>
  </w:style>
  <w:style w:type="character" w:customStyle="1" w:styleId="listeniveau1Car">
    <w:name w:val="liste niveau 1 Car"/>
    <w:basedOn w:val="ParagraphedelisteCar"/>
    <w:link w:val="listeniveau1"/>
    <w:rsid w:val="000E2AC7"/>
    <w:rPr>
      <w:rFonts w:eastAsia="Times New Roman" w:cstheme="minorHAnsi"/>
      <w:szCs w:val="28"/>
      <w:lang w:eastAsia="fr-FR"/>
    </w:rPr>
  </w:style>
  <w:style w:type="paragraph" w:customStyle="1" w:styleId="encartclassique">
    <w:name w:val="encart classique"/>
    <w:basedOn w:val="Normal"/>
    <w:link w:val="encartclassiqueCar"/>
    <w:qFormat/>
    <w:rsid w:val="00262C0F"/>
    <w:pPr>
      <w:pBdr>
        <w:top w:val="single" w:sz="12" w:space="1" w:color="auto"/>
        <w:left w:val="single" w:sz="12" w:space="4" w:color="auto"/>
        <w:bottom w:val="single" w:sz="12" w:space="1" w:color="auto"/>
        <w:right w:val="single" w:sz="12" w:space="4" w:color="auto"/>
      </w:pBdr>
      <w:shd w:val="clear" w:color="auto" w:fill="E7E6E6" w:themeFill="background2"/>
    </w:pPr>
  </w:style>
  <w:style w:type="character" w:customStyle="1" w:styleId="listeniveau2Car">
    <w:name w:val="liste niveau 2 Car"/>
    <w:basedOn w:val="ParagraphedelisteCar"/>
    <w:link w:val="listeniveau2"/>
    <w:rsid w:val="001D6309"/>
    <w:rPr>
      <w:rFonts w:eastAsia="Times New Roman" w:cstheme="minorHAnsi"/>
      <w:szCs w:val="28"/>
      <w:lang w:eastAsia="fr-FR"/>
    </w:rPr>
  </w:style>
  <w:style w:type="paragraph" w:customStyle="1" w:styleId="listeniveau3">
    <w:name w:val="liste niveau 3"/>
    <w:basedOn w:val="Normal2"/>
    <w:link w:val="listeniveau3Car"/>
    <w:qFormat/>
    <w:rsid w:val="001D6309"/>
    <w:pPr>
      <w:numPr>
        <w:numId w:val="1"/>
      </w:numPr>
      <w:tabs>
        <w:tab w:val="clear" w:pos="567"/>
        <w:tab w:val="clear" w:pos="851"/>
        <w:tab w:val="clear" w:pos="1134"/>
      </w:tabs>
      <w:ind w:left="1560"/>
    </w:pPr>
  </w:style>
  <w:style w:type="character" w:customStyle="1" w:styleId="encartclassiqueCar">
    <w:name w:val="encart classique Car"/>
    <w:basedOn w:val="Policepardfaut"/>
    <w:link w:val="encartclassique"/>
    <w:rsid w:val="00262C0F"/>
    <w:rPr>
      <w:rFonts w:eastAsia="Times New Roman" w:cstheme="minorHAnsi"/>
      <w:szCs w:val="28"/>
      <w:shd w:val="clear" w:color="auto" w:fill="E7E6E6" w:themeFill="background2"/>
      <w:lang w:eastAsia="fr-FR"/>
    </w:rPr>
  </w:style>
  <w:style w:type="paragraph" w:customStyle="1" w:styleId="AprsT1">
    <w:name w:val="Après T1"/>
    <w:basedOn w:val="Normal"/>
    <w:rsid w:val="00E44834"/>
    <w:pPr>
      <w:ind w:left="425"/>
      <w:jc w:val="left"/>
    </w:pPr>
    <w:rPr>
      <w:rFonts w:ascii="Corbel" w:eastAsia="Calibri" w:hAnsi="Corbel" w:cs="Times New Roman"/>
      <w:sz w:val="20"/>
      <w:szCs w:val="22"/>
    </w:rPr>
  </w:style>
  <w:style w:type="character" w:customStyle="1" w:styleId="listeniveau3Car">
    <w:name w:val="liste niveau 3 Car"/>
    <w:basedOn w:val="Normal2Car"/>
    <w:link w:val="listeniveau3"/>
    <w:rsid w:val="001D6309"/>
  </w:style>
  <w:style w:type="paragraph" w:customStyle="1" w:styleId="Redaliapuces">
    <w:name w:val="Redalia : puces"/>
    <w:basedOn w:val="Normal"/>
    <w:rsid w:val="00E44834"/>
    <w:pPr>
      <w:widowControl w:val="0"/>
      <w:numPr>
        <w:numId w:val="7"/>
      </w:numPr>
      <w:tabs>
        <w:tab w:val="left" w:leader="dot" w:pos="8505"/>
      </w:tabs>
      <w:spacing w:before="40"/>
    </w:pPr>
    <w:rPr>
      <w:rFonts w:ascii="Arial" w:hAnsi="Arial" w:cs="Times New Roman"/>
      <w:szCs w:val="20"/>
    </w:rPr>
  </w:style>
  <w:style w:type="paragraph" w:styleId="Corpsdetexte">
    <w:name w:val="Body Text"/>
    <w:basedOn w:val="Normal"/>
    <w:link w:val="CorpsdetexteCar"/>
    <w:rsid w:val="000E2AC7"/>
    <w:pPr>
      <w:keepLines/>
      <w:spacing w:before="200"/>
      <w:ind w:left="851"/>
    </w:pPr>
    <w:rPr>
      <w:rFonts w:ascii="Arial" w:hAnsi="Arial" w:cs="Arial"/>
      <w:szCs w:val="22"/>
    </w:rPr>
  </w:style>
  <w:style w:type="character" w:customStyle="1" w:styleId="CorpsdetexteCar">
    <w:name w:val="Corps de texte Car"/>
    <w:basedOn w:val="Policepardfaut"/>
    <w:link w:val="Corpsdetexte"/>
    <w:rsid w:val="000E2AC7"/>
    <w:rPr>
      <w:rFonts w:ascii="Arial" w:eastAsia="Times New Roman" w:hAnsi="Arial" w:cs="Arial"/>
      <w:lang w:eastAsia="fr-FR"/>
    </w:rPr>
  </w:style>
  <w:style w:type="paragraph" w:customStyle="1" w:styleId="Article1111">
    <w:name w:val="Article 1.1.1.1"/>
    <w:basedOn w:val="Titre4"/>
    <w:link w:val="Article1111Car"/>
    <w:rsid w:val="00D97D34"/>
    <w:pPr>
      <w:spacing w:line="240" w:lineRule="auto"/>
    </w:pPr>
  </w:style>
  <w:style w:type="character" w:customStyle="1" w:styleId="Article1111Car">
    <w:name w:val="Article 1.1.1.1 Car"/>
    <w:basedOn w:val="Titre4Car"/>
    <w:link w:val="Article1111"/>
    <w:rsid w:val="00D97D34"/>
    <w:rPr>
      <w:rFonts w:eastAsia="Times New Roman" w:cstheme="minorHAnsi"/>
      <w:i/>
      <w:szCs w:val="28"/>
      <w:u w:val="single"/>
      <w:lang w:eastAsia="fr-FR"/>
    </w:rPr>
  </w:style>
  <w:style w:type="paragraph" w:customStyle="1" w:styleId="RedaliaNormal">
    <w:name w:val="Redalia : Normal"/>
    <w:basedOn w:val="Normal"/>
    <w:link w:val="RedaliaNormalCar"/>
    <w:rsid w:val="00B331B5"/>
    <w:pPr>
      <w:keepNext/>
      <w:keepLines/>
      <w:spacing w:before="40"/>
    </w:pPr>
    <w:rPr>
      <w:rFonts w:ascii="Verdana" w:hAnsi="Verdana" w:cs="Times New Roman"/>
      <w:szCs w:val="20"/>
    </w:rPr>
  </w:style>
  <w:style w:type="character" w:customStyle="1" w:styleId="RedaliaNormalCar">
    <w:name w:val="Redalia : Normal Car"/>
    <w:link w:val="RedaliaNormal"/>
    <w:rsid w:val="00B331B5"/>
    <w:rPr>
      <w:rFonts w:ascii="Verdana" w:eastAsia="Times New Roman" w:hAnsi="Verdana" w:cs="Times New Roman"/>
      <w:szCs w:val="20"/>
      <w:lang w:eastAsia="fr-FR"/>
    </w:rPr>
  </w:style>
  <w:style w:type="paragraph" w:customStyle="1" w:styleId="RedaliaTitre1">
    <w:name w:val="Redalia Titre 1"/>
    <w:basedOn w:val="Normal"/>
    <w:rsid w:val="00B331B5"/>
    <w:pPr>
      <w:widowControl w:val="0"/>
      <w:numPr>
        <w:numId w:val="8"/>
      </w:numPr>
      <w:spacing w:before="240" w:after="160"/>
      <w:jc w:val="left"/>
      <w:outlineLvl w:val="0"/>
    </w:pPr>
    <w:rPr>
      <w:rFonts w:ascii="Times New Roman" w:hAnsi="Times New Roman" w:cs="Times New Roman"/>
      <w:b/>
      <w:sz w:val="32"/>
      <w:szCs w:val="20"/>
    </w:rPr>
  </w:style>
  <w:style w:type="paragraph" w:customStyle="1" w:styleId="RedaliaTitre2">
    <w:name w:val="Redalia Titre 2"/>
    <w:basedOn w:val="Normal"/>
    <w:next w:val="Normal"/>
    <w:rsid w:val="00B331B5"/>
    <w:pPr>
      <w:widowControl w:val="0"/>
      <w:numPr>
        <w:ilvl w:val="1"/>
        <w:numId w:val="8"/>
      </w:numPr>
      <w:spacing w:before="240" w:after="160"/>
      <w:jc w:val="left"/>
      <w:outlineLvl w:val="1"/>
    </w:pPr>
    <w:rPr>
      <w:rFonts w:ascii="Times New Roman" w:hAnsi="Times New Roman" w:cs="Times New Roman"/>
      <w:sz w:val="28"/>
      <w:szCs w:val="20"/>
      <w:u w:val="single"/>
    </w:rPr>
  </w:style>
  <w:style w:type="paragraph" w:customStyle="1" w:styleId="RedaliaTitre3">
    <w:name w:val="Redalia Titre 3"/>
    <w:basedOn w:val="Normal"/>
    <w:rsid w:val="00B331B5"/>
    <w:pPr>
      <w:widowControl w:val="0"/>
      <w:numPr>
        <w:ilvl w:val="2"/>
        <w:numId w:val="8"/>
      </w:numPr>
      <w:overflowPunct w:val="0"/>
      <w:autoSpaceDE w:val="0"/>
      <w:autoSpaceDN w:val="0"/>
      <w:adjustRightInd w:val="0"/>
      <w:spacing w:before="240" w:after="160"/>
      <w:textAlignment w:val="baseline"/>
      <w:outlineLvl w:val="2"/>
    </w:pPr>
    <w:rPr>
      <w:rFonts w:ascii="Times New Roman" w:hAnsi="Times New Roman" w:cs="Times New Roman"/>
      <w:sz w:val="24"/>
      <w:szCs w:val="20"/>
      <w:u w:val="single"/>
    </w:rPr>
  </w:style>
  <w:style w:type="paragraph" w:styleId="TM5">
    <w:name w:val="toc 5"/>
    <w:basedOn w:val="Normal"/>
    <w:next w:val="Normal"/>
    <w:autoRedefine/>
    <w:uiPriority w:val="39"/>
    <w:unhideWhenUsed/>
    <w:rsid w:val="00013531"/>
    <w:pPr>
      <w:spacing w:after="100" w:line="259" w:lineRule="auto"/>
      <w:ind w:left="880"/>
      <w:jc w:val="left"/>
    </w:pPr>
    <w:rPr>
      <w:rFonts w:eastAsiaTheme="minorEastAsia" w:cstheme="minorBidi"/>
      <w:szCs w:val="22"/>
    </w:rPr>
  </w:style>
  <w:style w:type="paragraph" w:styleId="TM6">
    <w:name w:val="toc 6"/>
    <w:basedOn w:val="Normal"/>
    <w:next w:val="Normal"/>
    <w:autoRedefine/>
    <w:uiPriority w:val="39"/>
    <w:unhideWhenUsed/>
    <w:rsid w:val="00013531"/>
    <w:pPr>
      <w:spacing w:after="100" w:line="259" w:lineRule="auto"/>
      <w:ind w:left="1100"/>
      <w:jc w:val="left"/>
    </w:pPr>
    <w:rPr>
      <w:rFonts w:eastAsiaTheme="minorEastAsia" w:cstheme="minorBidi"/>
      <w:szCs w:val="22"/>
    </w:rPr>
  </w:style>
  <w:style w:type="paragraph" w:styleId="TM7">
    <w:name w:val="toc 7"/>
    <w:basedOn w:val="Normal"/>
    <w:next w:val="Normal"/>
    <w:autoRedefine/>
    <w:uiPriority w:val="39"/>
    <w:unhideWhenUsed/>
    <w:rsid w:val="00013531"/>
    <w:pPr>
      <w:spacing w:after="100" w:line="259" w:lineRule="auto"/>
      <w:ind w:left="1320"/>
      <w:jc w:val="left"/>
    </w:pPr>
    <w:rPr>
      <w:rFonts w:eastAsiaTheme="minorEastAsia" w:cstheme="minorBidi"/>
      <w:szCs w:val="22"/>
    </w:rPr>
  </w:style>
  <w:style w:type="paragraph" w:styleId="TM8">
    <w:name w:val="toc 8"/>
    <w:basedOn w:val="Normal"/>
    <w:next w:val="Normal"/>
    <w:autoRedefine/>
    <w:uiPriority w:val="39"/>
    <w:unhideWhenUsed/>
    <w:rsid w:val="00013531"/>
    <w:pPr>
      <w:spacing w:after="100" w:line="259" w:lineRule="auto"/>
      <w:ind w:left="1540"/>
      <w:jc w:val="left"/>
    </w:pPr>
    <w:rPr>
      <w:rFonts w:eastAsiaTheme="minorEastAsia" w:cstheme="minorBidi"/>
      <w:szCs w:val="22"/>
    </w:rPr>
  </w:style>
  <w:style w:type="paragraph" w:styleId="TM9">
    <w:name w:val="toc 9"/>
    <w:basedOn w:val="Normal"/>
    <w:next w:val="Normal"/>
    <w:autoRedefine/>
    <w:uiPriority w:val="39"/>
    <w:unhideWhenUsed/>
    <w:rsid w:val="00013531"/>
    <w:pPr>
      <w:spacing w:after="100" w:line="259" w:lineRule="auto"/>
      <w:ind w:left="1760"/>
      <w:jc w:val="left"/>
    </w:pPr>
    <w:rPr>
      <w:rFonts w:eastAsiaTheme="minorEastAsia" w:cstheme="minorBidi"/>
      <w:szCs w:val="22"/>
    </w:rPr>
  </w:style>
  <w:style w:type="paragraph" w:customStyle="1" w:styleId="point">
    <w:name w:val="point"/>
    <w:basedOn w:val="Normal"/>
    <w:link w:val="pointCar"/>
    <w:uiPriority w:val="99"/>
    <w:rsid w:val="00630976"/>
    <w:pPr>
      <w:numPr>
        <w:numId w:val="9"/>
      </w:numPr>
    </w:pPr>
    <w:rPr>
      <w:rFonts w:ascii="Arial Narrow" w:hAnsi="Arial Narrow" w:cs="Times New Roman"/>
      <w:szCs w:val="20"/>
    </w:rPr>
  </w:style>
  <w:style w:type="character" w:customStyle="1" w:styleId="pointCar">
    <w:name w:val="point Car"/>
    <w:link w:val="point"/>
    <w:uiPriority w:val="99"/>
    <w:locked/>
    <w:rsid w:val="00630976"/>
    <w:rPr>
      <w:rFonts w:ascii="Arial Narrow" w:eastAsia="Times New Roman" w:hAnsi="Arial Narrow" w:cs="Times New Roman"/>
      <w:szCs w:val="20"/>
      <w:lang w:eastAsia="fr-FR"/>
    </w:rPr>
  </w:style>
  <w:style w:type="paragraph" w:customStyle="1" w:styleId="Paragraphedeliste1">
    <w:name w:val="Paragraphe de liste1"/>
    <w:basedOn w:val="Normal"/>
    <w:uiPriority w:val="99"/>
    <w:qFormat/>
    <w:rsid w:val="00630976"/>
    <w:pPr>
      <w:ind w:left="720"/>
      <w:contextualSpacing/>
      <w:jc w:val="left"/>
    </w:pPr>
    <w:rPr>
      <w:rFonts w:ascii="Times New Roman" w:hAnsi="Times New Roman" w:cs="Times New Roman"/>
      <w:sz w:val="24"/>
      <w:szCs w:val="24"/>
    </w:rPr>
  </w:style>
  <w:style w:type="paragraph" w:customStyle="1" w:styleId="Texte">
    <w:name w:val="Texte"/>
    <w:basedOn w:val="Normal"/>
    <w:rsid w:val="0092014E"/>
    <w:rPr>
      <w:rFonts w:ascii="Arial" w:hAnsi="Arial" w:cs="Times New Roman"/>
      <w:szCs w:val="20"/>
    </w:rPr>
  </w:style>
  <w:style w:type="paragraph" w:customStyle="1" w:styleId="paragraph">
    <w:name w:val="paragraph"/>
    <w:basedOn w:val="Normal"/>
    <w:rsid w:val="007E7FDE"/>
    <w:pPr>
      <w:jc w:val="left"/>
    </w:pPr>
    <w:rPr>
      <w:rFonts w:ascii="Times New Roman" w:hAnsi="Times New Roman" w:cs="Times New Roman"/>
      <w:sz w:val="24"/>
      <w:szCs w:val="24"/>
    </w:rPr>
  </w:style>
  <w:style w:type="character" w:customStyle="1" w:styleId="normaltextrun1">
    <w:name w:val="normaltextrun1"/>
    <w:rsid w:val="007E7FDE"/>
  </w:style>
  <w:style w:type="character" w:customStyle="1" w:styleId="eop">
    <w:name w:val="eop"/>
    <w:rsid w:val="007E7FDE"/>
  </w:style>
  <w:style w:type="paragraph" w:customStyle="1" w:styleId="Puceniveau1">
    <w:name w:val="Puce niveau 1"/>
    <w:basedOn w:val="Normal"/>
    <w:qFormat/>
    <w:rsid w:val="000A1B13"/>
    <w:pPr>
      <w:numPr>
        <w:numId w:val="10"/>
      </w:numPr>
      <w:tabs>
        <w:tab w:val="left" w:pos="284"/>
      </w:tabs>
      <w:spacing w:line="288" w:lineRule="auto"/>
    </w:pPr>
    <w:rPr>
      <w:rFonts w:ascii="Arial" w:hAnsi="Arial" w:cs="Times New Roman"/>
      <w:bCs/>
      <w:sz w:val="20"/>
      <w:szCs w:val="20"/>
    </w:rPr>
  </w:style>
  <w:style w:type="paragraph" w:customStyle="1" w:styleId="Puceniveau2">
    <w:name w:val="Puce niveau 2"/>
    <w:basedOn w:val="Normal"/>
    <w:rsid w:val="000A1B13"/>
    <w:pPr>
      <w:numPr>
        <w:numId w:val="11"/>
      </w:numPr>
      <w:tabs>
        <w:tab w:val="clear" w:pos="454"/>
        <w:tab w:val="num" w:pos="360"/>
      </w:tabs>
      <w:spacing w:line="312" w:lineRule="auto"/>
      <w:ind w:left="0" w:firstLine="0"/>
    </w:pPr>
    <w:rPr>
      <w:rFonts w:ascii="Arial" w:eastAsia="Calibri" w:hAnsi="Arial" w:cs="Arial"/>
      <w:sz w:val="20"/>
      <w:szCs w:val="20"/>
    </w:rPr>
  </w:style>
  <w:style w:type="paragraph" w:customStyle="1" w:styleId="StyleCorpsdetexteAprs12pt">
    <w:name w:val="Style Corps de texte + Après : 12 pt"/>
    <w:basedOn w:val="Corpsdetexte"/>
    <w:rsid w:val="000A1B13"/>
    <w:pPr>
      <w:spacing w:before="0" w:after="120"/>
      <w:ind w:left="0"/>
    </w:pPr>
    <w:rPr>
      <w:rFonts w:cs="Times New Roman"/>
      <w:szCs w:val="20"/>
    </w:rPr>
  </w:style>
  <w:style w:type="paragraph" w:customStyle="1" w:styleId="Parag1P">
    <w:name w:val="Parag. 1 (P)"/>
    <w:basedOn w:val="Normal"/>
    <w:uiPriority w:val="99"/>
    <w:rsid w:val="00ED2639"/>
    <w:rPr>
      <w:rFonts w:ascii="Arial" w:hAnsi="Arial" w:cs="Times New Roman"/>
      <w:bCs/>
      <w:sz w:val="20"/>
      <w:szCs w:val="20"/>
    </w:rPr>
  </w:style>
  <w:style w:type="character" w:styleId="Lienhypertextesuivivisit">
    <w:name w:val="FollowedHyperlink"/>
    <w:basedOn w:val="Policepardfaut"/>
    <w:uiPriority w:val="99"/>
    <w:semiHidden/>
    <w:unhideWhenUsed/>
    <w:rsid w:val="00DF2B0B"/>
    <w:rPr>
      <w:color w:val="954F72" w:themeColor="followedHyperlink"/>
      <w:u w:val="single"/>
    </w:rPr>
  </w:style>
  <w:style w:type="paragraph" w:customStyle="1" w:styleId="Default">
    <w:name w:val="Default"/>
    <w:rsid w:val="00400798"/>
    <w:pPr>
      <w:autoSpaceDE w:val="0"/>
      <w:autoSpaceDN w:val="0"/>
      <w:adjustRightInd w:val="0"/>
    </w:pPr>
    <w:rPr>
      <w:rFonts w:ascii="Times New Roman" w:eastAsia="Times New Roman" w:hAnsi="Times New Roman" w:cs="Times New Roman"/>
      <w:color w:val="000000"/>
      <w:sz w:val="24"/>
      <w:szCs w:val="24"/>
      <w:lang w:eastAsia="fr-FR"/>
    </w:rPr>
  </w:style>
  <w:style w:type="paragraph" w:customStyle="1" w:styleId="06ARTICLENiv2-TexteCar">
    <w:name w:val="06_ARTICLE_Niv2 - Texte Car"/>
    <w:basedOn w:val="Normal"/>
    <w:link w:val="06ARTICLENiv2-TexteCarCar"/>
    <w:rsid w:val="00E76835"/>
    <w:pPr>
      <w:spacing w:after="120"/>
      <w:ind w:left="397"/>
    </w:pPr>
    <w:rPr>
      <w:rFonts w:ascii="Arial" w:hAnsi="Arial" w:cs="Times New Roman"/>
      <w:spacing w:val="-6"/>
      <w:sz w:val="20"/>
      <w:szCs w:val="20"/>
    </w:rPr>
  </w:style>
  <w:style w:type="character" w:customStyle="1" w:styleId="06ARTICLENiv2-TexteCarCar">
    <w:name w:val="06_ARTICLE_Niv2 - Texte Car Car"/>
    <w:link w:val="06ARTICLENiv2-TexteCar"/>
    <w:rsid w:val="00E76835"/>
    <w:rPr>
      <w:rFonts w:ascii="Arial" w:eastAsia="Times New Roman" w:hAnsi="Arial" w:cs="Times New Roman"/>
      <w:spacing w:val="-6"/>
      <w:sz w:val="20"/>
      <w:szCs w:val="20"/>
      <w:lang w:eastAsia="fr-FR"/>
    </w:rPr>
  </w:style>
  <w:style w:type="paragraph" w:customStyle="1" w:styleId="ListParagraph0">
    <w:name w:val="List Paragraph0"/>
    <w:basedOn w:val="Normal"/>
    <w:uiPriority w:val="34"/>
    <w:qFormat/>
    <w:rsid w:val="000636BD"/>
    <w:pPr>
      <w:spacing w:after="160" w:line="259" w:lineRule="auto"/>
      <w:ind w:left="720"/>
      <w:contextualSpacing/>
      <w:jc w:val="left"/>
    </w:pPr>
    <w:rPr>
      <w:rFonts w:ascii="Calibri" w:eastAsia="Calibri" w:hAnsi="Calibri" w:cs="Times New Roman"/>
      <w:szCs w:val="22"/>
      <w:lang w:eastAsia="en-US"/>
    </w:rPr>
  </w:style>
  <w:style w:type="paragraph" w:customStyle="1" w:styleId="pnalits">
    <w:name w:val="pénalités"/>
    <w:basedOn w:val="Normal"/>
    <w:link w:val="pnalitsCar"/>
    <w:qFormat/>
    <w:rsid w:val="00624BB9"/>
    <w:pPr>
      <w:jc w:val="center"/>
    </w:pPr>
    <w:rPr>
      <w:noProof/>
      <w:color w:val="0070C0"/>
      <w:sz w:val="18"/>
    </w:rPr>
  </w:style>
  <w:style w:type="character" w:customStyle="1" w:styleId="pnalitsCar">
    <w:name w:val="pénalités Car"/>
    <w:basedOn w:val="Policepardfaut"/>
    <w:link w:val="pnalits"/>
    <w:rsid w:val="00624BB9"/>
    <w:rPr>
      <w:rFonts w:eastAsia="Times New Roman" w:cstheme="minorHAnsi"/>
      <w:noProof/>
      <w:color w:val="0070C0"/>
      <w:sz w:val="18"/>
      <w:szCs w:val="28"/>
      <w:lang w:eastAsia="fr-FR"/>
    </w:rPr>
  </w:style>
  <w:style w:type="paragraph" w:styleId="Listepuces">
    <w:name w:val="List Bullet"/>
    <w:basedOn w:val="Normal"/>
    <w:unhideWhenUsed/>
    <w:rsid w:val="00050203"/>
    <w:pPr>
      <w:numPr>
        <w:numId w:val="12"/>
      </w:numPr>
      <w:spacing w:before="120"/>
      <w:contextualSpacing/>
    </w:pPr>
    <w:rPr>
      <w:rFonts w:ascii="Arial" w:hAnsi="Arial" w:cs="Times New Roman"/>
      <w:sz w:val="20"/>
      <w:szCs w:val="20"/>
    </w:rPr>
  </w:style>
  <w:style w:type="character" w:styleId="Accentuationintense">
    <w:name w:val="Intense Emphasis"/>
    <w:uiPriority w:val="21"/>
    <w:rsid w:val="00050203"/>
    <w:rPr>
      <w:i/>
      <w:iCs/>
      <w:color w:val="4472C4"/>
    </w:rPr>
  </w:style>
  <w:style w:type="paragraph" w:customStyle="1" w:styleId="Normalpuce">
    <w:name w:val="Normal puce"/>
    <w:basedOn w:val="Normal"/>
    <w:autoRedefine/>
    <w:rsid w:val="00050203"/>
    <w:pPr>
      <w:numPr>
        <w:numId w:val="13"/>
      </w:numPr>
      <w:tabs>
        <w:tab w:val="left" w:pos="0"/>
      </w:tabs>
      <w:spacing w:before="60"/>
    </w:pPr>
    <w:rPr>
      <w:rFonts w:ascii="Arial" w:hAnsi="Arial" w:cs="Times New Roman"/>
      <w:b/>
      <w:sz w:val="18"/>
      <w:szCs w:val="18"/>
      <w:lang w:eastAsia="en-US"/>
    </w:rPr>
  </w:style>
  <w:style w:type="paragraph" w:styleId="Notedebasdepage">
    <w:name w:val="footnote text"/>
    <w:basedOn w:val="Normal"/>
    <w:link w:val="NotedebasdepageCar"/>
    <w:uiPriority w:val="99"/>
    <w:rsid w:val="000F7F26"/>
    <w:pPr>
      <w:jc w:val="left"/>
    </w:pPr>
    <w:rPr>
      <w:rFonts w:ascii="Times New Roman" w:hAnsi="Times New Roman" w:cs="Times New Roman"/>
      <w:sz w:val="16"/>
      <w:szCs w:val="16"/>
    </w:rPr>
  </w:style>
  <w:style w:type="character" w:customStyle="1" w:styleId="NotedebasdepageCar">
    <w:name w:val="Note de bas de page Car"/>
    <w:basedOn w:val="Policepardfaut"/>
    <w:link w:val="Notedebasdepage"/>
    <w:uiPriority w:val="99"/>
    <w:rsid w:val="000F7F26"/>
    <w:rPr>
      <w:rFonts w:ascii="Times New Roman" w:eastAsia="Times New Roman" w:hAnsi="Times New Roman" w:cs="Times New Roman"/>
      <w:sz w:val="16"/>
      <w:szCs w:val="16"/>
      <w:lang w:eastAsia="fr-FR"/>
    </w:rPr>
  </w:style>
  <w:style w:type="character" w:styleId="Appelnotedebasdep">
    <w:name w:val="footnote reference"/>
    <w:rsid w:val="000F7F26"/>
    <w:rPr>
      <w:vertAlign w:val="superscript"/>
    </w:rPr>
  </w:style>
  <w:style w:type="paragraph" w:styleId="Notedefin">
    <w:name w:val="endnote text"/>
    <w:basedOn w:val="Normal"/>
    <w:link w:val="NotedefinCar"/>
    <w:uiPriority w:val="99"/>
    <w:semiHidden/>
    <w:unhideWhenUsed/>
    <w:rsid w:val="003369C7"/>
    <w:rPr>
      <w:sz w:val="20"/>
      <w:szCs w:val="20"/>
    </w:rPr>
  </w:style>
  <w:style w:type="character" w:customStyle="1" w:styleId="NotedefinCar">
    <w:name w:val="Note de fin Car"/>
    <w:basedOn w:val="Policepardfaut"/>
    <w:link w:val="Notedefin"/>
    <w:uiPriority w:val="99"/>
    <w:semiHidden/>
    <w:rsid w:val="003369C7"/>
    <w:rPr>
      <w:rFonts w:eastAsia="Times New Roman" w:cstheme="minorHAnsi"/>
      <w:sz w:val="20"/>
      <w:szCs w:val="20"/>
      <w:lang w:eastAsia="fr-FR"/>
    </w:rPr>
  </w:style>
  <w:style w:type="character" w:styleId="Appeldenotedefin">
    <w:name w:val="endnote reference"/>
    <w:basedOn w:val="Policepardfaut"/>
    <w:uiPriority w:val="99"/>
    <w:semiHidden/>
    <w:unhideWhenUsed/>
    <w:rsid w:val="003369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977238">
      <w:bodyDiv w:val="1"/>
      <w:marLeft w:val="0"/>
      <w:marRight w:val="0"/>
      <w:marTop w:val="0"/>
      <w:marBottom w:val="0"/>
      <w:divBdr>
        <w:top w:val="none" w:sz="0" w:space="0" w:color="auto"/>
        <w:left w:val="none" w:sz="0" w:space="0" w:color="auto"/>
        <w:bottom w:val="none" w:sz="0" w:space="0" w:color="auto"/>
        <w:right w:val="none" w:sz="0" w:space="0" w:color="auto"/>
      </w:divBdr>
    </w:div>
    <w:div w:id="359664657">
      <w:bodyDiv w:val="1"/>
      <w:marLeft w:val="0"/>
      <w:marRight w:val="0"/>
      <w:marTop w:val="0"/>
      <w:marBottom w:val="0"/>
      <w:divBdr>
        <w:top w:val="none" w:sz="0" w:space="0" w:color="auto"/>
        <w:left w:val="none" w:sz="0" w:space="0" w:color="auto"/>
        <w:bottom w:val="none" w:sz="0" w:space="0" w:color="auto"/>
        <w:right w:val="none" w:sz="0" w:space="0" w:color="auto"/>
      </w:divBdr>
    </w:div>
    <w:div w:id="520365599">
      <w:bodyDiv w:val="1"/>
      <w:marLeft w:val="0"/>
      <w:marRight w:val="0"/>
      <w:marTop w:val="0"/>
      <w:marBottom w:val="0"/>
      <w:divBdr>
        <w:top w:val="none" w:sz="0" w:space="0" w:color="auto"/>
        <w:left w:val="none" w:sz="0" w:space="0" w:color="auto"/>
        <w:bottom w:val="none" w:sz="0" w:space="0" w:color="auto"/>
        <w:right w:val="none" w:sz="0" w:space="0" w:color="auto"/>
      </w:divBdr>
    </w:div>
    <w:div w:id="916327623">
      <w:bodyDiv w:val="1"/>
      <w:marLeft w:val="0"/>
      <w:marRight w:val="0"/>
      <w:marTop w:val="0"/>
      <w:marBottom w:val="0"/>
      <w:divBdr>
        <w:top w:val="none" w:sz="0" w:space="0" w:color="auto"/>
        <w:left w:val="none" w:sz="0" w:space="0" w:color="auto"/>
        <w:bottom w:val="none" w:sz="0" w:space="0" w:color="auto"/>
        <w:right w:val="none" w:sz="0" w:space="0" w:color="auto"/>
      </w:divBdr>
    </w:div>
    <w:div w:id="1066880216">
      <w:bodyDiv w:val="1"/>
      <w:marLeft w:val="0"/>
      <w:marRight w:val="0"/>
      <w:marTop w:val="0"/>
      <w:marBottom w:val="0"/>
      <w:divBdr>
        <w:top w:val="none" w:sz="0" w:space="0" w:color="auto"/>
        <w:left w:val="none" w:sz="0" w:space="0" w:color="auto"/>
        <w:bottom w:val="none" w:sz="0" w:space="0" w:color="auto"/>
        <w:right w:val="none" w:sz="0" w:space="0" w:color="auto"/>
      </w:divBdr>
    </w:div>
    <w:div w:id="1783261748">
      <w:bodyDiv w:val="1"/>
      <w:marLeft w:val="0"/>
      <w:marRight w:val="0"/>
      <w:marTop w:val="0"/>
      <w:marBottom w:val="0"/>
      <w:divBdr>
        <w:top w:val="none" w:sz="0" w:space="0" w:color="auto"/>
        <w:left w:val="none" w:sz="0" w:space="0" w:color="auto"/>
        <w:bottom w:val="none" w:sz="0" w:space="0" w:color="auto"/>
        <w:right w:val="none" w:sz="0" w:space="0" w:color="auto"/>
      </w:divBdr>
    </w:div>
    <w:div w:id="196256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eur-lex.europa.eu/LexUriServ/LexUriServ.do?uri=OJ:L:2003:124:0036:0041:fr:PDF"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legifrance.gouv.fr/affichCodeArticle.do?idArticle=LEGIARTI000028418301&amp;cidTexte=LEGITEXT000006069577" TargetMode="External"/><Relationship Id="rId4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8" Type="http://schemas.openxmlformats.org/officeDocument/2006/relationships/theme" Target="theme/theme1.xml"/><Relationship Id="rId8" Type="http://schemas.openxmlformats.org/officeDocument/2006/relationships/image" Target="media/image2.png"/><Relationship Id="rId3" Type="http://schemas.openxmlformats.org/officeDocument/2006/relationships/styles" Target="styl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i\OneDrive\Documents\IMT\DCE%20Chaudi&#232;re\DCE%20V1\A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E099B-EF36-45EF-9259-092F16F39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Template>
  <TotalTime>75</TotalTime>
  <Pages>8</Pages>
  <Words>3140</Words>
  <Characters>17273</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
    </vt:vector>
  </TitlesOfParts>
  <Company>nimes</Company>
  <LinksUpToDate>false</LinksUpToDate>
  <CharactersWithSpaces>20373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Acedo</dc:creator>
  <cp:keywords/>
  <dc:description/>
  <cp:lastModifiedBy>Antoine CHABAL</cp:lastModifiedBy>
  <cp:revision>16</cp:revision>
  <cp:lastPrinted>2024-11-27T14:42:00Z</cp:lastPrinted>
  <dcterms:created xsi:type="dcterms:W3CDTF">2024-06-14T14:15:00Z</dcterms:created>
  <dcterms:modified xsi:type="dcterms:W3CDTF">2024-11-29T14:03:00Z</dcterms:modified>
</cp:coreProperties>
</file>