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CBF" w:rsidRPr="00BA62B9" w:rsidRDefault="00F62CBF" w:rsidP="00853792">
      <w:pPr>
        <w:ind w:left="567" w:right="283"/>
        <w:jc w:val="center"/>
        <w:rPr>
          <w:rFonts w:ascii="Arial" w:hAnsi="Arial" w:cs="Arial"/>
          <w:b/>
          <w:szCs w:val="22"/>
        </w:rPr>
      </w:pPr>
      <w:r w:rsidRPr="00BA62B9">
        <w:rPr>
          <w:rFonts w:ascii="Arial" w:hAnsi="Arial" w:cs="Arial"/>
          <w:b/>
          <w:szCs w:val="22"/>
        </w:rPr>
        <w:t>ANNEXE 2 A L’ACTE D’ENGAGEMENT</w:t>
      </w:r>
    </w:p>
    <w:p w:rsidR="00F62CBF" w:rsidRPr="00BA62B9" w:rsidRDefault="00F62CBF" w:rsidP="00853792">
      <w:pPr>
        <w:ind w:left="567" w:right="283"/>
        <w:jc w:val="center"/>
        <w:rPr>
          <w:rFonts w:ascii="Arial" w:hAnsi="Arial" w:cs="Arial"/>
          <w:b/>
          <w:szCs w:val="22"/>
          <w:u w:val="single"/>
        </w:rPr>
      </w:pPr>
    </w:p>
    <w:p w:rsidR="00853792" w:rsidRPr="00BA62B9" w:rsidRDefault="00853792" w:rsidP="00853792">
      <w:pPr>
        <w:ind w:left="567" w:right="283"/>
        <w:jc w:val="center"/>
        <w:rPr>
          <w:rFonts w:ascii="Arial" w:hAnsi="Arial" w:cs="Arial"/>
          <w:b/>
          <w:sz w:val="36"/>
          <w:u w:val="single"/>
        </w:rPr>
      </w:pPr>
      <w:r w:rsidRPr="00BA62B9">
        <w:rPr>
          <w:rFonts w:ascii="Arial" w:hAnsi="Arial" w:cs="Arial"/>
          <w:b/>
          <w:sz w:val="36"/>
          <w:u w:val="single"/>
        </w:rPr>
        <w:t>Attestation de sécurité</w:t>
      </w:r>
    </w:p>
    <w:p w:rsidR="0081137F" w:rsidRPr="00BA62B9" w:rsidRDefault="00347E29" w:rsidP="00E4552B">
      <w:pPr>
        <w:tabs>
          <w:tab w:val="left" w:leader="dot" w:pos="10206"/>
        </w:tabs>
        <w:spacing w:before="120"/>
        <w:ind w:left="567" w:right="283"/>
        <w:jc w:val="center"/>
        <w:rPr>
          <w:rFonts w:ascii="Arial" w:hAnsi="Arial" w:cs="Arial"/>
          <w:b/>
        </w:rPr>
      </w:pPr>
      <w:proofErr w:type="gramStart"/>
      <w:r w:rsidRPr="00BA62B9">
        <w:rPr>
          <w:rFonts w:ascii="Arial" w:hAnsi="Arial" w:cs="Arial"/>
          <w:b/>
        </w:rPr>
        <w:t>r</w:t>
      </w:r>
      <w:r w:rsidR="0081137F" w:rsidRPr="00BA62B9">
        <w:rPr>
          <w:rFonts w:ascii="Arial" w:hAnsi="Arial" w:cs="Arial"/>
          <w:b/>
        </w:rPr>
        <w:t>elative</w:t>
      </w:r>
      <w:proofErr w:type="gramEnd"/>
      <w:r w:rsidR="0081137F" w:rsidRPr="00BA62B9">
        <w:rPr>
          <w:rFonts w:ascii="Arial" w:hAnsi="Arial" w:cs="Arial"/>
          <w:b/>
        </w:rPr>
        <w:t xml:space="preserve"> au DAF_2023_001655</w:t>
      </w:r>
    </w:p>
    <w:p w:rsidR="00853792" w:rsidRDefault="00E4552B" w:rsidP="0081137F">
      <w:pPr>
        <w:tabs>
          <w:tab w:val="left" w:leader="dot" w:pos="10206"/>
        </w:tabs>
        <w:ind w:left="567" w:right="284"/>
        <w:jc w:val="center"/>
        <w:rPr>
          <w:rFonts w:ascii="Arial" w:hAnsi="Arial" w:cs="Arial"/>
          <w:b/>
        </w:rPr>
      </w:pPr>
      <w:r w:rsidRPr="00BA62B9">
        <w:rPr>
          <w:rFonts w:ascii="Arial" w:hAnsi="Arial" w:cs="Arial"/>
          <w:b/>
        </w:rPr>
        <w:t>Transport en cars des personnels civils et militaires ainsi que d</w:t>
      </w:r>
      <w:r w:rsidR="0081137F" w:rsidRPr="00BA62B9">
        <w:rPr>
          <w:rFonts w:ascii="Arial" w:hAnsi="Arial" w:cs="Arial"/>
          <w:b/>
        </w:rPr>
        <w:t xml:space="preserve">es </w:t>
      </w:r>
      <w:r w:rsidRPr="00BA62B9">
        <w:rPr>
          <w:rFonts w:ascii="Arial" w:hAnsi="Arial" w:cs="Arial"/>
          <w:b/>
        </w:rPr>
        <w:t>élèves des écoles militaires au pr</w:t>
      </w:r>
      <w:r w:rsidR="0081137F" w:rsidRPr="00BA62B9">
        <w:rPr>
          <w:rFonts w:ascii="Arial" w:hAnsi="Arial" w:cs="Arial"/>
          <w:b/>
        </w:rPr>
        <w:t xml:space="preserve">ofit des formations et services </w:t>
      </w:r>
      <w:r w:rsidRPr="00BA62B9">
        <w:rPr>
          <w:rFonts w:ascii="Arial" w:hAnsi="Arial" w:cs="Arial"/>
          <w:b/>
        </w:rPr>
        <w:t>d</w:t>
      </w:r>
      <w:bookmarkStart w:id="0" w:name="_GoBack"/>
      <w:bookmarkEnd w:id="0"/>
      <w:r w:rsidRPr="00BA62B9">
        <w:rPr>
          <w:rFonts w:ascii="Arial" w:hAnsi="Arial" w:cs="Arial"/>
          <w:b/>
        </w:rPr>
        <w:t xml:space="preserve">es </w:t>
      </w:r>
      <w:proofErr w:type="spellStart"/>
      <w:r w:rsidRPr="00BA62B9">
        <w:rPr>
          <w:rFonts w:ascii="Arial" w:hAnsi="Arial" w:cs="Arial"/>
          <w:b/>
        </w:rPr>
        <w:t>G</w:t>
      </w:r>
      <w:r w:rsidR="0081137F" w:rsidRPr="00BA62B9">
        <w:rPr>
          <w:rFonts w:ascii="Arial" w:hAnsi="Arial" w:cs="Arial"/>
          <w:b/>
        </w:rPr>
        <w:t>S</w:t>
      </w:r>
      <w:r w:rsidRPr="00BA62B9">
        <w:rPr>
          <w:rFonts w:ascii="Arial" w:hAnsi="Arial" w:cs="Arial"/>
          <w:b/>
        </w:rPr>
        <w:t>B</w:t>
      </w:r>
      <w:r w:rsidR="0081137F" w:rsidRPr="00BA62B9">
        <w:rPr>
          <w:rFonts w:ascii="Arial" w:hAnsi="Arial" w:cs="Arial"/>
          <w:b/>
        </w:rPr>
        <w:t>dD</w:t>
      </w:r>
      <w:proofErr w:type="spellEnd"/>
      <w:r w:rsidRPr="00BA62B9">
        <w:rPr>
          <w:rFonts w:ascii="Arial" w:hAnsi="Arial" w:cs="Arial"/>
          <w:b/>
        </w:rPr>
        <w:t xml:space="preserve"> rattachés à la P</w:t>
      </w:r>
      <w:r w:rsidR="0081137F" w:rsidRPr="00BA62B9">
        <w:rPr>
          <w:rFonts w:ascii="Arial" w:hAnsi="Arial" w:cs="Arial"/>
          <w:b/>
        </w:rPr>
        <w:t>FC</w:t>
      </w:r>
      <w:r w:rsidRPr="00BA62B9">
        <w:rPr>
          <w:rFonts w:ascii="Arial" w:hAnsi="Arial" w:cs="Arial"/>
          <w:b/>
        </w:rPr>
        <w:t xml:space="preserve"> Est y compris de structures en Allemagne (FFECSA)</w:t>
      </w:r>
    </w:p>
    <w:p w:rsidR="00BA62B9" w:rsidRPr="00BA62B9" w:rsidRDefault="00BA62B9" w:rsidP="0081137F">
      <w:pPr>
        <w:tabs>
          <w:tab w:val="left" w:leader="dot" w:pos="10206"/>
        </w:tabs>
        <w:ind w:left="567" w:right="284"/>
        <w:jc w:val="center"/>
        <w:rPr>
          <w:rFonts w:ascii="Arial" w:hAnsi="Arial" w:cs="Arial"/>
          <w:b/>
        </w:rPr>
      </w:pPr>
    </w:p>
    <w:p w:rsidR="00853792" w:rsidRPr="00BA62B9" w:rsidRDefault="00853792" w:rsidP="00853792">
      <w:pPr>
        <w:ind w:left="567" w:right="283"/>
        <w:rPr>
          <w:rFonts w:ascii="Arial" w:hAnsi="Arial" w:cs="Arial"/>
          <w:b/>
        </w:rPr>
      </w:pPr>
    </w:p>
    <w:p w:rsidR="00E4552B" w:rsidRPr="00BA62B9" w:rsidRDefault="00853792" w:rsidP="00347E29">
      <w:pPr>
        <w:tabs>
          <w:tab w:val="left" w:leader="dot" w:pos="10206"/>
        </w:tabs>
        <w:ind w:left="567" w:right="283"/>
        <w:jc w:val="left"/>
        <w:rPr>
          <w:rFonts w:ascii="Arial" w:hAnsi="Arial" w:cs="Arial"/>
        </w:rPr>
      </w:pPr>
      <w:r w:rsidRPr="00BA62B9">
        <w:rPr>
          <w:rFonts w:ascii="Arial" w:hAnsi="Arial" w:cs="Arial"/>
        </w:rPr>
        <w:t>Je</w:t>
      </w:r>
      <w:r w:rsidR="00347E29" w:rsidRPr="00BA62B9">
        <w:rPr>
          <w:rFonts w:ascii="Arial" w:hAnsi="Arial" w:cs="Arial"/>
        </w:rPr>
        <w:t xml:space="preserve"> </w:t>
      </w:r>
      <w:r w:rsidRPr="00BA62B9">
        <w:rPr>
          <w:rFonts w:ascii="Arial" w:hAnsi="Arial" w:cs="Arial"/>
        </w:rPr>
        <w:t xml:space="preserve">soussigné </w:t>
      </w:r>
      <w:r w:rsidRPr="00BA62B9">
        <w:rPr>
          <w:rFonts w:ascii="Arial" w:hAnsi="Arial" w:cs="Arial"/>
        </w:rPr>
        <w:tab/>
      </w:r>
    </w:p>
    <w:p w:rsidR="00E4552B" w:rsidRPr="00BA62B9" w:rsidRDefault="00E4552B" w:rsidP="00853792">
      <w:pPr>
        <w:tabs>
          <w:tab w:val="left" w:leader="dot" w:pos="10206"/>
        </w:tabs>
        <w:ind w:left="567" w:right="283"/>
        <w:rPr>
          <w:rFonts w:ascii="Arial" w:hAnsi="Arial" w:cs="Arial"/>
        </w:rPr>
      </w:pPr>
    </w:p>
    <w:p w:rsidR="00E4552B" w:rsidRPr="00BA62B9" w:rsidRDefault="00E4552B" w:rsidP="00853792">
      <w:pPr>
        <w:tabs>
          <w:tab w:val="left" w:leader="dot" w:pos="10206"/>
        </w:tabs>
        <w:ind w:left="567" w:right="283"/>
        <w:rPr>
          <w:rFonts w:ascii="Arial" w:hAnsi="Arial" w:cs="Arial"/>
        </w:rPr>
      </w:pPr>
      <w:r w:rsidRPr="00BA62B9">
        <w:rPr>
          <w:rFonts w:ascii="Arial" w:hAnsi="Arial" w:cs="Arial"/>
        </w:rPr>
        <w:t>Concernant les lots/marchés suivants </w:t>
      </w:r>
      <w:r w:rsidR="00671296" w:rsidRPr="00BA62B9">
        <w:rPr>
          <w:rFonts w:ascii="Arial" w:hAnsi="Arial" w:cs="Arial"/>
        </w:rPr>
        <w:t xml:space="preserve">(cocher les cases correspondantes) </w:t>
      </w:r>
      <w:r w:rsidRPr="00BA62B9">
        <w:rPr>
          <w:rFonts w:ascii="Arial" w:hAnsi="Arial" w:cs="Arial"/>
        </w:rPr>
        <w:t xml:space="preserve">: </w:t>
      </w:r>
    </w:p>
    <w:p w:rsidR="00E4552B" w:rsidRPr="00BA62B9" w:rsidRDefault="00E4552B" w:rsidP="001A3B3B">
      <w:pPr>
        <w:tabs>
          <w:tab w:val="right" w:leader="dot" w:pos="10065"/>
        </w:tabs>
        <w:spacing w:before="60"/>
        <w:ind w:left="567" w:right="28"/>
        <w:rPr>
          <w:rFonts w:ascii="Arial" w:hAnsi="Arial" w:cs="Arial"/>
          <w:b/>
        </w:rPr>
      </w:pPr>
      <w:r w:rsidRPr="00BA62B9">
        <w:rPr>
          <w:rFonts w:ascii="Arial" w:hAnsi="Arial" w:cs="Arial"/>
          <w:b/>
        </w:rPr>
        <w:t>1 BELFORT</w:t>
      </w:r>
      <w:r w:rsidRPr="00BA62B9">
        <w:rPr>
          <w:rFonts w:ascii="Arial" w:hAnsi="Arial" w:cs="Arial"/>
          <w:b/>
        </w:rPr>
        <w:tab/>
      </w:r>
      <w:r w:rsidR="001A3B3B" w:rsidRPr="00BA62B9">
        <w:rPr>
          <w:rFonts w:ascii="Arial" w:hAnsi="Arial" w:cs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r w:rsidR="001A3B3B" w:rsidRPr="00BA62B9">
        <w:rPr>
          <w:rFonts w:ascii="Arial" w:hAnsi="Arial" w:cs="Arial"/>
        </w:rPr>
        <w:instrText xml:space="preserve"> FORMCHECKBOX </w:instrText>
      </w:r>
      <w:r w:rsidR="00BA62B9" w:rsidRPr="00BA62B9">
        <w:rPr>
          <w:rFonts w:ascii="Arial" w:hAnsi="Arial" w:cs="Arial"/>
        </w:rPr>
      </w:r>
      <w:r w:rsidR="00BA62B9" w:rsidRPr="00BA62B9">
        <w:rPr>
          <w:rFonts w:ascii="Arial" w:hAnsi="Arial" w:cs="Arial"/>
        </w:rPr>
        <w:fldChar w:fldCharType="separate"/>
      </w:r>
      <w:r w:rsidR="001A3B3B" w:rsidRPr="00BA62B9">
        <w:rPr>
          <w:rFonts w:ascii="Arial" w:hAnsi="Arial" w:cs="Arial"/>
        </w:rPr>
        <w:fldChar w:fldCharType="end"/>
      </w:r>
    </w:p>
    <w:p w:rsidR="00E4552B" w:rsidRPr="00BA62B9" w:rsidRDefault="00E4552B" w:rsidP="001A3B3B">
      <w:pPr>
        <w:tabs>
          <w:tab w:val="right" w:leader="dot" w:pos="10065"/>
        </w:tabs>
        <w:spacing w:before="60"/>
        <w:ind w:left="567" w:right="28"/>
        <w:rPr>
          <w:rFonts w:ascii="Arial" w:hAnsi="Arial" w:cs="Arial"/>
          <w:b/>
        </w:rPr>
      </w:pPr>
      <w:r w:rsidRPr="00BA62B9">
        <w:rPr>
          <w:rFonts w:ascii="Arial" w:hAnsi="Arial" w:cs="Arial"/>
          <w:b/>
        </w:rPr>
        <w:t>2 BESANCON</w:t>
      </w:r>
      <w:r w:rsidRPr="00BA62B9">
        <w:rPr>
          <w:rFonts w:ascii="Arial" w:hAnsi="Arial" w:cs="Arial"/>
          <w:b/>
        </w:rPr>
        <w:tab/>
      </w:r>
      <w:r w:rsidR="001A3B3B" w:rsidRPr="00BA62B9">
        <w:rPr>
          <w:rFonts w:ascii="Arial" w:hAnsi="Arial" w:cs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r w:rsidR="001A3B3B" w:rsidRPr="00BA62B9">
        <w:rPr>
          <w:rFonts w:ascii="Arial" w:hAnsi="Arial" w:cs="Arial"/>
        </w:rPr>
        <w:instrText xml:space="preserve"> FORMCHECKBOX </w:instrText>
      </w:r>
      <w:r w:rsidR="00BA62B9" w:rsidRPr="00BA62B9">
        <w:rPr>
          <w:rFonts w:ascii="Arial" w:hAnsi="Arial" w:cs="Arial"/>
        </w:rPr>
      </w:r>
      <w:r w:rsidR="00BA62B9" w:rsidRPr="00BA62B9">
        <w:rPr>
          <w:rFonts w:ascii="Arial" w:hAnsi="Arial" w:cs="Arial"/>
        </w:rPr>
        <w:fldChar w:fldCharType="separate"/>
      </w:r>
      <w:r w:rsidR="001A3B3B" w:rsidRPr="00BA62B9">
        <w:rPr>
          <w:rFonts w:ascii="Arial" w:hAnsi="Arial" w:cs="Arial"/>
        </w:rPr>
        <w:fldChar w:fldCharType="end"/>
      </w:r>
    </w:p>
    <w:p w:rsidR="00E4552B" w:rsidRPr="00BA62B9" w:rsidRDefault="00E4552B" w:rsidP="001A3B3B">
      <w:pPr>
        <w:tabs>
          <w:tab w:val="right" w:leader="dot" w:pos="10065"/>
        </w:tabs>
        <w:spacing w:before="60"/>
        <w:ind w:left="567" w:right="28"/>
        <w:rPr>
          <w:rFonts w:ascii="Arial" w:hAnsi="Arial" w:cs="Arial"/>
          <w:b/>
        </w:rPr>
      </w:pPr>
      <w:r w:rsidRPr="00BA62B9">
        <w:rPr>
          <w:rFonts w:ascii="Arial" w:hAnsi="Arial" w:cs="Arial"/>
          <w:b/>
        </w:rPr>
        <w:t>3 BESANCON (</w:t>
      </w:r>
      <w:r w:rsidR="00347E29" w:rsidRPr="00BA62B9">
        <w:rPr>
          <w:rFonts w:ascii="Arial" w:hAnsi="Arial" w:cs="Arial"/>
          <w:b/>
        </w:rPr>
        <w:t>Chalon-sur-Saône/Autun/Dijon</w:t>
      </w:r>
      <w:r w:rsidRPr="00BA62B9">
        <w:rPr>
          <w:rFonts w:ascii="Arial" w:hAnsi="Arial" w:cs="Arial"/>
          <w:b/>
        </w:rPr>
        <w:t>)</w:t>
      </w:r>
      <w:r w:rsidRPr="00BA62B9">
        <w:rPr>
          <w:rFonts w:ascii="Arial" w:hAnsi="Arial" w:cs="Arial"/>
          <w:b/>
        </w:rPr>
        <w:tab/>
      </w:r>
      <w:r w:rsidR="001A3B3B" w:rsidRPr="00BA62B9">
        <w:rPr>
          <w:rFonts w:ascii="Arial" w:hAnsi="Arial" w:cs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r w:rsidR="001A3B3B" w:rsidRPr="00BA62B9">
        <w:rPr>
          <w:rFonts w:ascii="Arial" w:hAnsi="Arial" w:cs="Arial"/>
        </w:rPr>
        <w:instrText xml:space="preserve"> FORMCHECKBOX </w:instrText>
      </w:r>
      <w:r w:rsidR="00BA62B9" w:rsidRPr="00BA62B9">
        <w:rPr>
          <w:rFonts w:ascii="Arial" w:hAnsi="Arial" w:cs="Arial"/>
        </w:rPr>
      </w:r>
      <w:r w:rsidR="00BA62B9" w:rsidRPr="00BA62B9">
        <w:rPr>
          <w:rFonts w:ascii="Arial" w:hAnsi="Arial" w:cs="Arial"/>
        </w:rPr>
        <w:fldChar w:fldCharType="separate"/>
      </w:r>
      <w:r w:rsidR="001A3B3B" w:rsidRPr="00BA62B9">
        <w:rPr>
          <w:rFonts w:ascii="Arial" w:hAnsi="Arial" w:cs="Arial"/>
        </w:rPr>
        <w:fldChar w:fldCharType="end"/>
      </w:r>
    </w:p>
    <w:p w:rsidR="00E4552B" w:rsidRPr="00BA62B9" w:rsidRDefault="00E4552B" w:rsidP="001A3B3B">
      <w:pPr>
        <w:tabs>
          <w:tab w:val="right" w:leader="dot" w:pos="10065"/>
        </w:tabs>
        <w:spacing w:before="60"/>
        <w:ind w:left="567" w:right="28"/>
        <w:rPr>
          <w:rFonts w:ascii="Arial" w:hAnsi="Arial" w:cs="Arial"/>
          <w:b/>
        </w:rPr>
      </w:pPr>
      <w:r w:rsidRPr="00BA62B9">
        <w:rPr>
          <w:rFonts w:ascii="Arial" w:hAnsi="Arial" w:cs="Arial"/>
          <w:b/>
        </w:rPr>
        <w:t xml:space="preserve">4 CHARLEVILLE MEZIERES </w:t>
      </w:r>
      <w:r w:rsidRPr="00BA62B9">
        <w:rPr>
          <w:rFonts w:ascii="Arial" w:hAnsi="Arial" w:cs="Arial"/>
          <w:b/>
        </w:rPr>
        <w:tab/>
      </w:r>
      <w:r w:rsidR="001A3B3B" w:rsidRPr="00BA62B9">
        <w:rPr>
          <w:rFonts w:ascii="Arial" w:hAnsi="Arial" w:cs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r w:rsidR="001A3B3B" w:rsidRPr="00BA62B9">
        <w:rPr>
          <w:rFonts w:ascii="Arial" w:hAnsi="Arial" w:cs="Arial"/>
        </w:rPr>
        <w:instrText xml:space="preserve"> FORMCHECKBOX </w:instrText>
      </w:r>
      <w:r w:rsidR="00BA62B9" w:rsidRPr="00BA62B9">
        <w:rPr>
          <w:rFonts w:ascii="Arial" w:hAnsi="Arial" w:cs="Arial"/>
        </w:rPr>
      </w:r>
      <w:r w:rsidR="00BA62B9" w:rsidRPr="00BA62B9">
        <w:rPr>
          <w:rFonts w:ascii="Arial" w:hAnsi="Arial" w:cs="Arial"/>
        </w:rPr>
        <w:fldChar w:fldCharType="separate"/>
      </w:r>
      <w:r w:rsidR="001A3B3B" w:rsidRPr="00BA62B9">
        <w:rPr>
          <w:rFonts w:ascii="Arial" w:hAnsi="Arial" w:cs="Arial"/>
        </w:rPr>
        <w:fldChar w:fldCharType="end"/>
      </w:r>
    </w:p>
    <w:p w:rsidR="00E4552B" w:rsidRPr="00BA62B9" w:rsidRDefault="00347E29" w:rsidP="001A3B3B">
      <w:pPr>
        <w:tabs>
          <w:tab w:val="right" w:leader="dot" w:pos="10065"/>
        </w:tabs>
        <w:spacing w:before="60"/>
        <w:ind w:left="567" w:right="28"/>
        <w:rPr>
          <w:rFonts w:ascii="Arial" w:hAnsi="Arial" w:cs="Arial"/>
          <w:b/>
        </w:rPr>
      </w:pPr>
      <w:r w:rsidRPr="00BA62B9">
        <w:rPr>
          <w:rFonts w:ascii="Arial" w:hAnsi="Arial" w:cs="Arial"/>
          <w:b/>
        </w:rPr>
        <w:t>5 CRE</w:t>
      </w:r>
      <w:r w:rsidR="00E4552B" w:rsidRPr="00BA62B9">
        <w:rPr>
          <w:rFonts w:ascii="Arial" w:hAnsi="Arial" w:cs="Arial"/>
          <w:b/>
        </w:rPr>
        <w:t>IL</w:t>
      </w:r>
      <w:r w:rsidR="00E4552B" w:rsidRPr="00BA62B9">
        <w:rPr>
          <w:rFonts w:ascii="Arial" w:hAnsi="Arial" w:cs="Arial"/>
          <w:b/>
        </w:rPr>
        <w:tab/>
      </w:r>
      <w:r w:rsidR="001A3B3B" w:rsidRPr="00BA62B9">
        <w:rPr>
          <w:rFonts w:ascii="Arial" w:hAnsi="Arial" w:cs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r w:rsidR="001A3B3B" w:rsidRPr="00BA62B9">
        <w:rPr>
          <w:rFonts w:ascii="Arial" w:hAnsi="Arial" w:cs="Arial"/>
        </w:rPr>
        <w:instrText xml:space="preserve"> FORMCHECKBOX </w:instrText>
      </w:r>
      <w:r w:rsidR="00BA62B9" w:rsidRPr="00BA62B9">
        <w:rPr>
          <w:rFonts w:ascii="Arial" w:hAnsi="Arial" w:cs="Arial"/>
        </w:rPr>
      </w:r>
      <w:r w:rsidR="00BA62B9" w:rsidRPr="00BA62B9">
        <w:rPr>
          <w:rFonts w:ascii="Arial" w:hAnsi="Arial" w:cs="Arial"/>
        </w:rPr>
        <w:fldChar w:fldCharType="separate"/>
      </w:r>
      <w:r w:rsidR="001A3B3B" w:rsidRPr="00BA62B9">
        <w:rPr>
          <w:rFonts w:ascii="Arial" w:hAnsi="Arial" w:cs="Arial"/>
        </w:rPr>
        <w:fldChar w:fldCharType="end"/>
      </w:r>
    </w:p>
    <w:p w:rsidR="00E4552B" w:rsidRPr="00BA62B9" w:rsidRDefault="00E4552B" w:rsidP="001A3B3B">
      <w:pPr>
        <w:tabs>
          <w:tab w:val="right" w:leader="dot" w:pos="10065"/>
        </w:tabs>
        <w:spacing w:before="60"/>
        <w:ind w:left="567" w:right="28"/>
        <w:rPr>
          <w:rFonts w:ascii="Arial" w:hAnsi="Arial" w:cs="Arial"/>
          <w:b/>
        </w:rPr>
      </w:pPr>
      <w:r w:rsidRPr="00BA62B9">
        <w:rPr>
          <w:rFonts w:ascii="Arial" w:hAnsi="Arial" w:cs="Arial"/>
          <w:b/>
        </w:rPr>
        <w:t xml:space="preserve">6 </w:t>
      </w:r>
      <w:r w:rsidR="00347E29" w:rsidRPr="00BA62B9">
        <w:rPr>
          <w:rFonts w:ascii="Arial" w:hAnsi="Arial" w:cs="Arial"/>
          <w:b/>
        </w:rPr>
        <w:t>EPINAL LUXEUIL</w:t>
      </w:r>
      <w:r w:rsidRPr="00BA62B9">
        <w:rPr>
          <w:rFonts w:ascii="Arial" w:hAnsi="Arial" w:cs="Arial"/>
          <w:b/>
        </w:rPr>
        <w:tab/>
      </w:r>
      <w:r w:rsidR="001A3B3B" w:rsidRPr="00BA62B9">
        <w:rPr>
          <w:rFonts w:ascii="Arial" w:hAnsi="Arial" w:cs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r w:rsidR="001A3B3B" w:rsidRPr="00BA62B9">
        <w:rPr>
          <w:rFonts w:ascii="Arial" w:hAnsi="Arial" w:cs="Arial"/>
        </w:rPr>
        <w:instrText xml:space="preserve"> FORMCHECKBOX </w:instrText>
      </w:r>
      <w:r w:rsidR="00BA62B9" w:rsidRPr="00BA62B9">
        <w:rPr>
          <w:rFonts w:ascii="Arial" w:hAnsi="Arial" w:cs="Arial"/>
        </w:rPr>
      </w:r>
      <w:r w:rsidR="00BA62B9" w:rsidRPr="00BA62B9">
        <w:rPr>
          <w:rFonts w:ascii="Arial" w:hAnsi="Arial" w:cs="Arial"/>
        </w:rPr>
        <w:fldChar w:fldCharType="separate"/>
      </w:r>
      <w:r w:rsidR="001A3B3B" w:rsidRPr="00BA62B9">
        <w:rPr>
          <w:rFonts w:ascii="Arial" w:hAnsi="Arial" w:cs="Arial"/>
        </w:rPr>
        <w:fldChar w:fldCharType="end"/>
      </w:r>
    </w:p>
    <w:p w:rsidR="00E4552B" w:rsidRPr="00BA62B9" w:rsidRDefault="00E4552B" w:rsidP="001A3B3B">
      <w:pPr>
        <w:tabs>
          <w:tab w:val="right" w:leader="dot" w:pos="10065"/>
        </w:tabs>
        <w:spacing w:before="60"/>
        <w:ind w:left="567" w:right="28"/>
        <w:rPr>
          <w:rFonts w:ascii="Arial" w:hAnsi="Arial" w:cs="Arial"/>
          <w:b/>
        </w:rPr>
      </w:pPr>
      <w:r w:rsidRPr="00BA62B9">
        <w:rPr>
          <w:rFonts w:ascii="Arial" w:hAnsi="Arial" w:cs="Arial"/>
          <w:b/>
        </w:rPr>
        <w:t xml:space="preserve">7 </w:t>
      </w:r>
      <w:r w:rsidR="00347E29" w:rsidRPr="00BA62B9">
        <w:rPr>
          <w:rFonts w:ascii="Arial" w:hAnsi="Arial" w:cs="Arial"/>
          <w:b/>
        </w:rPr>
        <w:t>LILLE</w:t>
      </w:r>
      <w:r w:rsidRPr="00BA62B9">
        <w:rPr>
          <w:rFonts w:ascii="Arial" w:hAnsi="Arial" w:cs="Arial"/>
          <w:b/>
        </w:rPr>
        <w:tab/>
      </w:r>
      <w:r w:rsidR="001A3B3B" w:rsidRPr="00BA62B9">
        <w:rPr>
          <w:rFonts w:ascii="Arial" w:hAnsi="Arial" w:cs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r w:rsidR="001A3B3B" w:rsidRPr="00BA62B9">
        <w:rPr>
          <w:rFonts w:ascii="Arial" w:hAnsi="Arial" w:cs="Arial"/>
        </w:rPr>
        <w:instrText xml:space="preserve"> FORMCHECKBOX </w:instrText>
      </w:r>
      <w:r w:rsidR="00BA62B9" w:rsidRPr="00BA62B9">
        <w:rPr>
          <w:rFonts w:ascii="Arial" w:hAnsi="Arial" w:cs="Arial"/>
        </w:rPr>
      </w:r>
      <w:r w:rsidR="00BA62B9" w:rsidRPr="00BA62B9">
        <w:rPr>
          <w:rFonts w:ascii="Arial" w:hAnsi="Arial" w:cs="Arial"/>
        </w:rPr>
        <w:fldChar w:fldCharType="separate"/>
      </w:r>
      <w:r w:rsidR="001A3B3B" w:rsidRPr="00BA62B9">
        <w:rPr>
          <w:rFonts w:ascii="Arial" w:hAnsi="Arial" w:cs="Arial"/>
        </w:rPr>
        <w:fldChar w:fldCharType="end"/>
      </w:r>
    </w:p>
    <w:p w:rsidR="00E4552B" w:rsidRPr="00BA62B9" w:rsidRDefault="00E4552B" w:rsidP="001A3B3B">
      <w:pPr>
        <w:tabs>
          <w:tab w:val="right" w:leader="dot" w:pos="10065"/>
        </w:tabs>
        <w:spacing w:before="60"/>
        <w:ind w:left="567" w:right="28"/>
        <w:rPr>
          <w:rFonts w:ascii="Arial" w:hAnsi="Arial" w:cs="Arial"/>
          <w:b/>
        </w:rPr>
      </w:pPr>
      <w:r w:rsidRPr="00BA62B9">
        <w:rPr>
          <w:rFonts w:ascii="Arial" w:hAnsi="Arial" w:cs="Arial"/>
          <w:b/>
        </w:rPr>
        <w:t>8 M</w:t>
      </w:r>
      <w:r w:rsidR="00347E29" w:rsidRPr="00BA62B9">
        <w:rPr>
          <w:rFonts w:ascii="Arial" w:hAnsi="Arial" w:cs="Arial"/>
          <w:b/>
        </w:rPr>
        <w:t xml:space="preserve">ETZ </w:t>
      </w:r>
      <w:r w:rsidRPr="00BA62B9">
        <w:rPr>
          <w:rFonts w:ascii="Arial" w:hAnsi="Arial" w:cs="Arial"/>
          <w:b/>
        </w:rPr>
        <w:tab/>
      </w:r>
      <w:r w:rsidR="001A3B3B" w:rsidRPr="00BA62B9">
        <w:rPr>
          <w:rFonts w:ascii="Arial" w:hAnsi="Arial" w:cs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r w:rsidR="001A3B3B" w:rsidRPr="00BA62B9">
        <w:rPr>
          <w:rFonts w:ascii="Arial" w:hAnsi="Arial" w:cs="Arial"/>
        </w:rPr>
        <w:instrText xml:space="preserve"> FORMCHECKBOX </w:instrText>
      </w:r>
      <w:r w:rsidR="00BA62B9" w:rsidRPr="00BA62B9">
        <w:rPr>
          <w:rFonts w:ascii="Arial" w:hAnsi="Arial" w:cs="Arial"/>
        </w:rPr>
      </w:r>
      <w:r w:rsidR="00BA62B9" w:rsidRPr="00BA62B9">
        <w:rPr>
          <w:rFonts w:ascii="Arial" w:hAnsi="Arial" w:cs="Arial"/>
        </w:rPr>
        <w:fldChar w:fldCharType="separate"/>
      </w:r>
      <w:r w:rsidR="001A3B3B" w:rsidRPr="00BA62B9">
        <w:rPr>
          <w:rFonts w:ascii="Arial" w:hAnsi="Arial" w:cs="Arial"/>
        </w:rPr>
        <w:fldChar w:fldCharType="end"/>
      </w:r>
    </w:p>
    <w:p w:rsidR="00E4552B" w:rsidRPr="00BA62B9" w:rsidRDefault="00E4552B" w:rsidP="001A3B3B">
      <w:pPr>
        <w:tabs>
          <w:tab w:val="right" w:leader="dot" w:pos="10065"/>
        </w:tabs>
        <w:spacing w:before="60"/>
        <w:ind w:left="567" w:right="28"/>
        <w:rPr>
          <w:rFonts w:ascii="Arial" w:hAnsi="Arial" w:cs="Arial"/>
          <w:b/>
        </w:rPr>
      </w:pPr>
      <w:r w:rsidRPr="00BA62B9">
        <w:rPr>
          <w:rFonts w:ascii="Arial" w:hAnsi="Arial" w:cs="Arial"/>
          <w:b/>
        </w:rPr>
        <w:t>9 MOURMELON MAILLY (</w:t>
      </w:r>
      <w:r w:rsidR="00347E29" w:rsidRPr="00BA62B9">
        <w:rPr>
          <w:rFonts w:ascii="Arial" w:hAnsi="Arial" w:cs="Arial"/>
          <w:b/>
        </w:rPr>
        <w:t xml:space="preserve">Place de </w:t>
      </w:r>
      <w:proofErr w:type="spellStart"/>
      <w:r w:rsidR="00347E29" w:rsidRPr="00BA62B9">
        <w:rPr>
          <w:rFonts w:ascii="Arial" w:hAnsi="Arial" w:cs="Arial"/>
          <w:b/>
        </w:rPr>
        <w:t>Mourmelon</w:t>
      </w:r>
      <w:proofErr w:type="spellEnd"/>
      <w:r w:rsidR="00347E29" w:rsidRPr="00BA62B9">
        <w:rPr>
          <w:rFonts w:ascii="Arial" w:hAnsi="Arial" w:cs="Arial"/>
          <w:b/>
        </w:rPr>
        <w:t>/Châlons-en-Champagne/Suippes</w:t>
      </w:r>
      <w:r w:rsidRPr="00BA62B9">
        <w:rPr>
          <w:rFonts w:ascii="Arial" w:hAnsi="Arial" w:cs="Arial"/>
          <w:b/>
        </w:rPr>
        <w:t>)</w:t>
      </w:r>
      <w:r w:rsidRPr="00BA62B9">
        <w:rPr>
          <w:rFonts w:ascii="Arial" w:hAnsi="Arial" w:cs="Arial"/>
          <w:b/>
        </w:rPr>
        <w:tab/>
      </w:r>
      <w:r w:rsidR="001A3B3B" w:rsidRPr="00BA62B9">
        <w:rPr>
          <w:rFonts w:ascii="Arial" w:hAnsi="Arial" w:cs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r w:rsidR="001A3B3B" w:rsidRPr="00BA62B9">
        <w:rPr>
          <w:rFonts w:ascii="Arial" w:hAnsi="Arial" w:cs="Arial"/>
        </w:rPr>
        <w:instrText xml:space="preserve"> FORMCHECKBOX </w:instrText>
      </w:r>
      <w:r w:rsidR="00BA62B9" w:rsidRPr="00BA62B9">
        <w:rPr>
          <w:rFonts w:ascii="Arial" w:hAnsi="Arial" w:cs="Arial"/>
        </w:rPr>
      </w:r>
      <w:r w:rsidR="00BA62B9" w:rsidRPr="00BA62B9">
        <w:rPr>
          <w:rFonts w:ascii="Arial" w:hAnsi="Arial" w:cs="Arial"/>
        </w:rPr>
        <w:fldChar w:fldCharType="separate"/>
      </w:r>
      <w:r w:rsidR="001A3B3B" w:rsidRPr="00BA62B9">
        <w:rPr>
          <w:rFonts w:ascii="Arial" w:hAnsi="Arial" w:cs="Arial"/>
        </w:rPr>
        <w:fldChar w:fldCharType="end"/>
      </w:r>
    </w:p>
    <w:p w:rsidR="00E4552B" w:rsidRPr="00BA62B9" w:rsidRDefault="00347E29" w:rsidP="001A3B3B">
      <w:pPr>
        <w:tabs>
          <w:tab w:val="right" w:leader="dot" w:pos="10065"/>
        </w:tabs>
        <w:spacing w:before="60"/>
        <w:ind w:left="567" w:right="28"/>
        <w:rPr>
          <w:rFonts w:ascii="Arial" w:hAnsi="Arial" w:cs="Arial"/>
          <w:b/>
        </w:rPr>
      </w:pPr>
      <w:r w:rsidRPr="00BA62B9">
        <w:rPr>
          <w:rFonts w:ascii="Arial" w:hAnsi="Arial" w:cs="Arial"/>
          <w:b/>
        </w:rPr>
        <w:t xml:space="preserve">10 MOURMELON MAILLY (Place de </w:t>
      </w:r>
      <w:proofErr w:type="spellStart"/>
      <w:r w:rsidRPr="00BA62B9">
        <w:rPr>
          <w:rFonts w:ascii="Arial" w:hAnsi="Arial" w:cs="Arial"/>
          <w:b/>
        </w:rPr>
        <w:t>Mailly</w:t>
      </w:r>
      <w:proofErr w:type="spellEnd"/>
      <w:r w:rsidRPr="00BA62B9">
        <w:rPr>
          <w:rFonts w:ascii="Arial" w:hAnsi="Arial" w:cs="Arial"/>
          <w:b/>
        </w:rPr>
        <w:t>-le-Camp)</w:t>
      </w:r>
      <w:r w:rsidR="00E4552B" w:rsidRPr="00BA62B9">
        <w:rPr>
          <w:rFonts w:ascii="Arial" w:hAnsi="Arial" w:cs="Arial"/>
          <w:b/>
        </w:rPr>
        <w:tab/>
      </w:r>
      <w:r w:rsidR="001A3B3B" w:rsidRPr="00BA62B9">
        <w:rPr>
          <w:rFonts w:ascii="Arial" w:hAnsi="Arial" w:cs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r w:rsidR="001A3B3B" w:rsidRPr="00BA62B9">
        <w:rPr>
          <w:rFonts w:ascii="Arial" w:hAnsi="Arial" w:cs="Arial"/>
        </w:rPr>
        <w:instrText xml:space="preserve"> FORMCHECKBOX </w:instrText>
      </w:r>
      <w:r w:rsidR="00BA62B9" w:rsidRPr="00BA62B9">
        <w:rPr>
          <w:rFonts w:ascii="Arial" w:hAnsi="Arial" w:cs="Arial"/>
        </w:rPr>
      </w:r>
      <w:r w:rsidR="00BA62B9" w:rsidRPr="00BA62B9">
        <w:rPr>
          <w:rFonts w:ascii="Arial" w:hAnsi="Arial" w:cs="Arial"/>
        </w:rPr>
        <w:fldChar w:fldCharType="separate"/>
      </w:r>
      <w:r w:rsidR="001A3B3B" w:rsidRPr="00BA62B9">
        <w:rPr>
          <w:rFonts w:ascii="Arial" w:hAnsi="Arial" w:cs="Arial"/>
        </w:rPr>
        <w:fldChar w:fldCharType="end"/>
      </w:r>
    </w:p>
    <w:p w:rsidR="00E4552B" w:rsidRPr="00BA62B9" w:rsidRDefault="00347E29" w:rsidP="001A3B3B">
      <w:pPr>
        <w:tabs>
          <w:tab w:val="right" w:leader="dot" w:pos="10065"/>
        </w:tabs>
        <w:spacing w:before="60"/>
        <w:ind w:left="567" w:right="28"/>
        <w:rPr>
          <w:rFonts w:ascii="Arial" w:hAnsi="Arial" w:cs="Arial"/>
          <w:b/>
        </w:rPr>
      </w:pPr>
      <w:r w:rsidRPr="00BA62B9">
        <w:rPr>
          <w:rFonts w:ascii="Arial" w:hAnsi="Arial" w:cs="Arial"/>
          <w:b/>
        </w:rPr>
        <w:t>11 MOURMELON MAILLY (Place de Sissonne)</w:t>
      </w:r>
      <w:r w:rsidR="00E4552B" w:rsidRPr="00BA62B9">
        <w:rPr>
          <w:rFonts w:ascii="Arial" w:hAnsi="Arial" w:cs="Arial"/>
          <w:b/>
        </w:rPr>
        <w:tab/>
      </w:r>
      <w:r w:rsidR="001A3B3B" w:rsidRPr="00BA62B9">
        <w:rPr>
          <w:rFonts w:ascii="Arial" w:hAnsi="Arial" w:cs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r w:rsidR="001A3B3B" w:rsidRPr="00BA62B9">
        <w:rPr>
          <w:rFonts w:ascii="Arial" w:hAnsi="Arial" w:cs="Arial"/>
        </w:rPr>
        <w:instrText xml:space="preserve"> FORMCHECKBOX </w:instrText>
      </w:r>
      <w:r w:rsidR="00BA62B9" w:rsidRPr="00BA62B9">
        <w:rPr>
          <w:rFonts w:ascii="Arial" w:hAnsi="Arial" w:cs="Arial"/>
        </w:rPr>
      </w:r>
      <w:r w:rsidR="00BA62B9" w:rsidRPr="00BA62B9">
        <w:rPr>
          <w:rFonts w:ascii="Arial" w:hAnsi="Arial" w:cs="Arial"/>
        </w:rPr>
        <w:fldChar w:fldCharType="separate"/>
      </w:r>
      <w:r w:rsidR="001A3B3B" w:rsidRPr="00BA62B9">
        <w:rPr>
          <w:rFonts w:ascii="Arial" w:hAnsi="Arial" w:cs="Arial"/>
        </w:rPr>
        <w:fldChar w:fldCharType="end"/>
      </w:r>
    </w:p>
    <w:p w:rsidR="00E4552B" w:rsidRPr="00BA62B9" w:rsidRDefault="003D56A5" w:rsidP="001A3B3B">
      <w:pPr>
        <w:tabs>
          <w:tab w:val="right" w:leader="dot" w:pos="10065"/>
        </w:tabs>
        <w:spacing w:before="60"/>
        <w:ind w:left="567" w:right="28"/>
        <w:rPr>
          <w:rFonts w:ascii="Arial" w:hAnsi="Arial" w:cs="Arial"/>
          <w:b/>
        </w:rPr>
      </w:pPr>
      <w:r w:rsidRPr="00BA62B9">
        <w:rPr>
          <w:rFonts w:ascii="Arial" w:hAnsi="Arial" w:cs="Arial"/>
          <w:b/>
        </w:rPr>
        <w:t>12 NANCY</w:t>
      </w:r>
      <w:r w:rsidR="00E4552B" w:rsidRPr="00BA62B9">
        <w:rPr>
          <w:rFonts w:ascii="Arial" w:hAnsi="Arial" w:cs="Arial"/>
          <w:b/>
        </w:rPr>
        <w:t xml:space="preserve">  </w:t>
      </w:r>
      <w:r w:rsidR="00E4552B" w:rsidRPr="00BA62B9">
        <w:rPr>
          <w:rFonts w:ascii="Arial" w:hAnsi="Arial" w:cs="Arial"/>
          <w:b/>
        </w:rPr>
        <w:tab/>
      </w:r>
      <w:r w:rsidR="001A3B3B" w:rsidRPr="00BA62B9">
        <w:rPr>
          <w:rFonts w:ascii="Arial" w:hAnsi="Arial" w:cs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r w:rsidR="001A3B3B" w:rsidRPr="00BA62B9">
        <w:rPr>
          <w:rFonts w:ascii="Arial" w:hAnsi="Arial" w:cs="Arial"/>
        </w:rPr>
        <w:instrText xml:space="preserve"> FORMCHECKBOX </w:instrText>
      </w:r>
      <w:r w:rsidR="00BA62B9" w:rsidRPr="00BA62B9">
        <w:rPr>
          <w:rFonts w:ascii="Arial" w:hAnsi="Arial" w:cs="Arial"/>
        </w:rPr>
      </w:r>
      <w:r w:rsidR="00BA62B9" w:rsidRPr="00BA62B9">
        <w:rPr>
          <w:rFonts w:ascii="Arial" w:hAnsi="Arial" w:cs="Arial"/>
        </w:rPr>
        <w:fldChar w:fldCharType="separate"/>
      </w:r>
      <w:r w:rsidR="001A3B3B" w:rsidRPr="00BA62B9">
        <w:rPr>
          <w:rFonts w:ascii="Arial" w:hAnsi="Arial" w:cs="Arial"/>
        </w:rPr>
        <w:fldChar w:fldCharType="end"/>
      </w:r>
    </w:p>
    <w:p w:rsidR="00E4552B" w:rsidRPr="00BA62B9" w:rsidRDefault="003D56A5" w:rsidP="001A3B3B">
      <w:pPr>
        <w:tabs>
          <w:tab w:val="right" w:leader="dot" w:pos="10065"/>
        </w:tabs>
        <w:spacing w:before="60"/>
        <w:ind w:left="567" w:right="28"/>
        <w:rPr>
          <w:rFonts w:ascii="Arial" w:hAnsi="Arial" w:cs="Arial"/>
          <w:b/>
        </w:rPr>
      </w:pPr>
      <w:r w:rsidRPr="00BA62B9">
        <w:rPr>
          <w:rFonts w:ascii="Arial" w:hAnsi="Arial" w:cs="Arial"/>
          <w:b/>
        </w:rPr>
        <w:t>13 PHALSBOURG</w:t>
      </w:r>
      <w:r w:rsidR="00E4552B" w:rsidRPr="00BA62B9">
        <w:rPr>
          <w:rFonts w:ascii="Arial" w:hAnsi="Arial" w:cs="Arial"/>
          <w:b/>
        </w:rPr>
        <w:tab/>
      </w:r>
      <w:r w:rsidR="001A3B3B" w:rsidRPr="00BA62B9">
        <w:rPr>
          <w:rFonts w:ascii="Arial" w:hAnsi="Arial" w:cs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r w:rsidR="001A3B3B" w:rsidRPr="00BA62B9">
        <w:rPr>
          <w:rFonts w:ascii="Arial" w:hAnsi="Arial" w:cs="Arial"/>
        </w:rPr>
        <w:instrText xml:space="preserve"> FORMCHECKBOX </w:instrText>
      </w:r>
      <w:r w:rsidR="00BA62B9" w:rsidRPr="00BA62B9">
        <w:rPr>
          <w:rFonts w:ascii="Arial" w:hAnsi="Arial" w:cs="Arial"/>
        </w:rPr>
      </w:r>
      <w:r w:rsidR="00BA62B9" w:rsidRPr="00BA62B9">
        <w:rPr>
          <w:rFonts w:ascii="Arial" w:hAnsi="Arial" w:cs="Arial"/>
        </w:rPr>
        <w:fldChar w:fldCharType="separate"/>
      </w:r>
      <w:r w:rsidR="001A3B3B" w:rsidRPr="00BA62B9">
        <w:rPr>
          <w:rFonts w:ascii="Arial" w:hAnsi="Arial" w:cs="Arial"/>
        </w:rPr>
        <w:fldChar w:fldCharType="end"/>
      </w:r>
    </w:p>
    <w:p w:rsidR="00E4552B" w:rsidRPr="00BA62B9" w:rsidRDefault="00E4552B" w:rsidP="001A3B3B">
      <w:pPr>
        <w:tabs>
          <w:tab w:val="right" w:leader="dot" w:pos="10065"/>
        </w:tabs>
        <w:spacing w:before="60"/>
        <w:ind w:left="567" w:right="28"/>
        <w:rPr>
          <w:rFonts w:ascii="Arial" w:hAnsi="Arial" w:cs="Arial"/>
          <w:b/>
        </w:rPr>
      </w:pPr>
      <w:r w:rsidRPr="00BA62B9">
        <w:rPr>
          <w:rFonts w:ascii="Arial" w:hAnsi="Arial" w:cs="Arial"/>
          <w:b/>
        </w:rPr>
        <w:t>14 S</w:t>
      </w:r>
      <w:r w:rsidR="003D56A5" w:rsidRPr="00BA62B9">
        <w:rPr>
          <w:rFonts w:ascii="Arial" w:hAnsi="Arial" w:cs="Arial"/>
          <w:b/>
        </w:rPr>
        <w:t>AINT DIZIER CHAUMONT</w:t>
      </w:r>
      <w:r w:rsidRPr="00BA62B9">
        <w:rPr>
          <w:rFonts w:ascii="Arial" w:hAnsi="Arial" w:cs="Arial"/>
          <w:b/>
        </w:rPr>
        <w:tab/>
      </w:r>
      <w:r w:rsidR="001A3B3B" w:rsidRPr="00BA62B9">
        <w:rPr>
          <w:rFonts w:ascii="Arial" w:hAnsi="Arial" w:cs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r w:rsidR="001A3B3B" w:rsidRPr="00BA62B9">
        <w:rPr>
          <w:rFonts w:ascii="Arial" w:hAnsi="Arial" w:cs="Arial"/>
        </w:rPr>
        <w:instrText xml:space="preserve"> FORMCHECKBOX </w:instrText>
      </w:r>
      <w:r w:rsidR="00BA62B9" w:rsidRPr="00BA62B9">
        <w:rPr>
          <w:rFonts w:ascii="Arial" w:hAnsi="Arial" w:cs="Arial"/>
        </w:rPr>
      </w:r>
      <w:r w:rsidR="00BA62B9" w:rsidRPr="00BA62B9">
        <w:rPr>
          <w:rFonts w:ascii="Arial" w:hAnsi="Arial" w:cs="Arial"/>
        </w:rPr>
        <w:fldChar w:fldCharType="separate"/>
      </w:r>
      <w:r w:rsidR="001A3B3B" w:rsidRPr="00BA62B9">
        <w:rPr>
          <w:rFonts w:ascii="Arial" w:hAnsi="Arial" w:cs="Arial"/>
        </w:rPr>
        <w:fldChar w:fldCharType="end"/>
      </w:r>
    </w:p>
    <w:p w:rsidR="00E4552B" w:rsidRPr="00BA62B9" w:rsidRDefault="00E4552B" w:rsidP="001A3B3B">
      <w:pPr>
        <w:tabs>
          <w:tab w:val="right" w:leader="dot" w:pos="10065"/>
        </w:tabs>
        <w:spacing w:before="60"/>
        <w:ind w:left="567" w:right="28"/>
        <w:rPr>
          <w:rFonts w:ascii="Arial" w:hAnsi="Arial" w:cs="Arial"/>
          <w:b/>
        </w:rPr>
      </w:pPr>
      <w:r w:rsidRPr="00BA62B9">
        <w:rPr>
          <w:rFonts w:ascii="Arial" w:hAnsi="Arial" w:cs="Arial"/>
          <w:b/>
        </w:rPr>
        <w:t xml:space="preserve">15 STRASBOURG </w:t>
      </w:r>
      <w:r w:rsidR="003D56A5" w:rsidRPr="00BA62B9">
        <w:rPr>
          <w:rFonts w:ascii="Arial" w:hAnsi="Arial" w:cs="Arial"/>
          <w:b/>
        </w:rPr>
        <w:t xml:space="preserve">HAGUENAU COLMAR </w:t>
      </w:r>
      <w:r w:rsidRPr="00BA62B9">
        <w:rPr>
          <w:rFonts w:ascii="Arial" w:hAnsi="Arial" w:cs="Arial"/>
          <w:b/>
        </w:rPr>
        <w:t>(</w:t>
      </w:r>
      <w:r w:rsidR="003D56A5" w:rsidRPr="00BA62B9">
        <w:rPr>
          <w:rFonts w:ascii="Arial" w:hAnsi="Arial" w:cs="Arial"/>
          <w:b/>
        </w:rPr>
        <w:t>FFECSA</w:t>
      </w:r>
      <w:r w:rsidRPr="00BA62B9">
        <w:rPr>
          <w:rFonts w:ascii="Arial" w:hAnsi="Arial" w:cs="Arial"/>
          <w:b/>
        </w:rPr>
        <w:t>)</w:t>
      </w:r>
      <w:r w:rsidRPr="00BA62B9">
        <w:rPr>
          <w:rFonts w:ascii="Arial" w:hAnsi="Arial" w:cs="Arial"/>
          <w:b/>
        </w:rPr>
        <w:tab/>
      </w:r>
      <w:r w:rsidR="001A3B3B" w:rsidRPr="00BA62B9">
        <w:rPr>
          <w:rFonts w:ascii="Arial" w:hAnsi="Arial" w:cs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r w:rsidR="001A3B3B" w:rsidRPr="00BA62B9">
        <w:rPr>
          <w:rFonts w:ascii="Arial" w:hAnsi="Arial" w:cs="Arial"/>
        </w:rPr>
        <w:instrText xml:space="preserve"> FORMCHECKBOX </w:instrText>
      </w:r>
      <w:r w:rsidR="00BA62B9" w:rsidRPr="00BA62B9">
        <w:rPr>
          <w:rFonts w:ascii="Arial" w:hAnsi="Arial" w:cs="Arial"/>
        </w:rPr>
      </w:r>
      <w:r w:rsidR="00BA62B9" w:rsidRPr="00BA62B9">
        <w:rPr>
          <w:rFonts w:ascii="Arial" w:hAnsi="Arial" w:cs="Arial"/>
        </w:rPr>
        <w:fldChar w:fldCharType="separate"/>
      </w:r>
      <w:r w:rsidR="001A3B3B" w:rsidRPr="00BA62B9">
        <w:rPr>
          <w:rFonts w:ascii="Arial" w:hAnsi="Arial" w:cs="Arial"/>
        </w:rPr>
        <w:fldChar w:fldCharType="end"/>
      </w:r>
    </w:p>
    <w:p w:rsidR="00E4552B" w:rsidRPr="00BA62B9" w:rsidRDefault="003D56A5" w:rsidP="001A3B3B">
      <w:pPr>
        <w:tabs>
          <w:tab w:val="right" w:leader="dot" w:pos="10065"/>
        </w:tabs>
        <w:spacing w:before="60"/>
        <w:ind w:left="567" w:right="28"/>
        <w:rPr>
          <w:rFonts w:ascii="Arial" w:hAnsi="Arial" w:cs="Arial"/>
        </w:rPr>
      </w:pPr>
      <w:r w:rsidRPr="00BA62B9">
        <w:rPr>
          <w:rFonts w:ascii="Arial" w:hAnsi="Arial" w:cs="Arial"/>
          <w:b/>
        </w:rPr>
        <w:t>16 STRASBOURG</w:t>
      </w:r>
      <w:r w:rsidR="00E4552B" w:rsidRPr="00BA62B9">
        <w:rPr>
          <w:rFonts w:ascii="Arial" w:hAnsi="Arial" w:cs="Arial"/>
          <w:b/>
        </w:rPr>
        <w:tab/>
      </w:r>
      <w:r w:rsidR="001A3B3B" w:rsidRPr="00BA62B9">
        <w:rPr>
          <w:rFonts w:ascii="Arial" w:hAnsi="Arial" w:cs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r w:rsidR="001A3B3B" w:rsidRPr="00BA62B9">
        <w:rPr>
          <w:rFonts w:ascii="Arial" w:hAnsi="Arial" w:cs="Arial"/>
        </w:rPr>
        <w:instrText xml:space="preserve"> FORMCHECKBOX </w:instrText>
      </w:r>
      <w:r w:rsidR="00BA62B9" w:rsidRPr="00BA62B9">
        <w:rPr>
          <w:rFonts w:ascii="Arial" w:hAnsi="Arial" w:cs="Arial"/>
        </w:rPr>
      </w:r>
      <w:r w:rsidR="00BA62B9" w:rsidRPr="00BA62B9">
        <w:rPr>
          <w:rFonts w:ascii="Arial" w:hAnsi="Arial" w:cs="Arial"/>
        </w:rPr>
        <w:fldChar w:fldCharType="separate"/>
      </w:r>
      <w:r w:rsidR="001A3B3B" w:rsidRPr="00BA62B9">
        <w:rPr>
          <w:rFonts w:ascii="Arial" w:hAnsi="Arial" w:cs="Arial"/>
        </w:rPr>
        <w:fldChar w:fldCharType="end"/>
      </w:r>
    </w:p>
    <w:p w:rsidR="003D56A5" w:rsidRPr="00BA62B9" w:rsidRDefault="003D56A5" w:rsidP="001A3B3B">
      <w:pPr>
        <w:tabs>
          <w:tab w:val="right" w:leader="dot" w:pos="10065"/>
        </w:tabs>
        <w:spacing w:before="60"/>
        <w:ind w:left="567" w:right="28"/>
        <w:rPr>
          <w:rFonts w:ascii="Arial" w:hAnsi="Arial" w:cs="Arial"/>
        </w:rPr>
      </w:pPr>
      <w:r w:rsidRPr="00BA62B9">
        <w:rPr>
          <w:rFonts w:ascii="Arial" w:hAnsi="Arial" w:cs="Arial"/>
          <w:b/>
        </w:rPr>
        <w:t xml:space="preserve">17 STRASBOURG HAGUENAU COLMAR (Place de Colmar et </w:t>
      </w:r>
      <w:proofErr w:type="spellStart"/>
      <w:r w:rsidRPr="00BA62B9">
        <w:rPr>
          <w:rFonts w:ascii="Arial" w:hAnsi="Arial" w:cs="Arial"/>
          <w:b/>
        </w:rPr>
        <w:t>Meyenheim</w:t>
      </w:r>
      <w:proofErr w:type="spellEnd"/>
      <w:r w:rsidRPr="00BA62B9">
        <w:rPr>
          <w:rFonts w:ascii="Arial" w:hAnsi="Arial" w:cs="Arial"/>
          <w:b/>
        </w:rPr>
        <w:t>)</w:t>
      </w:r>
      <w:r w:rsidRPr="00BA62B9">
        <w:rPr>
          <w:rFonts w:ascii="Arial" w:hAnsi="Arial" w:cs="Arial"/>
          <w:b/>
        </w:rPr>
        <w:tab/>
      </w:r>
      <w:r w:rsidRPr="00BA62B9">
        <w:rPr>
          <w:rFonts w:ascii="Arial" w:hAnsi="Arial" w:cs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r w:rsidRPr="00BA62B9">
        <w:rPr>
          <w:rFonts w:ascii="Arial" w:hAnsi="Arial" w:cs="Arial"/>
        </w:rPr>
        <w:instrText xml:space="preserve"> FORMCHECKBOX </w:instrText>
      </w:r>
      <w:r w:rsidR="00BA62B9" w:rsidRPr="00BA62B9">
        <w:rPr>
          <w:rFonts w:ascii="Arial" w:hAnsi="Arial" w:cs="Arial"/>
        </w:rPr>
      </w:r>
      <w:r w:rsidR="00BA62B9" w:rsidRPr="00BA62B9">
        <w:rPr>
          <w:rFonts w:ascii="Arial" w:hAnsi="Arial" w:cs="Arial"/>
        </w:rPr>
        <w:fldChar w:fldCharType="separate"/>
      </w:r>
      <w:r w:rsidRPr="00BA62B9">
        <w:rPr>
          <w:rFonts w:ascii="Arial" w:hAnsi="Arial" w:cs="Arial"/>
        </w:rPr>
        <w:fldChar w:fldCharType="end"/>
      </w:r>
    </w:p>
    <w:p w:rsidR="003D56A5" w:rsidRPr="00BA62B9" w:rsidRDefault="003D56A5" w:rsidP="003D56A5">
      <w:pPr>
        <w:tabs>
          <w:tab w:val="right" w:leader="dot" w:pos="10065"/>
        </w:tabs>
        <w:spacing w:before="60"/>
        <w:ind w:left="567" w:right="28"/>
        <w:rPr>
          <w:rFonts w:ascii="Arial" w:hAnsi="Arial" w:cs="Arial"/>
        </w:rPr>
      </w:pPr>
      <w:r w:rsidRPr="00BA62B9">
        <w:rPr>
          <w:rFonts w:ascii="Arial" w:hAnsi="Arial" w:cs="Arial"/>
          <w:b/>
        </w:rPr>
        <w:t>18 VERDUN</w:t>
      </w:r>
      <w:r w:rsidRPr="00BA62B9">
        <w:rPr>
          <w:rFonts w:ascii="Arial" w:hAnsi="Arial" w:cs="Arial"/>
          <w:b/>
        </w:rPr>
        <w:tab/>
      </w:r>
      <w:r w:rsidRPr="00BA62B9">
        <w:rPr>
          <w:rFonts w:ascii="Arial" w:hAnsi="Arial" w:cs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r w:rsidRPr="00BA62B9">
        <w:rPr>
          <w:rFonts w:ascii="Arial" w:hAnsi="Arial" w:cs="Arial"/>
        </w:rPr>
        <w:instrText xml:space="preserve"> FORMCHECKBOX </w:instrText>
      </w:r>
      <w:r w:rsidR="00BA62B9" w:rsidRPr="00BA62B9">
        <w:rPr>
          <w:rFonts w:ascii="Arial" w:hAnsi="Arial" w:cs="Arial"/>
        </w:rPr>
      </w:r>
      <w:r w:rsidR="00BA62B9" w:rsidRPr="00BA62B9">
        <w:rPr>
          <w:rFonts w:ascii="Arial" w:hAnsi="Arial" w:cs="Arial"/>
        </w:rPr>
        <w:fldChar w:fldCharType="separate"/>
      </w:r>
      <w:r w:rsidRPr="00BA62B9">
        <w:rPr>
          <w:rFonts w:ascii="Arial" w:hAnsi="Arial" w:cs="Arial"/>
        </w:rPr>
        <w:fldChar w:fldCharType="end"/>
      </w:r>
    </w:p>
    <w:p w:rsidR="003D56A5" w:rsidRPr="00BA62B9" w:rsidRDefault="003D56A5" w:rsidP="001A3B3B">
      <w:pPr>
        <w:tabs>
          <w:tab w:val="right" w:leader="dot" w:pos="10065"/>
        </w:tabs>
        <w:spacing w:before="60"/>
        <w:ind w:left="567" w:right="28"/>
        <w:rPr>
          <w:rFonts w:ascii="Arial" w:hAnsi="Arial" w:cs="Arial"/>
          <w:b/>
          <w:sz w:val="16"/>
          <w:szCs w:val="16"/>
        </w:rPr>
      </w:pPr>
    </w:p>
    <w:p w:rsidR="00853792" w:rsidRPr="00BA62B9" w:rsidRDefault="00853792" w:rsidP="00853792">
      <w:pPr>
        <w:tabs>
          <w:tab w:val="left" w:leader="dot" w:pos="10206"/>
        </w:tabs>
        <w:ind w:left="567" w:right="283"/>
        <w:rPr>
          <w:rFonts w:ascii="Arial" w:hAnsi="Arial" w:cs="Arial"/>
        </w:rPr>
      </w:pPr>
      <w:proofErr w:type="gramStart"/>
      <w:r w:rsidRPr="00BA62B9">
        <w:rPr>
          <w:rFonts w:ascii="Arial" w:hAnsi="Arial" w:cs="Arial"/>
        </w:rPr>
        <w:t>reconnais</w:t>
      </w:r>
      <w:proofErr w:type="gramEnd"/>
      <w:r w:rsidRPr="00BA62B9">
        <w:rPr>
          <w:rFonts w:ascii="Arial" w:hAnsi="Arial" w:cs="Arial"/>
        </w:rPr>
        <w:t xml:space="preserve"> : </w:t>
      </w:r>
    </w:p>
    <w:p w:rsidR="00853792" w:rsidRPr="00BA62B9" w:rsidRDefault="00853792" w:rsidP="005E4ED3">
      <w:pPr>
        <w:widowControl w:val="0"/>
        <w:numPr>
          <w:ilvl w:val="0"/>
          <w:numId w:val="7"/>
        </w:numPr>
        <w:tabs>
          <w:tab w:val="num" w:pos="900"/>
        </w:tabs>
        <w:autoSpaceDE w:val="0"/>
        <w:autoSpaceDN w:val="0"/>
        <w:spacing w:before="120"/>
        <w:ind w:left="902" w:right="11" w:hanging="284"/>
        <w:rPr>
          <w:rFonts w:ascii="Arial" w:hAnsi="Arial" w:cs="Arial"/>
        </w:rPr>
      </w:pPr>
      <w:proofErr w:type="gramStart"/>
      <w:r w:rsidRPr="00BA62B9">
        <w:rPr>
          <w:rFonts w:ascii="Arial" w:hAnsi="Arial" w:cs="Arial"/>
        </w:rPr>
        <w:t>avoir</w:t>
      </w:r>
      <w:proofErr w:type="gramEnd"/>
      <w:r w:rsidRPr="00BA62B9">
        <w:rPr>
          <w:rFonts w:ascii="Arial" w:hAnsi="Arial" w:cs="Arial"/>
        </w:rPr>
        <w:t xml:space="preserve"> pris connaissance des articles 413-9 à 413-12 du code pénal ;</w:t>
      </w:r>
    </w:p>
    <w:p w:rsidR="00853792" w:rsidRPr="00BA62B9" w:rsidRDefault="00853792" w:rsidP="005E4ED3">
      <w:pPr>
        <w:widowControl w:val="0"/>
        <w:numPr>
          <w:ilvl w:val="0"/>
          <w:numId w:val="7"/>
        </w:numPr>
        <w:tabs>
          <w:tab w:val="num" w:pos="900"/>
        </w:tabs>
        <w:autoSpaceDE w:val="0"/>
        <w:autoSpaceDN w:val="0"/>
        <w:spacing w:before="120"/>
        <w:ind w:left="902" w:right="11" w:hanging="284"/>
        <w:rPr>
          <w:rFonts w:ascii="Arial" w:hAnsi="Arial" w:cs="Arial"/>
        </w:rPr>
      </w:pPr>
      <w:proofErr w:type="gramStart"/>
      <w:r w:rsidRPr="00BA62B9">
        <w:rPr>
          <w:rFonts w:ascii="Arial" w:hAnsi="Arial" w:cs="Arial"/>
        </w:rPr>
        <w:t>ne</w:t>
      </w:r>
      <w:proofErr w:type="gramEnd"/>
      <w:r w:rsidRPr="00BA62B9">
        <w:rPr>
          <w:rFonts w:ascii="Arial" w:hAnsi="Arial" w:cs="Arial"/>
        </w:rPr>
        <w:t xml:space="preserve"> pas détenir ou avoir à connaître les informations couvertes par le secret de la défense nationale ;</w:t>
      </w:r>
    </w:p>
    <w:p w:rsidR="00853792" w:rsidRPr="00BA62B9" w:rsidRDefault="00853792" w:rsidP="005E4ED3">
      <w:pPr>
        <w:widowControl w:val="0"/>
        <w:numPr>
          <w:ilvl w:val="0"/>
          <w:numId w:val="7"/>
        </w:numPr>
        <w:tabs>
          <w:tab w:val="num" w:pos="900"/>
        </w:tabs>
        <w:autoSpaceDE w:val="0"/>
        <w:autoSpaceDN w:val="0"/>
        <w:spacing w:before="120"/>
        <w:ind w:left="902" w:right="11" w:hanging="284"/>
        <w:rPr>
          <w:rFonts w:ascii="Arial" w:hAnsi="Arial" w:cs="Arial"/>
        </w:rPr>
      </w:pPr>
      <w:proofErr w:type="gramStart"/>
      <w:r w:rsidRPr="00BA62B9">
        <w:rPr>
          <w:rFonts w:ascii="Arial" w:hAnsi="Arial" w:cs="Arial"/>
        </w:rPr>
        <w:t>m’engager</w:t>
      </w:r>
      <w:proofErr w:type="gramEnd"/>
      <w:r w:rsidRPr="00BA62B9">
        <w:rPr>
          <w:rFonts w:ascii="Arial" w:hAnsi="Arial" w:cs="Arial"/>
        </w:rPr>
        <w:t xml:space="preserve"> à faire signer par tous les personnels appelés sous ma responsabilité à un titre quelconque à intervenir pour mon compte pour exécuter les prestations, une déclaration individuelle par laquelle lesdits personnels attestent :</w:t>
      </w:r>
    </w:p>
    <w:p w:rsidR="00853792" w:rsidRPr="00BA62B9" w:rsidRDefault="00853792" w:rsidP="0088741D">
      <w:pPr>
        <w:widowControl w:val="0"/>
        <w:numPr>
          <w:ilvl w:val="0"/>
          <w:numId w:val="21"/>
        </w:numPr>
        <w:autoSpaceDE w:val="0"/>
        <w:autoSpaceDN w:val="0"/>
        <w:spacing w:before="120"/>
        <w:ind w:right="13"/>
        <w:rPr>
          <w:rFonts w:ascii="Arial" w:hAnsi="Arial" w:cs="Arial"/>
        </w:rPr>
      </w:pPr>
      <w:proofErr w:type="gramStart"/>
      <w:r w:rsidRPr="00BA62B9">
        <w:rPr>
          <w:rFonts w:ascii="Arial" w:hAnsi="Arial" w:cs="Arial"/>
        </w:rPr>
        <w:t>avoir</w:t>
      </w:r>
      <w:proofErr w:type="gramEnd"/>
      <w:r w:rsidRPr="00BA62B9">
        <w:rPr>
          <w:rFonts w:ascii="Arial" w:hAnsi="Arial" w:cs="Arial"/>
        </w:rPr>
        <w:t xml:space="preserve"> pris connaissance des articles 413-9 à 413-12 du code pénal :</w:t>
      </w:r>
    </w:p>
    <w:p w:rsidR="00853792" w:rsidRPr="00BA62B9" w:rsidRDefault="00853792" w:rsidP="0088741D">
      <w:pPr>
        <w:widowControl w:val="0"/>
        <w:numPr>
          <w:ilvl w:val="0"/>
          <w:numId w:val="21"/>
        </w:numPr>
        <w:autoSpaceDE w:val="0"/>
        <w:autoSpaceDN w:val="0"/>
        <w:spacing w:before="120"/>
        <w:ind w:right="13"/>
        <w:rPr>
          <w:rFonts w:ascii="Arial" w:hAnsi="Arial" w:cs="Arial"/>
        </w:rPr>
      </w:pPr>
      <w:proofErr w:type="gramStart"/>
      <w:r w:rsidRPr="00BA62B9">
        <w:rPr>
          <w:rFonts w:ascii="Arial" w:hAnsi="Arial" w:cs="Arial"/>
        </w:rPr>
        <w:t>qu’ils</w:t>
      </w:r>
      <w:proofErr w:type="gramEnd"/>
      <w:r w:rsidRPr="00BA62B9">
        <w:rPr>
          <w:rFonts w:ascii="Arial" w:hAnsi="Arial" w:cs="Arial"/>
        </w:rPr>
        <w:t xml:space="preserve"> n’ont pas, sous peine de poursuite pénale, à connaître ou détenir des informations couvertes par le secret de la défense nationale.</w:t>
      </w:r>
    </w:p>
    <w:p w:rsidR="00853792" w:rsidRPr="00BA62B9" w:rsidRDefault="00853792" w:rsidP="005E4ED3">
      <w:pPr>
        <w:spacing w:before="120"/>
        <w:ind w:left="567" w:right="11"/>
        <w:rPr>
          <w:rFonts w:ascii="Arial" w:hAnsi="Arial" w:cs="Arial"/>
        </w:rPr>
      </w:pPr>
      <w:r w:rsidRPr="00BA62B9">
        <w:rPr>
          <w:rFonts w:ascii="Arial" w:hAnsi="Arial" w:cs="Arial"/>
        </w:rPr>
        <w:t>Je m’engage, en cas de changement de personnels, à remettre au bénéficiaire, la ou les déclarations individuelles ci-dessus avant tout accès du personnel concerné au lieu d’exécution des prestations.</w:t>
      </w:r>
    </w:p>
    <w:tbl>
      <w:tblPr>
        <w:tblW w:w="0" w:type="auto"/>
        <w:tblInd w:w="5637" w:type="dxa"/>
        <w:tblLook w:val="01E0" w:firstRow="1" w:lastRow="1" w:firstColumn="1" w:lastColumn="1" w:noHBand="0" w:noVBand="0"/>
      </w:tblPr>
      <w:tblGrid>
        <w:gridCol w:w="4456"/>
      </w:tblGrid>
      <w:tr w:rsidR="00853792" w:rsidRPr="00BA62B9" w:rsidTr="003E3F05">
        <w:trPr>
          <w:trHeight w:val="925"/>
        </w:trPr>
        <w:tc>
          <w:tcPr>
            <w:tcW w:w="4672" w:type="dxa"/>
            <w:vAlign w:val="center"/>
          </w:tcPr>
          <w:p w:rsidR="00853792" w:rsidRPr="00BA62B9" w:rsidRDefault="00853792" w:rsidP="003E3F05">
            <w:pPr>
              <w:ind w:left="317" w:right="283"/>
              <w:jc w:val="center"/>
              <w:rPr>
                <w:rFonts w:ascii="Arial" w:hAnsi="Arial" w:cs="Arial"/>
              </w:rPr>
            </w:pPr>
            <w:r w:rsidRPr="00BA62B9">
              <w:rPr>
                <w:rFonts w:ascii="Arial" w:hAnsi="Arial" w:cs="Arial"/>
              </w:rPr>
              <w:t>SIGNATURE DU</w:t>
            </w:r>
          </w:p>
          <w:p w:rsidR="00853792" w:rsidRPr="00BA62B9" w:rsidRDefault="00853792" w:rsidP="003E3F05">
            <w:pPr>
              <w:ind w:right="283"/>
              <w:jc w:val="center"/>
              <w:rPr>
                <w:rFonts w:ascii="Arial" w:hAnsi="Arial" w:cs="Arial"/>
              </w:rPr>
            </w:pPr>
            <w:r w:rsidRPr="00BA62B9">
              <w:rPr>
                <w:rFonts w:ascii="Arial" w:hAnsi="Arial" w:cs="Arial"/>
              </w:rPr>
              <w:t>REPRESENTANT DE LA SOCIETE</w:t>
            </w:r>
          </w:p>
        </w:tc>
      </w:tr>
    </w:tbl>
    <w:p w:rsidR="002978E0" w:rsidRPr="000F6820" w:rsidRDefault="002978E0" w:rsidP="009A75BD">
      <w:pPr>
        <w:jc w:val="center"/>
        <w:rPr>
          <w:rFonts w:ascii="Arial" w:hAnsi="Arial" w:cs="Arial"/>
          <w:sz w:val="32"/>
          <w:szCs w:val="32"/>
        </w:rPr>
      </w:pPr>
    </w:p>
    <w:sectPr w:rsidR="002978E0" w:rsidRPr="000F6820" w:rsidSect="00F62CBF">
      <w:headerReference w:type="even" r:id="rId8"/>
      <w:headerReference w:type="default" r:id="rId9"/>
      <w:footnotePr>
        <w:numRestart w:val="eachPage"/>
      </w:footnotePr>
      <w:endnotePr>
        <w:numFmt w:val="decimal"/>
      </w:endnotePr>
      <w:pgSz w:w="11907" w:h="16840" w:code="9"/>
      <w:pgMar w:top="567" w:right="907" w:bottom="425" w:left="907" w:header="425" w:footer="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C20" w:rsidRDefault="00D35C20">
      <w:r>
        <w:separator/>
      </w:r>
    </w:p>
  </w:endnote>
  <w:endnote w:type="continuationSeparator" w:id="0">
    <w:p w:rsidR="00D35C20" w:rsidRDefault="00D35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Gra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C20" w:rsidRDefault="00D35C20">
      <w:r>
        <w:separator/>
      </w:r>
    </w:p>
  </w:footnote>
  <w:footnote w:type="continuationSeparator" w:id="0">
    <w:p w:rsidR="00D35C20" w:rsidRDefault="00D35C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14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67"/>
      <w:gridCol w:w="5882"/>
      <w:gridCol w:w="2465"/>
    </w:tblGrid>
    <w:tr w:rsidR="00D35C20">
      <w:trPr>
        <w:jc w:val="center"/>
      </w:trPr>
      <w:tc>
        <w:tcPr>
          <w:tcW w:w="2067" w:type="dxa"/>
        </w:tcPr>
        <w:p w:rsidR="00D35C20" w:rsidRDefault="00D35C20">
          <w:pPr>
            <w:ind w:left="37"/>
            <w:rPr>
              <w:bCs/>
              <w:sz w:val="20"/>
              <w:lang w:val="en-GB"/>
            </w:rPr>
          </w:pPr>
        </w:p>
      </w:tc>
      <w:tc>
        <w:tcPr>
          <w:tcW w:w="5882" w:type="dxa"/>
        </w:tcPr>
        <w:p w:rsidR="00D35C20" w:rsidRDefault="00D35C20">
          <w:pPr>
            <w:jc w:val="center"/>
            <w:rPr>
              <w:b/>
              <w:sz w:val="20"/>
              <w:lang w:val="en-GB"/>
            </w:rPr>
          </w:pPr>
        </w:p>
      </w:tc>
      <w:tc>
        <w:tcPr>
          <w:tcW w:w="2465" w:type="dxa"/>
        </w:tcPr>
        <w:p w:rsidR="00D35C20" w:rsidRDefault="00D35C20">
          <w:pPr>
            <w:jc w:val="right"/>
            <w:rPr>
              <w:bCs/>
              <w:sz w:val="20"/>
              <w:lang w:val="en-GB"/>
            </w:rPr>
          </w:pPr>
        </w:p>
      </w:tc>
    </w:tr>
  </w:tbl>
  <w:p w:rsidR="00D35C20" w:rsidRDefault="00D35C20">
    <w:pPr>
      <w:rPr>
        <w:sz w:val="16"/>
        <w:lang w:val="en-GB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C20" w:rsidRPr="0006165B" w:rsidRDefault="00D35C20" w:rsidP="00E54840">
    <w:pPr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ABAA44D8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 w:cs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/>
      </w:rPr>
    </w:lvl>
  </w:abstractNum>
  <w:abstractNum w:abstractNumId="3" w15:restartNumberingAfterBreak="0">
    <w:nsid w:val="0000000C"/>
    <w:multiLevelType w:val="singleLevel"/>
    <w:tmpl w:val="0000000C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" w:hAnsi="Palatino" w:cs="Times New Roman"/>
      </w:rPr>
    </w:lvl>
  </w:abstractNum>
  <w:abstractNum w:abstractNumId="4" w15:restartNumberingAfterBreak="0">
    <w:nsid w:val="014302EC"/>
    <w:multiLevelType w:val="hybridMultilevel"/>
    <w:tmpl w:val="0450AE74"/>
    <w:lvl w:ilvl="0" w:tplc="2AE2739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922F42"/>
    <w:multiLevelType w:val="hybridMultilevel"/>
    <w:tmpl w:val="B70A74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6F76DC4"/>
    <w:multiLevelType w:val="hybridMultilevel"/>
    <w:tmpl w:val="90AA645C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7" w15:restartNumberingAfterBreak="0">
    <w:nsid w:val="08E568CA"/>
    <w:multiLevelType w:val="multilevel"/>
    <w:tmpl w:val="C462730A"/>
    <w:styleLink w:val="ArticleSection"/>
    <w:lvl w:ilvl="0">
      <w:start w:val="1"/>
      <w:numFmt w:val="decimal"/>
      <w:lvlText w:val="ARTICLE %1 - "/>
      <w:lvlJc w:val="left"/>
      <w:pPr>
        <w:tabs>
          <w:tab w:val="num" w:pos="1474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isLgl/>
      <w:lvlText w:val="%1.%2 - "/>
      <w:lvlJc w:val="left"/>
      <w:pPr>
        <w:tabs>
          <w:tab w:val="num" w:pos="851"/>
        </w:tabs>
        <w:ind w:left="0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lvlText w:val="%1.%2.%3"/>
      <w:lvlJc w:val="left"/>
      <w:pPr>
        <w:tabs>
          <w:tab w:val="num" w:pos="1008"/>
        </w:tabs>
        <w:ind w:left="1008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8" w15:restartNumberingAfterBreak="0">
    <w:nsid w:val="0A1B5238"/>
    <w:multiLevelType w:val="hybridMultilevel"/>
    <w:tmpl w:val="FD625D04"/>
    <w:lvl w:ilvl="0" w:tplc="D2280538">
      <w:start w:val="7"/>
      <w:numFmt w:val="bullet"/>
      <w:lvlText w:val=""/>
      <w:lvlJc w:val="left"/>
      <w:pPr>
        <w:tabs>
          <w:tab w:val="num" w:pos="1404"/>
        </w:tabs>
        <w:ind w:left="1404" w:hanging="360"/>
      </w:pPr>
      <w:rPr>
        <w:rFonts w:ascii="Wingdings" w:hAnsi="Wingdings" w:cs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2124"/>
        </w:tabs>
        <w:ind w:left="212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44"/>
        </w:tabs>
        <w:ind w:left="28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64"/>
        </w:tabs>
        <w:ind w:left="35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</w:abstractNum>
  <w:abstractNum w:abstractNumId="9" w15:restartNumberingAfterBreak="0">
    <w:nsid w:val="0AE52191"/>
    <w:multiLevelType w:val="hybridMultilevel"/>
    <w:tmpl w:val="D0D640EC"/>
    <w:lvl w:ilvl="0" w:tplc="551098B2">
      <w:start w:val="1"/>
      <w:numFmt w:val="bullet"/>
      <w:lvlText w:val="-"/>
      <w:lvlJc w:val="left"/>
      <w:pPr>
        <w:tabs>
          <w:tab w:val="num" w:pos="945"/>
        </w:tabs>
        <w:ind w:left="945" w:hanging="945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C2A5252"/>
    <w:multiLevelType w:val="hybridMultilevel"/>
    <w:tmpl w:val="B4CA34B6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56E4281"/>
    <w:multiLevelType w:val="hybridMultilevel"/>
    <w:tmpl w:val="4438A96E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EB6150"/>
    <w:multiLevelType w:val="hybridMultilevel"/>
    <w:tmpl w:val="1AAEF52E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B82109F"/>
    <w:multiLevelType w:val="hybridMultilevel"/>
    <w:tmpl w:val="B45A4F64"/>
    <w:lvl w:ilvl="0" w:tplc="4C8E5E72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57"/>
        </w:tabs>
        <w:ind w:left="21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17"/>
        </w:tabs>
        <w:ind w:left="43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37"/>
        </w:tabs>
        <w:ind w:left="50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57"/>
        </w:tabs>
        <w:ind w:left="57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77"/>
        </w:tabs>
        <w:ind w:left="64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97"/>
        </w:tabs>
        <w:ind w:left="7197" w:hanging="360"/>
      </w:pPr>
      <w:rPr>
        <w:rFonts w:ascii="Wingdings" w:hAnsi="Wingdings" w:hint="default"/>
      </w:rPr>
    </w:lvl>
  </w:abstractNum>
  <w:abstractNum w:abstractNumId="14" w15:restartNumberingAfterBreak="0">
    <w:nsid w:val="205B6A0C"/>
    <w:multiLevelType w:val="multilevel"/>
    <w:tmpl w:val="5A8ACF2C"/>
    <w:lvl w:ilvl="0">
      <w:start w:val="1"/>
      <w:numFmt w:val="decimal"/>
      <w:pStyle w:val="PARAGRAPHEDCE"/>
      <w:lvlText w:val="ARTICLE %1 - "/>
      <w:lvlJc w:val="left"/>
      <w:pPr>
        <w:tabs>
          <w:tab w:val="num" w:pos="2183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1">
      <w:start w:val="1"/>
      <w:numFmt w:val="decimalZero"/>
      <w:pStyle w:val="PARAGRAPHEDCE"/>
      <w:isLgl/>
      <w:lvlText w:val="%1.%2 - "/>
      <w:lvlJc w:val="left"/>
      <w:pPr>
        <w:tabs>
          <w:tab w:val="num" w:pos="1560"/>
        </w:tabs>
        <w:ind w:left="709" w:firstLine="0"/>
      </w:pPr>
      <w:rPr>
        <w:rFonts w:ascii="Times New Roman Gras" w:hAnsi="Times New Roman Gras" w:hint="default"/>
        <w:b/>
        <w:i w:val="0"/>
        <w:sz w:val="24"/>
        <w:u w:val="none"/>
      </w:rPr>
    </w:lvl>
    <w:lvl w:ilvl="2">
      <w:start w:val="1"/>
      <w:numFmt w:val="decimalZero"/>
      <w:pStyle w:val="SECTIONDCE"/>
      <w:lvlText w:val="%1.%2.%3"/>
      <w:lvlJc w:val="left"/>
      <w:pPr>
        <w:tabs>
          <w:tab w:val="num" w:pos="1717"/>
        </w:tabs>
        <w:ind w:left="1717" w:hanging="432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upperLetter"/>
      <w:lvlText w:val="(%4)"/>
      <w:lvlJc w:val="right"/>
      <w:pPr>
        <w:tabs>
          <w:tab w:val="num" w:pos="1861"/>
        </w:tabs>
        <w:ind w:left="1861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005"/>
        </w:tabs>
        <w:ind w:left="2005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2149"/>
        </w:tabs>
        <w:ind w:left="2149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293"/>
        </w:tabs>
        <w:ind w:left="2293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437"/>
        </w:tabs>
        <w:ind w:left="2437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581"/>
        </w:tabs>
        <w:ind w:left="2581" w:hanging="144"/>
      </w:pPr>
      <w:rPr>
        <w:rFonts w:hint="default"/>
      </w:rPr>
    </w:lvl>
  </w:abstractNum>
  <w:abstractNum w:abstractNumId="15" w15:restartNumberingAfterBreak="0">
    <w:nsid w:val="219916DD"/>
    <w:multiLevelType w:val="hybridMultilevel"/>
    <w:tmpl w:val="47E23E96"/>
    <w:lvl w:ilvl="0" w:tplc="040C0001">
      <w:start w:val="1"/>
      <w:numFmt w:val="bullet"/>
      <w:lvlText w:val=""/>
      <w:lvlJc w:val="left"/>
      <w:pPr>
        <w:tabs>
          <w:tab w:val="num" w:pos="154"/>
        </w:tabs>
        <w:ind w:left="15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874"/>
        </w:tabs>
        <w:ind w:left="8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594"/>
        </w:tabs>
        <w:ind w:left="15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4"/>
        </w:tabs>
        <w:ind w:left="23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4"/>
        </w:tabs>
        <w:ind w:left="30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4"/>
        </w:tabs>
        <w:ind w:left="37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4"/>
        </w:tabs>
        <w:ind w:left="44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4"/>
        </w:tabs>
        <w:ind w:left="51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4"/>
        </w:tabs>
        <w:ind w:left="5914" w:hanging="360"/>
      </w:pPr>
      <w:rPr>
        <w:rFonts w:ascii="Wingdings" w:hAnsi="Wingdings" w:hint="default"/>
      </w:rPr>
    </w:lvl>
  </w:abstractNum>
  <w:abstractNum w:abstractNumId="16" w15:restartNumberingAfterBreak="0">
    <w:nsid w:val="24D955D0"/>
    <w:multiLevelType w:val="hybridMultilevel"/>
    <w:tmpl w:val="B0F4FD3E"/>
    <w:lvl w:ilvl="0" w:tplc="E1B0DE0C">
      <w:start w:val="1"/>
      <w:numFmt w:val="bullet"/>
      <w:lvlText w:val="-"/>
      <w:lvlJc w:val="left"/>
      <w:pPr>
        <w:ind w:left="1260" w:hanging="360"/>
      </w:pPr>
      <w:rPr>
        <w:rFonts w:ascii="Arial" w:eastAsia="Arial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774"/>
        </w:tabs>
        <w:ind w:left="17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94"/>
        </w:tabs>
        <w:ind w:left="24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14"/>
        </w:tabs>
        <w:ind w:left="32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34"/>
        </w:tabs>
        <w:ind w:left="39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54"/>
        </w:tabs>
        <w:ind w:left="46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74"/>
        </w:tabs>
        <w:ind w:left="53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94"/>
        </w:tabs>
        <w:ind w:left="60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14"/>
        </w:tabs>
        <w:ind w:left="6814" w:hanging="360"/>
      </w:pPr>
      <w:rPr>
        <w:rFonts w:ascii="Wingdings" w:hAnsi="Wingdings" w:hint="default"/>
      </w:rPr>
    </w:lvl>
  </w:abstractNum>
  <w:abstractNum w:abstractNumId="17" w15:restartNumberingAfterBreak="0">
    <w:nsid w:val="2665307E"/>
    <w:multiLevelType w:val="hybridMultilevel"/>
    <w:tmpl w:val="02942008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8E93AE4"/>
    <w:multiLevelType w:val="hybridMultilevel"/>
    <w:tmpl w:val="07826288"/>
    <w:lvl w:ilvl="0" w:tplc="D2280538">
      <w:start w:val="7"/>
      <w:numFmt w:val="bullet"/>
      <w:lvlText w:val=""/>
      <w:lvlJc w:val="left"/>
      <w:pPr>
        <w:tabs>
          <w:tab w:val="num" w:pos="377"/>
        </w:tabs>
        <w:ind w:left="377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19" w15:restartNumberingAfterBreak="0">
    <w:nsid w:val="2A360B9E"/>
    <w:multiLevelType w:val="hybridMultilevel"/>
    <w:tmpl w:val="9A82E9D2"/>
    <w:lvl w:ilvl="0" w:tplc="6FB852EC">
      <w:start w:val="9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0" w15:restartNumberingAfterBreak="0">
    <w:nsid w:val="2B895CCA"/>
    <w:multiLevelType w:val="hybridMultilevel"/>
    <w:tmpl w:val="C298FB36"/>
    <w:lvl w:ilvl="0" w:tplc="868ADC8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DB784D"/>
    <w:multiLevelType w:val="hybridMultilevel"/>
    <w:tmpl w:val="F31ADAB6"/>
    <w:lvl w:ilvl="0" w:tplc="2CE2690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06D0A1D"/>
    <w:multiLevelType w:val="hybridMultilevel"/>
    <w:tmpl w:val="1E366B2A"/>
    <w:lvl w:ilvl="0" w:tplc="040C0005">
      <w:start w:val="1"/>
      <w:numFmt w:val="bullet"/>
      <w:lvlText w:val=""/>
      <w:lvlJc w:val="left"/>
      <w:pPr>
        <w:ind w:left="140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63" w:hanging="360"/>
      </w:pPr>
      <w:rPr>
        <w:rFonts w:ascii="Wingdings" w:hAnsi="Wingdings" w:hint="default"/>
      </w:rPr>
    </w:lvl>
  </w:abstractNum>
  <w:abstractNum w:abstractNumId="23" w15:restartNumberingAfterBreak="0">
    <w:nsid w:val="31D62C4B"/>
    <w:multiLevelType w:val="hybridMultilevel"/>
    <w:tmpl w:val="EBACB698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874"/>
        </w:tabs>
        <w:ind w:left="8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1594"/>
        </w:tabs>
        <w:ind w:left="15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314"/>
        </w:tabs>
        <w:ind w:left="23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034"/>
        </w:tabs>
        <w:ind w:left="30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754"/>
        </w:tabs>
        <w:ind w:left="37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474"/>
        </w:tabs>
        <w:ind w:left="44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194"/>
        </w:tabs>
        <w:ind w:left="51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914"/>
        </w:tabs>
        <w:ind w:left="5914" w:hanging="360"/>
      </w:pPr>
      <w:rPr>
        <w:rFonts w:ascii="Wingdings" w:hAnsi="Wingdings" w:hint="default"/>
      </w:rPr>
    </w:lvl>
  </w:abstractNum>
  <w:abstractNum w:abstractNumId="24" w15:restartNumberingAfterBreak="0">
    <w:nsid w:val="33295904"/>
    <w:multiLevelType w:val="hybridMultilevel"/>
    <w:tmpl w:val="7E82E9A4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D2280538">
      <w:start w:val="7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E7F589A"/>
    <w:multiLevelType w:val="hybridMultilevel"/>
    <w:tmpl w:val="C45808D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7F1494"/>
    <w:multiLevelType w:val="hybridMultilevel"/>
    <w:tmpl w:val="37728FF6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047885"/>
    <w:multiLevelType w:val="hybridMultilevel"/>
    <w:tmpl w:val="3E523CD6"/>
    <w:lvl w:ilvl="0" w:tplc="B832CBEC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trike w:val="0"/>
        <w:dstrike w:val="0"/>
        <w:sz w:val="20"/>
        <w:u w:val="none"/>
        <w:effect w:val="none"/>
      </w:rPr>
    </w:lvl>
    <w:lvl w:ilvl="1" w:tplc="551098B2">
      <w:start w:val="1"/>
      <w:numFmt w:val="bullet"/>
      <w:lvlText w:val="-"/>
      <w:lvlJc w:val="left"/>
      <w:pPr>
        <w:tabs>
          <w:tab w:val="num" w:pos="2025"/>
        </w:tabs>
        <w:ind w:left="2025" w:hanging="945"/>
      </w:pPr>
      <w:rPr>
        <w:rFonts w:ascii="Times New Roman" w:eastAsia="Times New Roman" w:hAnsi="Times New Roman" w:cs="Times New Roman" w:hint="default"/>
        <w:strike w:val="0"/>
        <w:dstrike w:val="0"/>
        <w:sz w:val="20"/>
        <w:u w:val="none"/>
        <w:effect w:val="none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DA4C56"/>
    <w:multiLevelType w:val="hybridMultilevel"/>
    <w:tmpl w:val="97CE33A0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4F24B74"/>
    <w:multiLevelType w:val="hybridMultilevel"/>
    <w:tmpl w:val="BA5029C4"/>
    <w:lvl w:ilvl="0" w:tplc="4C8E5E7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5970815"/>
    <w:multiLevelType w:val="hybridMultilevel"/>
    <w:tmpl w:val="C2BA1354"/>
    <w:lvl w:ilvl="0" w:tplc="2D8EEE0C">
      <w:start w:val="1"/>
      <w:numFmt w:val="upperLetter"/>
      <w:lvlText w:val="%1-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501EB7"/>
    <w:multiLevelType w:val="hybridMultilevel"/>
    <w:tmpl w:val="F0160A92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9852D1D"/>
    <w:multiLevelType w:val="hybridMultilevel"/>
    <w:tmpl w:val="DD92DDF2"/>
    <w:lvl w:ilvl="0" w:tplc="040C0005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3" w15:restartNumberingAfterBreak="0">
    <w:nsid w:val="4A1437B5"/>
    <w:multiLevelType w:val="hybridMultilevel"/>
    <w:tmpl w:val="4A282DB4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34" w15:restartNumberingAfterBreak="0">
    <w:nsid w:val="5025629B"/>
    <w:multiLevelType w:val="hybridMultilevel"/>
    <w:tmpl w:val="49D6EDF8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2C4584"/>
    <w:multiLevelType w:val="hybridMultilevel"/>
    <w:tmpl w:val="9B548800"/>
    <w:lvl w:ilvl="0" w:tplc="375653F0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985B46"/>
    <w:multiLevelType w:val="multilevel"/>
    <w:tmpl w:val="8D8A51B6"/>
    <w:lvl w:ilvl="0">
      <w:start w:val="1"/>
      <w:numFmt w:val="decimal"/>
      <w:pStyle w:val="DLY1"/>
      <w:lvlText w:val="Article %1"/>
      <w:lvlJc w:val="left"/>
      <w:pPr>
        <w:ind w:left="1361" w:hanging="1361"/>
      </w:pPr>
      <w:rPr>
        <w:rFonts w:ascii="Times New Roman" w:hAnsi="Times New Roman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Zero"/>
      <w:pStyle w:val="DLY2"/>
      <w:lvlText w:val="%1.%2"/>
      <w:lvlJc w:val="left"/>
      <w:pPr>
        <w:ind w:left="1191" w:hanging="831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DLY3"/>
      <w:lvlText w:val="%1.%2.%3"/>
      <w:lvlJc w:val="left"/>
      <w:pPr>
        <w:ind w:left="1701" w:hanging="981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Letter"/>
      <w:lvlText w:val="%1.%2.%3 (%4)"/>
      <w:lvlJc w:val="left"/>
      <w:pPr>
        <w:ind w:left="1588" w:hanging="50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56605F19"/>
    <w:multiLevelType w:val="hybridMultilevel"/>
    <w:tmpl w:val="F95CF772"/>
    <w:name w:val="WW8Num52"/>
    <w:lvl w:ilvl="0" w:tplc="B6E26A0C">
      <w:start w:val="7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7081F8A"/>
    <w:multiLevelType w:val="hybridMultilevel"/>
    <w:tmpl w:val="6958AE40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F11EE2"/>
    <w:multiLevelType w:val="hybridMultilevel"/>
    <w:tmpl w:val="D974CEE8"/>
    <w:lvl w:ilvl="0" w:tplc="0000000C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Palatino" w:hAnsi="Palatino" w:cs="Times New Roman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2546FEC"/>
    <w:multiLevelType w:val="hybridMultilevel"/>
    <w:tmpl w:val="263E66C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975FA8"/>
    <w:multiLevelType w:val="hybridMultilevel"/>
    <w:tmpl w:val="021C2FAA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69B63017"/>
    <w:multiLevelType w:val="multilevel"/>
    <w:tmpl w:val="6756E66A"/>
    <w:lvl w:ilvl="0">
      <w:start w:val="1"/>
      <w:numFmt w:val="decimal"/>
      <w:pStyle w:val="StyleTitre1"/>
      <w:lvlText w:val="Article %1 - "/>
      <w:lvlJc w:val="left"/>
      <w:pPr>
        <w:tabs>
          <w:tab w:val="num" w:pos="2341"/>
        </w:tabs>
        <w:ind w:left="710" w:firstLine="0"/>
      </w:pPr>
      <w:rPr>
        <w:rFonts w:ascii="Times New Roman Gras" w:hAnsi="Times New Roman Gras" w:hint="default"/>
        <w:b/>
        <w:caps/>
        <w:sz w:val="24"/>
        <w:u w:val="none"/>
      </w:rPr>
    </w:lvl>
    <w:lvl w:ilvl="1">
      <w:start w:val="1"/>
      <w:numFmt w:val="decimalZero"/>
      <w:pStyle w:val="StyleTitre212ptSoulignement"/>
      <w:isLgl/>
      <w:lvlText w:val="%1.%2 - "/>
      <w:lvlJc w:val="left"/>
      <w:pPr>
        <w:tabs>
          <w:tab w:val="num" w:pos="953"/>
        </w:tabs>
        <w:ind w:left="180" w:firstLine="0"/>
      </w:pPr>
      <w:rPr>
        <w:rFonts w:hint="default"/>
      </w:rPr>
    </w:lvl>
    <w:lvl w:ilvl="2">
      <w:start w:val="1"/>
      <w:numFmt w:val="decimal"/>
      <w:pStyle w:val="Titre3"/>
      <w:lvlText w:val="%1.%2.%3 - "/>
      <w:lvlJc w:val="left"/>
      <w:pPr>
        <w:tabs>
          <w:tab w:val="num" w:pos="1336"/>
        </w:tabs>
        <w:ind w:left="1283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pStyle w:val="StyleStyleStyleTitre4TimesNewRomanLatin11ptComplexe"/>
      <w:lvlText w:val="(%4)"/>
      <w:lvlJc w:val="right"/>
      <w:pPr>
        <w:tabs>
          <w:tab w:val="num" w:pos="851"/>
        </w:tabs>
        <w:ind w:left="1044" w:hanging="704"/>
      </w:pPr>
      <w:rPr>
        <w:rFonts w:hint="default"/>
        <w:b/>
        <w:i w:val="0"/>
      </w:rPr>
    </w:lvl>
    <w:lvl w:ilvl="4">
      <w:start w:val="1"/>
      <w:numFmt w:val="decimal"/>
      <w:pStyle w:val="Titre5"/>
      <w:lvlText w:val="%5)"/>
      <w:lvlJc w:val="left"/>
      <w:pPr>
        <w:tabs>
          <w:tab w:val="num" w:pos="1188"/>
        </w:tabs>
        <w:ind w:left="118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476"/>
        </w:tabs>
        <w:ind w:left="147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620"/>
        </w:tabs>
        <w:ind w:left="162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764"/>
        </w:tabs>
        <w:ind w:left="1764" w:hanging="144"/>
      </w:pPr>
      <w:rPr>
        <w:rFonts w:hint="default"/>
      </w:rPr>
    </w:lvl>
  </w:abstractNum>
  <w:abstractNum w:abstractNumId="43" w15:restartNumberingAfterBreak="0">
    <w:nsid w:val="6C2649E1"/>
    <w:multiLevelType w:val="hybridMultilevel"/>
    <w:tmpl w:val="B9AA56D6"/>
    <w:lvl w:ilvl="0" w:tplc="040C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B6AA050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4" w15:restartNumberingAfterBreak="0">
    <w:nsid w:val="72C24CA5"/>
    <w:multiLevelType w:val="hybridMultilevel"/>
    <w:tmpl w:val="2AA8B9BE"/>
    <w:lvl w:ilvl="0" w:tplc="D2280538">
      <w:start w:val="7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444FA7"/>
    <w:multiLevelType w:val="hybridMultilevel"/>
    <w:tmpl w:val="E05CCB3A"/>
    <w:lvl w:ilvl="0" w:tplc="178E23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707181"/>
    <w:multiLevelType w:val="hybridMultilevel"/>
    <w:tmpl w:val="7D523092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7C06407"/>
    <w:multiLevelType w:val="hybridMultilevel"/>
    <w:tmpl w:val="6DE45CD8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90625E"/>
    <w:multiLevelType w:val="hybridMultilevel"/>
    <w:tmpl w:val="E8D00C42"/>
    <w:lvl w:ilvl="0" w:tplc="4F5E2FF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F3B3CD7"/>
    <w:multiLevelType w:val="hybridMultilevel"/>
    <w:tmpl w:val="6A82571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"/>
  </w:num>
  <w:num w:numId="3">
    <w:abstractNumId w:val="2"/>
  </w:num>
  <w:num w:numId="4">
    <w:abstractNumId w:val="4"/>
  </w:num>
  <w:num w:numId="5">
    <w:abstractNumId w:val="39"/>
  </w:num>
  <w:num w:numId="6">
    <w:abstractNumId w:val="21"/>
  </w:num>
  <w:num w:numId="7">
    <w:abstractNumId w:val="15"/>
  </w:num>
  <w:num w:numId="8">
    <w:abstractNumId w:val="9"/>
  </w:num>
  <w:num w:numId="9">
    <w:abstractNumId w:val="42"/>
  </w:num>
  <w:num w:numId="10">
    <w:abstractNumId w:val="7"/>
  </w:num>
  <w:num w:numId="11">
    <w:abstractNumId w:val="32"/>
  </w:num>
  <w:num w:numId="12">
    <w:abstractNumId w:val="29"/>
  </w:num>
  <w:num w:numId="13">
    <w:abstractNumId w:val="43"/>
  </w:num>
  <w:num w:numId="14">
    <w:abstractNumId w:val="35"/>
  </w:num>
  <w:num w:numId="15">
    <w:abstractNumId w:val="31"/>
  </w:num>
  <w:num w:numId="16">
    <w:abstractNumId w:val="14"/>
  </w:num>
  <w:num w:numId="17">
    <w:abstractNumId w:val="17"/>
  </w:num>
  <w:num w:numId="18">
    <w:abstractNumId w:val="10"/>
  </w:num>
  <w:num w:numId="19">
    <w:abstractNumId w:val="33"/>
  </w:num>
  <w:num w:numId="20">
    <w:abstractNumId w:val="6"/>
  </w:num>
  <w:num w:numId="21">
    <w:abstractNumId w:val="16"/>
  </w:num>
  <w:num w:numId="22">
    <w:abstractNumId w:val="28"/>
  </w:num>
  <w:num w:numId="23">
    <w:abstractNumId w:val="34"/>
  </w:num>
  <w:num w:numId="24">
    <w:abstractNumId w:val="18"/>
  </w:num>
  <w:num w:numId="25">
    <w:abstractNumId w:val="24"/>
  </w:num>
  <w:num w:numId="26">
    <w:abstractNumId w:val="44"/>
  </w:num>
  <w:num w:numId="2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26"/>
  </w:num>
  <w:num w:numId="30">
    <w:abstractNumId w:val="47"/>
  </w:num>
  <w:num w:numId="31">
    <w:abstractNumId w:val="41"/>
  </w:num>
  <w:num w:numId="32">
    <w:abstractNumId w:val="27"/>
  </w:num>
  <w:num w:numId="33">
    <w:abstractNumId w:val="8"/>
  </w:num>
  <w:num w:numId="34">
    <w:abstractNumId w:val="38"/>
  </w:num>
  <w:num w:numId="35">
    <w:abstractNumId w:val="0"/>
  </w:num>
  <w:num w:numId="36">
    <w:abstractNumId w:val="13"/>
  </w:num>
  <w:num w:numId="37">
    <w:abstractNumId w:val="11"/>
  </w:num>
  <w:num w:numId="38">
    <w:abstractNumId w:val="23"/>
  </w:num>
  <w:num w:numId="39">
    <w:abstractNumId w:val="25"/>
  </w:num>
  <w:num w:numId="40">
    <w:abstractNumId w:val="22"/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0"/>
  </w:num>
  <w:num w:numId="44">
    <w:abstractNumId w:val="49"/>
  </w:num>
  <w:num w:numId="45">
    <w:abstractNumId w:val="5"/>
  </w:num>
  <w:num w:numId="46">
    <w:abstractNumId w:val="46"/>
  </w:num>
  <w:num w:numId="4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0"/>
  </w:num>
  <w:num w:numId="51">
    <w:abstractNumId w:val="36"/>
  </w:num>
  <w:num w:numId="5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8"/>
  </w:num>
  <w:num w:numId="5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activeWritingStyle w:appName="MSWord" w:lang="fr-CA" w:vendorID="64" w:dllVersion="131078" w:nlCheck="1" w:checkStyle="1"/>
  <w:activeWritingStyle w:appName="MSWord" w:lang="en-US" w:vendorID="64" w:dllVersion="131078" w:nlCheck="1" w:checkStyle="1"/>
  <w:activeWritingStyle w:appName="MSWord" w:lang="de-DE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5057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0D8"/>
    <w:rsid w:val="00000261"/>
    <w:rsid w:val="00000667"/>
    <w:rsid w:val="000009D8"/>
    <w:rsid w:val="00000A2F"/>
    <w:rsid w:val="00000C08"/>
    <w:rsid w:val="00002124"/>
    <w:rsid w:val="000022CA"/>
    <w:rsid w:val="00002A0A"/>
    <w:rsid w:val="00002A12"/>
    <w:rsid w:val="00002B0B"/>
    <w:rsid w:val="000038DF"/>
    <w:rsid w:val="00003E87"/>
    <w:rsid w:val="0000466E"/>
    <w:rsid w:val="000046AF"/>
    <w:rsid w:val="000048E0"/>
    <w:rsid w:val="00004AF1"/>
    <w:rsid w:val="00004DAF"/>
    <w:rsid w:val="00004FE6"/>
    <w:rsid w:val="000052F9"/>
    <w:rsid w:val="00005815"/>
    <w:rsid w:val="0000584F"/>
    <w:rsid w:val="00005B81"/>
    <w:rsid w:val="00005F0D"/>
    <w:rsid w:val="00006151"/>
    <w:rsid w:val="0000641A"/>
    <w:rsid w:val="0000650F"/>
    <w:rsid w:val="000068E8"/>
    <w:rsid w:val="0000690E"/>
    <w:rsid w:val="00006FDC"/>
    <w:rsid w:val="0000771A"/>
    <w:rsid w:val="00007B37"/>
    <w:rsid w:val="00007F54"/>
    <w:rsid w:val="000100B7"/>
    <w:rsid w:val="000100E1"/>
    <w:rsid w:val="0001017A"/>
    <w:rsid w:val="00010501"/>
    <w:rsid w:val="00011442"/>
    <w:rsid w:val="00011564"/>
    <w:rsid w:val="000119D1"/>
    <w:rsid w:val="000119F1"/>
    <w:rsid w:val="00011B47"/>
    <w:rsid w:val="000124C5"/>
    <w:rsid w:val="00012BE5"/>
    <w:rsid w:val="00012C1E"/>
    <w:rsid w:val="00012ED0"/>
    <w:rsid w:val="00012F7D"/>
    <w:rsid w:val="00013835"/>
    <w:rsid w:val="00013C26"/>
    <w:rsid w:val="000146AA"/>
    <w:rsid w:val="00014B18"/>
    <w:rsid w:val="00014D1A"/>
    <w:rsid w:val="000150EF"/>
    <w:rsid w:val="00015D37"/>
    <w:rsid w:val="000160CE"/>
    <w:rsid w:val="00016895"/>
    <w:rsid w:val="00016CDB"/>
    <w:rsid w:val="000172A4"/>
    <w:rsid w:val="000203EA"/>
    <w:rsid w:val="000205A0"/>
    <w:rsid w:val="0002093A"/>
    <w:rsid w:val="00020BB8"/>
    <w:rsid w:val="00020C78"/>
    <w:rsid w:val="000210FA"/>
    <w:rsid w:val="0002196D"/>
    <w:rsid w:val="00021A36"/>
    <w:rsid w:val="00021F44"/>
    <w:rsid w:val="000223F1"/>
    <w:rsid w:val="00022600"/>
    <w:rsid w:val="00022E0C"/>
    <w:rsid w:val="0002354A"/>
    <w:rsid w:val="00023603"/>
    <w:rsid w:val="000236BB"/>
    <w:rsid w:val="000236ED"/>
    <w:rsid w:val="0002371F"/>
    <w:rsid w:val="000237B4"/>
    <w:rsid w:val="00023EE6"/>
    <w:rsid w:val="00023FE2"/>
    <w:rsid w:val="0002425F"/>
    <w:rsid w:val="0002473E"/>
    <w:rsid w:val="00024782"/>
    <w:rsid w:val="00024AF1"/>
    <w:rsid w:val="00025445"/>
    <w:rsid w:val="00025854"/>
    <w:rsid w:val="0002645F"/>
    <w:rsid w:val="000264BF"/>
    <w:rsid w:val="00026522"/>
    <w:rsid w:val="00026849"/>
    <w:rsid w:val="000268B4"/>
    <w:rsid w:val="00026A92"/>
    <w:rsid w:val="00026B52"/>
    <w:rsid w:val="00026C7F"/>
    <w:rsid w:val="000270B7"/>
    <w:rsid w:val="00027107"/>
    <w:rsid w:val="00027884"/>
    <w:rsid w:val="00027BEB"/>
    <w:rsid w:val="00027F67"/>
    <w:rsid w:val="000303D8"/>
    <w:rsid w:val="0003078D"/>
    <w:rsid w:val="00030945"/>
    <w:rsid w:val="00030C61"/>
    <w:rsid w:val="000318C5"/>
    <w:rsid w:val="00032D31"/>
    <w:rsid w:val="00033267"/>
    <w:rsid w:val="00033A96"/>
    <w:rsid w:val="00033BBA"/>
    <w:rsid w:val="000345B3"/>
    <w:rsid w:val="00035271"/>
    <w:rsid w:val="00035304"/>
    <w:rsid w:val="00035412"/>
    <w:rsid w:val="000354E8"/>
    <w:rsid w:val="00035AB8"/>
    <w:rsid w:val="0003600F"/>
    <w:rsid w:val="00036774"/>
    <w:rsid w:val="00036976"/>
    <w:rsid w:val="000369CD"/>
    <w:rsid w:val="000369F1"/>
    <w:rsid w:val="00036ACE"/>
    <w:rsid w:val="00036D67"/>
    <w:rsid w:val="000375BF"/>
    <w:rsid w:val="0003794C"/>
    <w:rsid w:val="00041428"/>
    <w:rsid w:val="00041672"/>
    <w:rsid w:val="00041B4F"/>
    <w:rsid w:val="00042CF7"/>
    <w:rsid w:val="000433AA"/>
    <w:rsid w:val="00044389"/>
    <w:rsid w:val="000448F4"/>
    <w:rsid w:val="0004497B"/>
    <w:rsid w:val="00044BB6"/>
    <w:rsid w:val="00044FF4"/>
    <w:rsid w:val="000450FF"/>
    <w:rsid w:val="00045187"/>
    <w:rsid w:val="00045251"/>
    <w:rsid w:val="000452E6"/>
    <w:rsid w:val="000458EB"/>
    <w:rsid w:val="00045A8B"/>
    <w:rsid w:val="00045EE1"/>
    <w:rsid w:val="000460A7"/>
    <w:rsid w:val="000465E7"/>
    <w:rsid w:val="00046CB6"/>
    <w:rsid w:val="00047122"/>
    <w:rsid w:val="00047560"/>
    <w:rsid w:val="0004774A"/>
    <w:rsid w:val="00047959"/>
    <w:rsid w:val="00047A6B"/>
    <w:rsid w:val="00050108"/>
    <w:rsid w:val="00050467"/>
    <w:rsid w:val="000507EE"/>
    <w:rsid w:val="00050EB4"/>
    <w:rsid w:val="0005136C"/>
    <w:rsid w:val="000523E4"/>
    <w:rsid w:val="0005245B"/>
    <w:rsid w:val="00052AAE"/>
    <w:rsid w:val="000533D1"/>
    <w:rsid w:val="00053B35"/>
    <w:rsid w:val="00054145"/>
    <w:rsid w:val="00054155"/>
    <w:rsid w:val="00054337"/>
    <w:rsid w:val="0005450B"/>
    <w:rsid w:val="00054675"/>
    <w:rsid w:val="00054E4A"/>
    <w:rsid w:val="0005500B"/>
    <w:rsid w:val="000550AA"/>
    <w:rsid w:val="00055323"/>
    <w:rsid w:val="00055382"/>
    <w:rsid w:val="00055D60"/>
    <w:rsid w:val="000563ED"/>
    <w:rsid w:val="00056401"/>
    <w:rsid w:val="00056571"/>
    <w:rsid w:val="000568AB"/>
    <w:rsid w:val="00056ACB"/>
    <w:rsid w:val="00056F92"/>
    <w:rsid w:val="00057141"/>
    <w:rsid w:val="00057410"/>
    <w:rsid w:val="000601EF"/>
    <w:rsid w:val="00061005"/>
    <w:rsid w:val="00061325"/>
    <w:rsid w:val="00061466"/>
    <w:rsid w:val="000614A0"/>
    <w:rsid w:val="00061814"/>
    <w:rsid w:val="00062450"/>
    <w:rsid w:val="00062708"/>
    <w:rsid w:val="00062796"/>
    <w:rsid w:val="00062878"/>
    <w:rsid w:val="00062BE7"/>
    <w:rsid w:val="00062F81"/>
    <w:rsid w:val="00062FC9"/>
    <w:rsid w:val="0006303B"/>
    <w:rsid w:val="000630E4"/>
    <w:rsid w:val="00063D68"/>
    <w:rsid w:val="00063E0F"/>
    <w:rsid w:val="00063E62"/>
    <w:rsid w:val="0006436A"/>
    <w:rsid w:val="000644D7"/>
    <w:rsid w:val="00064503"/>
    <w:rsid w:val="0006458F"/>
    <w:rsid w:val="000649EB"/>
    <w:rsid w:val="0006639B"/>
    <w:rsid w:val="00066564"/>
    <w:rsid w:val="000665CF"/>
    <w:rsid w:val="000673A8"/>
    <w:rsid w:val="00067D5F"/>
    <w:rsid w:val="000713DE"/>
    <w:rsid w:val="00071748"/>
    <w:rsid w:val="000718D2"/>
    <w:rsid w:val="000718D9"/>
    <w:rsid w:val="00071D0B"/>
    <w:rsid w:val="00071EC2"/>
    <w:rsid w:val="000721F5"/>
    <w:rsid w:val="00072795"/>
    <w:rsid w:val="00072947"/>
    <w:rsid w:val="00072B47"/>
    <w:rsid w:val="00072DED"/>
    <w:rsid w:val="000732F1"/>
    <w:rsid w:val="000734A6"/>
    <w:rsid w:val="0007355E"/>
    <w:rsid w:val="00073653"/>
    <w:rsid w:val="00073666"/>
    <w:rsid w:val="000736D3"/>
    <w:rsid w:val="0007380E"/>
    <w:rsid w:val="00073B19"/>
    <w:rsid w:val="00073B38"/>
    <w:rsid w:val="00074BAF"/>
    <w:rsid w:val="00075C7E"/>
    <w:rsid w:val="00075EAD"/>
    <w:rsid w:val="00076589"/>
    <w:rsid w:val="00076744"/>
    <w:rsid w:val="00076D72"/>
    <w:rsid w:val="000774CC"/>
    <w:rsid w:val="0007779D"/>
    <w:rsid w:val="000805BE"/>
    <w:rsid w:val="00080C1D"/>
    <w:rsid w:val="00080D94"/>
    <w:rsid w:val="00081151"/>
    <w:rsid w:val="000814F8"/>
    <w:rsid w:val="00081547"/>
    <w:rsid w:val="0008192B"/>
    <w:rsid w:val="00081C7A"/>
    <w:rsid w:val="00081D89"/>
    <w:rsid w:val="00082468"/>
    <w:rsid w:val="000833A5"/>
    <w:rsid w:val="00083ACE"/>
    <w:rsid w:val="00083C60"/>
    <w:rsid w:val="00083D31"/>
    <w:rsid w:val="00083D98"/>
    <w:rsid w:val="00084049"/>
    <w:rsid w:val="00084161"/>
    <w:rsid w:val="00084505"/>
    <w:rsid w:val="000846CC"/>
    <w:rsid w:val="000851C4"/>
    <w:rsid w:val="0008529C"/>
    <w:rsid w:val="00085307"/>
    <w:rsid w:val="0008531E"/>
    <w:rsid w:val="00086370"/>
    <w:rsid w:val="000865F5"/>
    <w:rsid w:val="000867D4"/>
    <w:rsid w:val="000868A6"/>
    <w:rsid w:val="00086F01"/>
    <w:rsid w:val="0008700E"/>
    <w:rsid w:val="00087091"/>
    <w:rsid w:val="00087209"/>
    <w:rsid w:val="000872F3"/>
    <w:rsid w:val="000879A1"/>
    <w:rsid w:val="0009020F"/>
    <w:rsid w:val="00090795"/>
    <w:rsid w:val="0009083B"/>
    <w:rsid w:val="000909D6"/>
    <w:rsid w:val="000909DA"/>
    <w:rsid w:val="00090AA5"/>
    <w:rsid w:val="00090B97"/>
    <w:rsid w:val="000910CB"/>
    <w:rsid w:val="00091270"/>
    <w:rsid w:val="000915DC"/>
    <w:rsid w:val="00091724"/>
    <w:rsid w:val="00091A32"/>
    <w:rsid w:val="00091BC6"/>
    <w:rsid w:val="00091E25"/>
    <w:rsid w:val="000928E0"/>
    <w:rsid w:val="00092A91"/>
    <w:rsid w:val="000930FA"/>
    <w:rsid w:val="0009327F"/>
    <w:rsid w:val="0009353A"/>
    <w:rsid w:val="0009394B"/>
    <w:rsid w:val="00093CCB"/>
    <w:rsid w:val="00093D1B"/>
    <w:rsid w:val="00093F4F"/>
    <w:rsid w:val="00094243"/>
    <w:rsid w:val="000948F0"/>
    <w:rsid w:val="00094A6E"/>
    <w:rsid w:val="00095494"/>
    <w:rsid w:val="00095604"/>
    <w:rsid w:val="00095AF2"/>
    <w:rsid w:val="00095C27"/>
    <w:rsid w:val="0009651B"/>
    <w:rsid w:val="00096E96"/>
    <w:rsid w:val="00097121"/>
    <w:rsid w:val="000973CB"/>
    <w:rsid w:val="000975AF"/>
    <w:rsid w:val="000976AE"/>
    <w:rsid w:val="00097997"/>
    <w:rsid w:val="00097C7D"/>
    <w:rsid w:val="000A054F"/>
    <w:rsid w:val="000A072D"/>
    <w:rsid w:val="000A0C33"/>
    <w:rsid w:val="000A0EA5"/>
    <w:rsid w:val="000A163A"/>
    <w:rsid w:val="000A1EEA"/>
    <w:rsid w:val="000A23B7"/>
    <w:rsid w:val="000A2D08"/>
    <w:rsid w:val="000A2DF9"/>
    <w:rsid w:val="000A3041"/>
    <w:rsid w:val="000A363B"/>
    <w:rsid w:val="000A368F"/>
    <w:rsid w:val="000A3B27"/>
    <w:rsid w:val="000A3E74"/>
    <w:rsid w:val="000A41EE"/>
    <w:rsid w:val="000A4256"/>
    <w:rsid w:val="000A43F7"/>
    <w:rsid w:val="000A45E2"/>
    <w:rsid w:val="000A469D"/>
    <w:rsid w:val="000A46A1"/>
    <w:rsid w:val="000A46C3"/>
    <w:rsid w:val="000A4A3C"/>
    <w:rsid w:val="000A50B5"/>
    <w:rsid w:val="000A580C"/>
    <w:rsid w:val="000A5BB6"/>
    <w:rsid w:val="000A6126"/>
    <w:rsid w:val="000A6171"/>
    <w:rsid w:val="000A62E3"/>
    <w:rsid w:val="000A63D1"/>
    <w:rsid w:val="000A684B"/>
    <w:rsid w:val="000A68C0"/>
    <w:rsid w:val="000A6F56"/>
    <w:rsid w:val="000A7248"/>
    <w:rsid w:val="000A74D7"/>
    <w:rsid w:val="000A756F"/>
    <w:rsid w:val="000A7ADE"/>
    <w:rsid w:val="000A7DC4"/>
    <w:rsid w:val="000B0253"/>
    <w:rsid w:val="000B075C"/>
    <w:rsid w:val="000B0981"/>
    <w:rsid w:val="000B14A1"/>
    <w:rsid w:val="000B153C"/>
    <w:rsid w:val="000B1B11"/>
    <w:rsid w:val="000B2A68"/>
    <w:rsid w:val="000B2D2D"/>
    <w:rsid w:val="000B32BC"/>
    <w:rsid w:val="000B342C"/>
    <w:rsid w:val="000B3745"/>
    <w:rsid w:val="000B3B5A"/>
    <w:rsid w:val="000B3BF4"/>
    <w:rsid w:val="000B3E63"/>
    <w:rsid w:val="000B3EC6"/>
    <w:rsid w:val="000B471F"/>
    <w:rsid w:val="000B47D8"/>
    <w:rsid w:val="000B50BE"/>
    <w:rsid w:val="000B50CE"/>
    <w:rsid w:val="000B538E"/>
    <w:rsid w:val="000B5B1E"/>
    <w:rsid w:val="000B6911"/>
    <w:rsid w:val="000B6AC6"/>
    <w:rsid w:val="000B6C1D"/>
    <w:rsid w:val="000B6E5B"/>
    <w:rsid w:val="000B7B2D"/>
    <w:rsid w:val="000B7BC3"/>
    <w:rsid w:val="000B7F73"/>
    <w:rsid w:val="000C0737"/>
    <w:rsid w:val="000C1012"/>
    <w:rsid w:val="000C1343"/>
    <w:rsid w:val="000C1478"/>
    <w:rsid w:val="000C18B3"/>
    <w:rsid w:val="000C1DE4"/>
    <w:rsid w:val="000C242E"/>
    <w:rsid w:val="000C280D"/>
    <w:rsid w:val="000C2B6B"/>
    <w:rsid w:val="000C2CFF"/>
    <w:rsid w:val="000C2DA7"/>
    <w:rsid w:val="000C2F75"/>
    <w:rsid w:val="000C3008"/>
    <w:rsid w:val="000C3295"/>
    <w:rsid w:val="000C347B"/>
    <w:rsid w:val="000C34DF"/>
    <w:rsid w:val="000C37BE"/>
    <w:rsid w:val="000C3B11"/>
    <w:rsid w:val="000C3D99"/>
    <w:rsid w:val="000C410F"/>
    <w:rsid w:val="000C41BF"/>
    <w:rsid w:val="000C4267"/>
    <w:rsid w:val="000C4366"/>
    <w:rsid w:val="000C43D0"/>
    <w:rsid w:val="000C462A"/>
    <w:rsid w:val="000C46B5"/>
    <w:rsid w:val="000C4C7A"/>
    <w:rsid w:val="000C4C95"/>
    <w:rsid w:val="000C4EEF"/>
    <w:rsid w:val="000C501A"/>
    <w:rsid w:val="000C59D7"/>
    <w:rsid w:val="000C5BB1"/>
    <w:rsid w:val="000C5E73"/>
    <w:rsid w:val="000C6382"/>
    <w:rsid w:val="000C682F"/>
    <w:rsid w:val="000C6A93"/>
    <w:rsid w:val="000C7617"/>
    <w:rsid w:val="000C7964"/>
    <w:rsid w:val="000D0021"/>
    <w:rsid w:val="000D0157"/>
    <w:rsid w:val="000D0A18"/>
    <w:rsid w:val="000D0C81"/>
    <w:rsid w:val="000D0EBF"/>
    <w:rsid w:val="000D10F7"/>
    <w:rsid w:val="000D1189"/>
    <w:rsid w:val="000D1273"/>
    <w:rsid w:val="000D1286"/>
    <w:rsid w:val="000D157A"/>
    <w:rsid w:val="000D1AB5"/>
    <w:rsid w:val="000D1EA8"/>
    <w:rsid w:val="000D23AD"/>
    <w:rsid w:val="000D2C94"/>
    <w:rsid w:val="000D2E41"/>
    <w:rsid w:val="000D2EFC"/>
    <w:rsid w:val="000D3243"/>
    <w:rsid w:val="000D3D73"/>
    <w:rsid w:val="000D4121"/>
    <w:rsid w:val="000D4542"/>
    <w:rsid w:val="000D4594"/>
    <w:rsid w:val="000D46C1"/>
    <w:rsid w:val="000D46C8"/>
    <w:rsid w:val="000D58F2"/>
    <w:rsid w:val="000D63D7"/>
    <w:rsid w:val="000D6902"/>
    <w:rsid w:val="000D6A29"/>
    <w:rsid w:val="000D6F40"/>
    <w:rsid w:val="000D77A1"/>
    <w:rsid w:val="000D77C1"/>
    <w:rsid w:val="000D7D99"/>
    <w:rsid w:val="000E073C"/>
    <w:rsid w:val="000E0A8A"/>
    <w:rsid w:val="000E0C29"/>
    <w:rsid w:val="000E1F7A"/>
    <w:rsid w:val="000E2039"/>
    <w:rsid w:val="000E30A2"/>
    <w:rsid w:val="000E352C"/>
    <w:rsid w:val="000E3608"/>
    <w:rsid w:val="000E3785"/>
    <w:rsid w:val="000E3812"/>
    <w:rsid w:val="000E3861"/>
    <w:rsid w:val="000E415D"/>
    <w:rsid w:val="000E4632"/>
    <w:rsid w:val="000E4B76"/>
    <w:rsid w:val="000E4C4F"/>
    <w:rsid w:val="000E542D"/>
    <w:rsid w:val="000E55FC"/>
    <w:rsid w:val="000E5600"/>
    <w:rsid w:val="000E599C"/>
    <w:rsid w:val="000E5A11"/>
    <w:rsid w:val="000E5A23"/>
    <w:rsid w:val="000E608A"/>
    <w:rsid w:val="000E6223"/>
    <w:rsid w:val="000E6413"/>
    <w:rsid w:val="000E6523"/>
    <w:rsid w:val="000E6A93"/>
    <w:rsid w:val="000E6BAE"/>
    <w:rsid w:val="000E6F2E"/>
    <w:rsid w:val="000E7F33"/>
    <w:rsid w:val="000F0297"/>
    <w:rsid w:val="000F02F3"/>
    <w:rsid w:val="000F1380"/>
    <w:rsid w:val="000F1657"/>
    <w:rsid w:val="000F1B41"/>
    <w:rsid w:val="000F1EAE"/>
    <w:rsid w:val="000F21AA"/>
    <w:rsid w:val="000F2280"/>
    <w:rsid w:val="000F272E"/>
    <w:rsid w:val="000F3300"/>
    <w:rsid w:val="000F3439"/>
    <w:rsid w:val="000F34C9"/>
    <w:rsid w:val="000F3965"/>
    <w:rsid w:val="000F3B36"/>
    <w:rsid w:val="000F3C7F"/>
    <w:rsid w:val="000F4107"/>
    <w:rsid w:val="000F4C63"/>
    <w:rsid w:val="000F5178"/>
    <w:rsid w:val="000F52F6"/>
    <w:rsid w:val="000F5412"/>
    <w:rsid w:val="000F5A48"/>
    <w:rsid w:val="000F5D82"/>
    <w:rsid w:val="000F5FD6"/>
    <w:rsid w:val="000F62D5"/>
    <w:rsid w:val="000F66AD"/>
    <w:rsid w:val="000F6820"/>
    <w:rsid w:val="000F7019"/>
    <w:rsid w:val="000F72B2"/>
    <w:rsid w:val="000F7808"/>
    <w:rsid w:val="000F7850"/>
    <w:rsid w:val="000F7A59"/>
    <w:rsid w:val="000F7DEF"/>
    <w:rsid w:val="000F7FFB"/>
    <w:rsid w:val="00100384"/>
    <w:rsid w:val="001005A9"/>
    <w:rsid w:val="001005AB"/>
    <w:rsid w:val="0010091A"/>
    <w:rsid w:val="00100E00"/>
    <w:rsid w:val="00100E06"/>
    <w:rsid w:val="00101645"/>
    <w:rsid w:val="001017B2"/>
    <w:rsid w:val="00101B8D"/>
    <w:rsid w:val="00101FCA"/>
    <w:rsid w:val="00101FE6"/>
    <w:rsid w:val="001023D6"/>
    <w:rsid w:val="001029DC"/>
    <w:rsid w:val="001033B2"/>
    <w:rsid w:val="0010446D"/>
    <w:rsid w:val="0010460C"/>
    <w:rsid w:val="00104658"/>
    <w:rsid w:val="00104776"/>
    <w:rsid w:val="0010485B"/>
    <w:rsid w:val="001052FE"/>
    <w:rsid w:val="001058E4"/>
    <w:rsid w:val="00105B44"/>
    <w:rsid w:val="00106C78"/>
    <w:rsid w:val="00106EDB"/>
    <w:rsid w:val="001070DD"/>
    <w:rsid w:val="001079E2"/>
    <w:rsid w:val="00107BF9"/>
    <w:rsid w:val="00110057"/>
    <w:rsid w:val="00110261"/>
    <w:rsid w:val="001105EC"/>
    <w:rsid w:val="00110620"/>
    <w:rsid w:val="00110B33"/>
    <w:rsid w:val="00110E50"/>
    <w:rsid w:val="00110E6D"/>
    <w:rsid w:val="0011119F"/>
    <w:rsid w:val="00111210"/>
    <w:rsid w:val="00111A08"/>
    <w:rsid w:val="0011232A"/>
    <w:rsid w:val="001127B3"/>
    <w:rsid w:val="001127F3"/>
    <w:rsid w:val="0011348E"/>
    <w:rsid w:val="001139C2"/>
    <w:rsid w:val="00113D26"/>
    <w:rsid w:val="00113D2A"/>
    <w:rsid w:val="001143B4"/>
    <w:rsid w:val="00114563"/>
    <w:rsid w:val="001145C9"/>
    <w:rsid w:val="001149BA"/>
    <w:rsid w:val="00115A5F"/>
    <w:rsid w:val="00115AC7"/>
    <w:rsid w:val="00115BC7"/>
    <w:rsid w:val="00115E22"/>
    <w:rsid w:val="00116B32"/>
    <w:rsid w:val="00116F7E"/>
    <w:rsid w:val="00116F89"/>
    <w:rsid w:val="001178BD"/>
    <w:rsid w:val="00120494"/>
    <w:rsid w:val="00120768"/>
    <w:rsid w:val="00121796"/>
    <w:rsid w:val="00121F49"/>
    <w:rsid w:val="00122303"/>
    <w:rsid w:val="00123546"/>
    <w:rsid w:val="00123829"/>
    <w:rsid w:val="00123BDB"/>
    <w:rsid w:val="00123EBF"/>
    <w:rsid w:val="00123F57"/>
    <w:rsid w:val="0012407D"/>
    <w:rsid w:val="00124A76"/>
    <w:rsid w:val="00125195"/>
    <w:rsid w:val="00125316"/>
    <w:rsid w:val="001254FE"/>
    <w:rsid w:val="001256A2"/>
    <w:rsid w:val="00125949"/>
    <w:rsid w:val="00126AB1"/>
    <w:rsid w:val="00126C2D"/>
    <w:rsid w:val="00126D2D"/>
    <w:rsid w:val="001272CC"/>
    <w:rsid w:val="00127C6F"/>
    <w:rsid w:val="00127CF9"/>
    <w:rsid w:val="001302B5"/>
    <w:rsid w:val="001302F1"/>
    <w:rsid w:val="00130B50"/>
    <w:rsid w:val="00131710"/>
    <w:rsid w:val="0013184A"/>
    <w:rsid w:val="00132339"/>
    <w:rsid w:val="00132866"/>
    <w:rsid w:val="00132B54"/>
    <w:rsid w:val="00132CD2"/>
    <w:rsid w:val="0013318F"/>
    <w:rsid w:val="0013364A"/>
    <w:rsid w:val="00133CBC"/>
    <w:rsid w:val="00133F60"/>
    <w:rsid w:val="001340C2"/>
    <w:rsid w:val="00134725"/>
    <w:rsid w:val="00135023"/>
    <w:rsid w:val="00135A51"/>
    <w:rsid w:val="00135F2E"/>
    <w:rsid w:val="00135FFC"/>
    <w:rsid w:val="00136527"/>
    <w:rsid w:val="00136649"/>
    <w:rsid w:val="001366D9"/>
    <w:rsid w:val="00136F59"/>
    <w:rsid w:val="0013739B"/>
    <w:rsid w:val="001374CC"/>
    <w:rsid w:val="0013795D"/>
    <w:rsid w:val="00137E1C"/>
    <w:rsid w:val="00140125"/>
    <w:rsid w:val="001403EE"/>
    <w:rsid w:val="001405CB"/>
    <w:rsid w:val="001406D0"/>
    <w:rsid w:val="00140D60"/>
    <w:rsid w:val="00140E53"/>
    <w:rsid w:val="00140F3B"/>
    <w:rsid w:val="001411BA"/>
    <w:rsid w:val="00142036"/>
    <w:rsid w:val="0014253C"/>
    <w:rsid w:val="00142679"/>
    <w:rsid w:val="00142CEB"/>
    <w:rsid w:val="00142DE6"/>
    <w:rsid w:val="00143951"/>
    <w:rsid w:val="00143AD0"/>
    <w:rsid w:val="00143DBA"/>
    <w:rsid w:val="001447A8"/>
    <w:rsid w:val="00144A73"/>
    <w:rsid w:val="00144A84"/>
    <w:rsid w:val="00144DED"/>
    <w:rsid w:val="0014538F"/>
    <w:rsid w:val="0014540E"/>
    <w:rsid w:val="00145800"/>
    <w:rsid w:val="00145873"/>
    <w:rsid w:val="001459A1"/>
    <w:rsid w:val="00146420"/>
    <w:rsid w:val="0014681A"/>
    <w:rsid w:val="00146B57"/>
    <w:rsid w:val="00146C52"/>
    <w:rsid w:val="00146D3C"/>
    <w:rsid w:val="0014747D"/>
    <w:rsid w:val="0014754E"/>
    <w:rsid w:val="0014760C"/>
    <w:rsid w:val="00147831"/>
    <w:rsid w:val="001500BD"/>
    <w:rsid w:val="0015065F"/>
    <w:rsid w:val="001507A2"/>
    <w:rsid w:val="00151699"/>
    <w:rsid w:val="001519C0"/>
    <w:rsid w:val="00151CA8"/>
    <w:rsid w:val="00152950"/>
    <w:rsid w:val="00152D8B"/>
    <w:rsid w:val="0015317C"/>
    <w:rsid w:val="001533F3"/>
    <w:rsid w:val="00153762"/>
    <w:rsid w:val="00153A3C"/>
    <w:rsid w:val="00153BC1"/>
    <w:rsid w:val="0015406A"/>
    <w:rsid w:val="00154209"/>
    <w:rsid w:val="001545B7"/>
    <w:rsid w:val="00155481"/>
    <w:rsid w:val="00155505"/>
    <w:rsid w:val="00155F76"/>
    <w:rsid w:val="0015602C"/>
    <w:rsid w:val="00156405"/>
    <w:rsid w:val="00157017"/>
    <w:rsid w:val="00157450"/>
    <w:rsid w:val="00157495"/>
    <w:rsid w:val="00157A08"/>
    <w:rsid w:val="00160305"/>
    <w:rsid w:val="0016077B"/>
    <w:rsid w:val="00160966"/>
    <w:rsid w:val="00160CB5"/>
    <w:rsid w:val="0016187E"/>
    <w:rsid w:val="00161B33"/>
    <w:rsid w:val="0016298E"/>
    <w:rsid w:val="00162B5B"/>
    <w:rsid w:val="0016341C"/>
    <w:rsid w:val="00163507"/>
    <w:rsid w:val="00163D01"/>
    <w:rsid w:val="00163DAE"/>
    <w:rsid w:val="00163FA6"/>
    <w:rsid w:val="0016420F"/>
    <w:rsid w:val="001643D7"/>
    <w:rsid w:val="001647A3"/>
    <w:rsid w:val="00164A65"/>
    <w:rsid w:val="00165190"/>
    <w:rsid w:val="001652C7"/>
    <w:rsid w:val="00165B59"/>
    <w:rsid w:val="00165DAC"/>
    <w:rsid w:val="0016605B"/>
    <w:rsid w:val="001666F3"/>
    <w:rsid w:val="0016687C"/>
    <w:rsid w:val="00166C12"/>
    <w:rsid w:val="00166E76"/>
    <w:rsid w:val="00167065"/>
    <w:rsid w:val="001673F9"/>
    <w:rsid w:val="0016756E"/>
    <w:rsid w:val="001676D9"/>
    <w:rsid w:val="00167B9C"/>
    <w:rsid w:val="00167E6B"/>
    <w:rsid w:val="001703B1"/>
    <w:rsid w:val="00170823"/>
    <w:rsid w:val="00170875"/>
    <w:rsid w:val="00170D32"/>
    <w:rsid w:val="0017138F"/>
    <w:rsid w:val="001715BF"/>
    <w:rsid w:val="00171813"/>
    <w:rsid w:val="00171953"/>
    <w:rsid w:val="00171AA7"/>
    <w:rsid w:val="00171EEF"/>
    <w:rsid w:val="001721ED"/>
    <w:rsid w:val="0017245A"/>
    <w:rsid w:val="00172528"/>
    <w:rsid w:val="00172894"/>
    <w:rsid w:val="00172E67"/>
    <w:rsid w:val="001731D9"/>
    <w:rsid w:val="0017332D"/>
    <w:rsid w:val="001734FA"/>
    <w:rsid w:val="00173869"/>
    <w:rsid w:val="001739FE"/>
    <w:rsid w:val="0017408E"/>
    <w:rsid w:val="00174332"/>
    <w:rsid w:val="00174D89"/>
    <w:rsid w:val="00175218"/>
    <w:rsid w:val="0017552A"/>
    <w:rsid w:val="00175A4F"/>
    <w:rsid w:val="00175B43"/>
    <w:rsid w:val="00175D9B"/>
    <w:rsid w:val="001761E1"/>
    <w:rsid w:val="001763D2"/>
    <w:rsid w:val="00176647"/>
    <w:rsid w:val="00176C9A"/>
    <w:rsid w:val="0017708F"/>
    <w:rsid w:val="00177EBB"/>
    <w:rsid w:val="0018022B"/>
    <w:rsid w:val="001809B1"/>
    <w:rsid w:val="0018114F"/>
    <w:rsid w:val="001811A0"/>
    <w:rsid w:val="0018175B"/>
    <w:rsid w:val="00181E22"/>
    <w:rsid w:val="00182311"/>
    <w:rsid w:val="0018279A"/>
    <w:rsid w:val="00182F5D"/>
    <w:rsid w:val="00182F7D"/>
    <w:rsid w:val="00183333"/>
    <w:rsid w:val="001840C8"/>
    <w:rsid w:val="001840E8"/>
    <w:rsid w:val="00184642"/>
    <w:rsid w:val="001848AF"/>
    <w:rsid w:val="00184964"/>
    <w:rsid w:val="001849FD"/>
    <w:rsid w:val="00184DAA"/>
    <w:rsid w:val="00185098"/>
    <w:rsid w:val="001850C0"/>
    <w:rsid w:val="0018555C"/>
    <w:rsid w:val="00185ABD"/>
    <w:rsid w:val="001860F9"/>
    <w:rsid w:val="00186BF4"/>
    <w:rsid w:val="00186ED1"/>
    <w:rsid w:val="00187249"/>
    <w:rsid w:val="001875CD"/>
    <w:rsid w:val="00187BF9"/>
    <w:rsid w:val="0019069F"/>
    <w:rsid w:val="00190B04"/>
    <w:rsid w:val="00191382"/>
    <w:rsid w:val="001914EA"/>
    <w:rsid w:val="00191641"/>
    <w:rsid w:val="00191876"/>
    <w:rsid w:val="00191C87"/>
    <w:rsid w:val="00191CE8"/>
    <w:rsid w:val="00191F9F"/>
    <w:rsid w:val="001922DC"/>
    <w:rsid w:val="0019248F"/>
    <w:rsid w:val="0019275C"/>
    <w:rsid w:val="00192B96"/>
    <w:rsid w:val="00192D8F"/>
    <w:rsid w:val="00192E75"/>
    <w:rsid w:val="00193BAB"/>
    <w:rsid w:val="00193C3E"/>
    <w:rsid w:val="00193C7F"/>
    <w:rsid w:val="00193C84"/>
    <w:rsid w:val="00193DF3"/>
    <w:rsid w:val="00194B0C"/>
    <w:rsid w:val="00194F78"/>
    <w:rsid w:val="00195734"/>
    <w:rsid w:val="00195C97"/>
    <w:rsid w:val="00195FFA"/>
    <w:rsid w:val="00196407"/>
    <w:rsid w:val="00196730"/>
    <w:rsid w:val="001969FA"/>
    <w:rsid w:val="00196EE9"/>
    <w:rsid w:val="001974E9"/>
    <w:rsid w:val="001975DF"/>
    <w:rsid w:val="001978D4"/>
    <w:rsid w:val="00197F70"/>
    <w:rsid w:val="001A13BD"/>
    <w:rsid w:val="001A189E"/>
    <w:rsid w:val="001A18E1"/>
    <w:rsid w:val="001A196F"/>
    <w:rsid w:val="001A1B01"/>
    <w:rsid w:val="001A1E29"/>
    <w:rsid w:val="001A2D76"/>
    <w:rsid w:val="001A345B"/>
    <w:rsid w:val="001A3B3B"/>
    <w:rsid w:val="001A3BBA"/>
    <w:rsid w:val="001A3C43"/>
    <w:rsid w:val="001A425B"/>
    <w:rsid w:val="001A44E5"/>
    <w:rsid w:val="001A46A0"/>
    <w:rsid w:val="001A4818"/>
    <w:rsid w:val="001A4E57"/>
    <w:rsid w:val="001A5110"/>
    <w:rsid w:val="001A5832"/>
    <w:rsid w:val="001A6275"/>
    <w:rsid w:val="001A67FD"/>
    <w:rsid w:val="001A7146"/>
    <w:rsid w:val="001A761B"/>
    <w:rsid w:val="001A7702"/>
    <w:rsid w:val="001A79DA"/>
    <w:rsid w:val="001A7FC5"/>
    <w:rsid w:val="001B012F"/>
    <w:rsid w:val="001B0155"/>
    <w:rsid w:val="001B0596"/>
    <w:rsid w:val="001B05BE"/>
    <w:rsid w:val="001B0653"/>
    <w:rsid w:val="001B0AE2"/>
    <w:rsid w:val="001B0B12"/>
    <w:rsid w:val="001B105E"/>
    <w:rsid w:val="001B1160"/>
    <w:rsid w:val="001B149B"/>
    <w:rsid w:val="001B1BB2"/>
    <w:rsid w:val="001B1CFF"/>
    <w:rsid w:val="001B1EAA"/>
    <w:rsid w:val="001B21B2"/>
    <w:rsid w:val="001B21B6"/>
    <w:rsid w:val="001B233D"/>
    <w:rsid w:val="001B2475"/>
    <w:rsid w:val="001B24DB"/>
    <w:rsid w:val="001B25A7"/>
    <w:rsid w:val="001B29BE"/>
    <w:rsid w:val="001B3441"/>
    <w:rsid w:val="001B3F53"/>
    <w:rsid w:val="001B3FFA"/>
    <w:rsid w:val="001B4127"/>
    <w:rsid w:val="001B46E3"/>
    <w:rsid w:val="001B4E85"/>
    <w:rsid w:val="001B4F5B"/>
    <w:rsid w:val="001B651A"/>
    <w:rsid w:val="001B65A2"/>
    <w:rsid w:val="001B709A"/>
    <w:rsid w:val="001B73EC"/>
    <w:rsid w:val="001B778C"/>
    <w:rsid w:val="001B7804"/>
    <w:rsid w:val="001C0154"/>
    <w:rsid w:val="001C0233"/>
    <w:rsid w:val="001C0940"/>
    <w:rsid w:val="001C10E1"/>
    <w:rsid w:val="001C1530"/>
    <w:rsid w:val="001C17FD"/>
    <w:rsid w:val="001C1A76"/>
    <w:rsid w:val="001C1D5B"/>
    <w:rsid w:val="001C2775"/>
    <w:rsid w:val="001C2D00"/>
    <w:rsid w:val="001C3109"/>
    <w:rsid w:val="001C36B1"/>
    <w:rsid w:val="001C37E5"/>
    <w:rsid w:val="001C3DEA"/>
    <w:rsid w:val="001C44C8"/>
    <w:rsid w:val="001C530C"/>
    <w:rsid w:val="001C55A1"/>
    <w:rsid w:val="001C58B5"/>
    <w:rsid w:val="001C5ADF"/>
    <w:rsid w:val="001C5FF6"/>
    <w:rsid w:val="001C62F0"/>
    <w:rsid w:val="001C6B49"/>
    <w:rsid w:val="001C7857"/>
    <w:rsid w:val="001C7AC2"/>
    <w:rsid w:val="001D0AAD"/>
    <w:rsid w:val="001D0AEA"/>
    <w:rsid w:val="001D13D0"/>
    <w:rsid w:val="001D1A32"/>
    <w:rsid w:val="001D1C99"/>
    <w:rsid w:val="001D1D2E"/>
    <w:rsid w:val="001D1D99"/>
    <w:rsid w:val="001D2205"/>
    <w:rsid w:val="001D2D24"/>
    <w:rsid w:val="001D33D3"/>
    <w:rsid w:val="001D3682"/>
    <w:rsid w:val="001D39F6"/>
    <w:rsid w:val="001D3E92"/>
    <w:rsid w:val="001D4306"/>
    <w:rsid w:val="001D4346"/>
    <w:rsid w:val="001D498B"/>
    <w:rsid w:val="001D4E75"/>
    <w:rsid w:val="001D52DA"/>
    <w:rsid w:val="001D53AE"/>
    <w:rsid w:val="001D5407"/>
    <w:rsid w:val="001D5AA4"/>
    <w:rsid w:val="001D5F67"/>
    <w:rsid w:val="001D5FAA"/>
    <w:rsid w:val="001D6143"/>
    <w:rsid w:val="001D6697"/>
    <w:rsid w:val="001D67A4"/>
    <w:rsid w:val="001D69A8"/>
    <w:rsid w:val="001D69B3"/>
    <w:rsid w:val="001D6BAE"/>
    <w:rsid w:val="001D7931"/>
    <w:rsid w:val="001D7A29"/>
    <w:rsid w:val="001D7D63"/>
    <w:rsid w:val="001D7F6D"/>
    <w:rsid w:val="001E0721"/>
    <w:rsid w:val="001E0A43"/>
    <w:rsid w:val="001E0AD7"/>
    <w:rsid w:val="001E1018"/>
    <w:rsid w:val="001E1674"/>
    <w:rsid w:val="001E1677"/>
    <w:rsid w:val="001E17D9"/>
    <w:rsid w:val="001E1A86"/>
    <w:rsid w:val="001E2A82"/>
    <w:rsid w:val="001E2B7B"/>
    <w:rsid w:val="001E2FE1"/>
    <w:rsid w:val="001E3185"/>
    <w:rsid w:val="001E31FE"/>
    <w:rsid w:val="001E338E"/>
    <w:rsid w:val="001E3643"/>
    <w:rsid w:val="001E367D"/>
    <w:rsid w:val="001E3A57"/>
    <w:rsid w:val="001E3DFE"/>
    <w:rsid w:val="001E4003"/>
    <w:rsid w:val="001E414E"/>
    <w:rsid w:val="001E486A"/>
    <w:rsid w:val="001E4C2C"/>
    <w:rsid w:val="001E5716"/>
    <w:rsid w:val="001E5C80"/>
    <w:rsid w:val="001E5D8E"/>
    <w:rsid w:val="001E6281"/>
    <w:rsid w:val="001E68B6"/>
    <w:rsid w:val="001E6A1E"/>
    <w:rsid w:val="001E7694"/>
    <w:rsid w:val="001E7A42"/>
    <w:rsid w:val="001F0116"/>
    <w:rsid w:val="001F030C"/>
    <w:rsid w:val="001F069A"/>
    <w:rsid w:val="001F0C5D"/>
    <w:rsid w:val="001F115C"/>
    <w:rsid w:val="001F2FBC"/>
    <w:rsid w:val="001F32CF"/>
    <w:rsid w:val="001F3440"/>
    <w:rsid w:val="001F35E8"/>
    <w:rsid w:val="001F3780"/>
    <w:rsid w:val="001F401C"/>
    <w:rsid w:val="001F405E"/>
    <w:rsid w:val="001F4504"/>
    <w:rsid w:val="001F4CC9"/>
    <w:rsid w:val="001F4DAE"/>
    <w:rsid w:val="001F5354"/>
    <w:rsid w:val="001F5536"/>
    <w:rsid w:val="001F5716"/>
    <w:rsid w:val="001F57CF"/>
    <w:rsid w:val="001F5F55"/>
    <w:rsid w:val="001F6440"/>
    <w:rsid w:val="001F70C2"/>
    <w:rsid w:val="001F7319"/>
    <w:rsid w:val="001F7477"/>
    <w:rsid w:val="001F75F9"/>
    <w:rsid w:val="001F78E1"/>
    <w:rsid w:val="001F7A49"/>
    <w:rsid w:val="001F7D9B"/>
    <w:rsid w:val="002003A7"/>
    <w:rsid w:val="00200D13"/>
    <w:rsid w:val="00201A20"/>
    <w:rsid w:val="00201B45"/>
    <w:rsid w:val="002030D7"/>
    <w:rsid w:val="0020367D"/>
    <w:rsid w:val="0020368C"/>
    <w:rsid w:val="00203EB5"/>
    <w:rsid w:val="00203F01"/>
    <w:rsid w:val="00204EAD"/>
    <w:rsid w:val="00205737"/>
    <w:rsid w:val="0020673F"/>
    <w:rsid w:val="002068B8"/>
    <w:rsid w:val="00206B09"/>
    <w:rsid w:val="00207011"/>
    <w:rsid w:val="0020706D"/>
    <w:rsid w:val="00207919"/>
    <w:rsid w:val="00207939"/>
    <w:rsid w:val="0021058B"/>
    <w:rsid w:val="002109CB"/>
    <w:rsid w:val="00210EBB"/>
    <w:rsid w:val="00211763"/>
    <w:rsid w:val="00211928"/>
    <w:rsid w:val="00211C73"/>
    <w:rsid w:val="00212064"/>
    <w:rsid w:val="00212499"/>
    <w:rsid w:val="0021277E"/>
    <w:rsid w:val="002127A9"/>
    <w:rsid w:val="00212B24"/>
    <w:rsid w:val="0021317E"/>
    <w:rsid w:val="00213363"/>
    <w:rsid w:val="002135AA"/>
    <w:rsid w:val="002136AF"/>
    <w:rsid w:val="00213AAD"/>
    <w:rsid w:val="00213D64"/>
    <w:rsid w:val="002145CD"/>
    <w:rsid w:val="00214C5E"/>
    <w:rsid w:val="002151B5"/>
    <w:rsid w:val="002155A3"/>
    <w:rsid w:val="00215603"/>
    <w:rsid w:val="002157AC"/>
    <w:rsid w:val="00215F21"/>
    <w:rsid w:val="0021614A"/>
    <w:rsid w:val="00216329"/>
    <w:rsid w:val="002164D1"/>
    <w:rsid w:val="00216626"/>
    <w:rsid w:val="00216CFD"/>
    <w:rsid w:val="002173A2"/>
    <w:rsid w:val="0021793C"/>
    <w:rsid w:val="00217D15"/>
    <w:rsid w:val="002203C6"/>
    <w:rsid w:val="0022043A"/>
    <w:rsid w:val="00220512"/>
    <w:rsid w:val="00220852"/>
    <w:rsid w:val="0022094E"/>
    <w:rsid w:val="00220F4A"/>
    <w:rsid w:val="0022129B"/>
    <w:rsid w:val="0022170C"/>
    <w:rsid w:val="00222620"/>
    <w:rsid w:val="0022279A"/>
    <w:rsid w:val="002227BB"/>
    <w:rsid w:val="002228AE"/>
    <w:rsid w:val="002236EA"/>
    <w:rsid w:val="00223972"/>
    <w:rsid w:val="00223F19"/>
    <w:rsid w:val="00224129"/>
    <w:rsid w:val="002245B2"/>
    <w:rsid w:val="00224611"/>
    <w:rsid w:val="00225156"/>
    <w:rsid w:val="002253BB"/>
    <w:rsid w:val="00225B2C"/>
    <w:rsid w:val="00225D0B"/>
    <w:rsid w:val="0022654E"/>
    <w:rsid w:val="00226A82"/>
    <w:rsid w:val="00227DA1"/>
    <w:rsid w:val="00227E6C"/>
    <w:rsid w:val="00231816"/>
    <w:rsid w:val="00231B00"/>
    <w:rsid w:val="00231CE8"/>
    <w:rsid w:val="00231D79"/>
    <w:rsid w:val="00232234"/>
    <w:rsid w:val="0023244C"/>
    <w:rsid w:val="002324C1"/>
    <w:rsid w:val="002326AD"/>
    <w:rsid w:val="0023276A"/>
    <w:rsid w:val="00232848"/>
    <w:rsid w:val="002328EC"/>
    <w:rsid w:val="00232DBC"/>
    <w:rsid w:val="0023320E"/>
    <w:rsid w:val="00233472"/>
    <w:rsid w:val="00233707"/>
    <w:rsid w:val="002338A0"/>
    <w:rsid w:val="00233B95"/>
    <w:rsid w:val="002340A2"/>
    <w:rsid w:val="002344F4"/>
    <w:rsid w:val="00234634"/>
    <w:rsid w:val="002348EC"/>
    <w:rsid w:val="00234F90"/>
    <w:rsid w:val="0023609E"/>
    <w:rsid w:val="0023658C"/>
    <w:rsid w:val="002365B6"/>
    <w:rsid w:val="002366D7"/>
    <w:rsid w:val="00236D2E"/>
    <w:rsid w:val="002370E8"/>
    <w:rsid w:val="002371C8"/>
    <w:rsid w:val="0023727B"/>
    <w:rsid w:val="00237540"/>
    <w:rsid w:val="00237DFC"/>
    <w:rsid w:val="00240420"/>
    <w:rsid w:val="00240738"/>
    <w:rsid w:val="002409A7"/>
    <w:rsid w:val="00240BD6"/>
    <w:rsid w:val="0024134A"/>
    <w:rsid w:val="00242994"/>
    <w:rsid w:val="002429C3"/>
    <w:rsid w:val="00243C66"/>
    <w:rsid w:val="00244081"/>
    <w:rsid w:val="002444E4"/>
    <w:rsid w:val="002457F3"/>
    <w:rsid w:val="002458BD"/>
    <w:rsid w:val="00245FD5"/>
    <w:rsid w:val="00246255"/>
    <w:rsid w:val="00246604"/>
    <w:rsid w:val="0024687A"/>
    <w:rsid w:val="00246EB0"/>
    <w:rsid w:val="0024704F"/>
    <w:rsid w:val="0024787B"/>
    <w:rsid w:val="00247958"/>
    <w:rsid w:val="00247A79"/>
    <w:rsid w:val="00247EE0"/>
    <w:rsid w:val="00247EE8"/>
    <w:rsid w:val="00250064"/>
    <w:rsid w:val="00250754"/>
    <w:rsid w:val="0025083C"/>
    <w:rsid w:val="00250B8E"/>
    <w:rsid w:val="002514CC"/>
    <w:rsid w:val="00251F7C"/>
    <w:rsid w:val="0025254B"/>
    <w:rsid w:val="00252807"/>
    <w:rsid w:val="002528DB"/>
    <w:rsid w:val="002528E4"/>
    <w:rsid w:val="00252DCE"/>
    <w:rsid w:val="00252F1A"/>
    <w:rsid w:val="0025304A"/>
    <w:rsid w:val="002533A8"/>
    <w:rsid w:val="00253A2A"/>
    <w:rsid w:val="00253E04"/>
    <w:rsid w:val="00253E19"/>
    <w:rsid w:val="00254845"/>
    <w:rsid w:val="00255239"/>
    <w:rsid w:val="0025607F"/>
    <w:rsid w:val="002560F4"/>
    <w:rsid w:val="00256941"/>
    <w:rsid w:val="00256DF5"/>
    <w:rsid w:val="00256FCC"/>
    <w:rsid w:val="0025740A"/>
    <w:rsid w:val="00257A44"/>
    <w:rsid w:val="00257CA7"/>
    <w:rsid w:val="00257DF3"/>
    <w:rsid w:val="00257EAE"/>
    <w:rsid w:val="00260648"/>
    <w:rsid w:val="00260754"/>
    <w:rsid w:val="00260D50"/>
    <w:rsid w:val="002612C8"/>
    <w:rsid w:val="00261537"/>
    <w:rsid w:val="00261671"/>
    <w:rsid w:val="00261B01"/>
    <w:rsid w:val="00261B6D"/>
    <w:rsid w:val="00261B75"/>
    <w:rsid w:val="00261EC1"/>
    <w:rsid w:val="002620C3"/>
    <w:rsid w:val="00262968"/>
    <w:rsid w:val="00262CD9"/>
    <w:rsid w:val="00262D52"/>
    <w:rsid w:val="00262FBB"/>
    <w:rsid w:val="002632D1"/>
    <w:rsid w:val="00263F76"/>
    <w:rsid w:val="00263F89"/>
    <w:rsid w:val="002641B4"/>
    <w:rsid w:val="00264537"/>
    <w:rsid w:val="00264627"/>
    <w:rsid w:val="002647CD"/>
    <w:rsid w:val="00264ACA"/>
    <w:rsid w:val="00264B7F"/>
    <w:rsid w:val="00264DBE"/>
    <w:rsid w:val="00265701"/>
    <w:rsid w:val="002663EB"/>
    <w:rsid w:val="00266606"/>
    <w:rsid w:val="0026765C"/>
    <w:rsid w:val="00267774"/>
    <w:rsid w:val="00267C56"/>
    <w:rsid w:val="00270062"/>
    <w:rsid w:val="0027021C"/>
    <w:rsid w:val="0027049C"/>
    <w:rsid w:val="002708CB"/>
    <w:rsid w:val="00270984"/>
    <w:rsid w:val="00270CAB"/>
    <w:rsid w:val="0027109F"/>
    <w:rsid w:val="002710AC"/>
    <w:rsid w:val="00271AA3"/>
    <w:rsid w:val="00271AD9"/>
    <w:rsid w:val="002720C6"/>
    <w:rsid w:val="002721F0"/>
    <w:rsid w:val="00272326"/>
    <w:rsid w:val="00272955"/>
    <w:rsid w:val="00272964"/>
    <w:rsid w:val="00272B38"/>
    <w:rsid w:val="0027324D"/>
    <w:rsid w:val="00273597"/>
    <w:rsid w:val="00273703"/>
    <w:rsid w:val="00274285"/>
    <w:rsid w:val="00274566"/>
    <w:rsid w:val="002745BC"/>
    <w:rsid w:val="00274C93"/>
    <w:rsid w:val="002753FB"/>
    <w:rsid w:val="00275493"/>
    <w:rsid w:val="00275E92"/>
    <w:rsid w:val="00275EBF"/>
    <w:rsid w:val="00275F47"/>
    <w:rsid w:val="002760D4"/>
    <w:rsid w:val="002765E9"/>
    <w:rsid w:val="002769FF"/>
    <w:rsid w:val="00277371"/>
    <w:rsid w:val="00277643"/>
    <w:rsid w:val="00277D10"/>
    <w:rsid w:val="00280AC0"/>
    <w:rsid w:val="0028121C"/>
    <w:rsid w:val="00281581"/>
    <w:rsid w:val="002817AC"/>
    <w:rsid w:val="002819F4"/>
    <w:rsid w:val="00281C52"/>
    <w:rsid w:val="00281EBD"/>
    <w:rsid w:val="00282497"/>
    <w:rsid w:val="002829E3"/>
    <w:rsid w:val="00282F43"/>
    <w:rsid w:val="00283156"/>
    <w:rsid w:val="00283499"/>
    <w:rsid w:val="00283800"/>
    <w:rsid w:val="00283878"/>
    <w:rsid w:val="002838C6"/>
    <w:rsid w:val="00283D6B"/>
    <w:rsid w:val="002846B2"/>
    <w:rsid w:val="00284AAE"/>
    <w:rsid w:val="00284B5E"/>
    <w:rsid w:val="00284BE7"/>
    <w:rsid w:val="00284E64"/>
    <w:rsid w:val="00284F8E"/>
    <w:rsid w:val="002852ED"/>
    <w:rsid w:val="00285817"/>
    <w:rsid w:val="00285925"/>
    <w:rsid w:val="002876D0"/>
    <w:rsid w:val="00287D02"/>
    <w:rsid w:val="002905E5"/>
    <w:rsid w:val="00290B63"/>
    <w:rsid w:val="00291647"/>
    <w:rsid w:val="00291AAE"/>
    <w:rsid w:val="00291EA9"/>
    <w:rsid w:val="00292029"/>
    <w:rsid w:val="00292053"/>
    <w:rsid w:val="002921F8"/>
    <w:rsid w:val="0029269C"/>
    <w:rsid w:val="002929E9"/>
    <w:rsid w:val="00292B85"/>
    <w:rsid w:val="00292EE2"/>
    <w:rsid w:val="002934D2"/>
    <w:rsid w:val="002938D1"/>
    <w:rsid w:val="00293903"/>
    <w:rsid w:val="00294F66"/>
    <w:rsid w:val="00295387"/>
    <w:rsid w:val="002955F2"/>
    <w:rsid w:val="002956A3"/>
    <w:rsid w:val="00295AB0"/>
    <w:rsid w:val="00295CF7"/>
    <w:rsid w:val="00295FB3"/>
    <w:rsid w:val="00296297"/>
    <w:rsid w:val="002969A8"/>
    <w:rsid w:val="00296D80"/>
    <w:rsid w:val="002972D5"/>
    <w:rsid w:val="00297888"/>
    <w:rsid w:val="002978E0"/>
    <w:rsid w:val="00297930"/>
    <w:rsid w:val="002A07A1"/>
    <w:rsid w:val="002A0A81"/>
    <w:rsid w:val="002A12EB"/>
    <w:rsid w:val="002A14B0"/>
    <w:rsid w:val="002A160E"/>
    <w:rsid w:val="002A19DA"/>
    <w:rsid w:val="002A1D98"/>
    <w:rsid w:val="002A2171"/>
    <w:rsid w:val="002A2982"/>
    <w:rsid w:val="002A3445"/>
    <w:rsid w:val="002A351B"/>
    <w:rsid w:val="002A3A56"/>
    <w:rsid w:val="002A3ACE"/>
    <w:rsid w:val="002A3DF7"/>
    <w:rsid w:val="002A3E12"/>
    <w:rsid w:val="002A41FA"/>
    <w:rsid w:val="002A46C8"/>
    <w:rsid w:val="002A4DCC"/>
    <w:rsid w:val="002A4ECB"/>
    <w:rsid w:val="002A5552"/>
    <w:rsid w:val="002A5D5C"/>
    <w:rsid w:val="002A6051"/>
    <w:rsid w:val="002A611A"/>
    <w:rsid w:val="002A635C"/>
    <w:rsid w:val="002A6BD5"/>
    <w:rsid w:val="002A7114"/>
    <w:rsid w:val="002A75D9"/>
    <w:rsid w:val="002A779D"/>
    <w:rsid w:val="002A7F98"/>
    <w:rsid w:val="002B0A36"/>
    <w:rsid w:val="002B139A"/>
    <w:rsid w:val="002B1484"/>
    <w:rsid w:val="002B1516"/>
    <w:rsid w:val="002B15C0"/>
    <w:rsid w:val="002B180E"/>
    <w:rsid w:val="002B1845"/>
    <w:rsid w:val="002B1BD0"/>
    <w:rsid w:val="002B22BF"/>
    <w:rsid w:val="002B26CD"/>
    <w:rsid w:val="002B2B8C"/>
    <w:rsid w:val="002B2C05"/>
    <w:rsid w:val="002B2C50"/>
    <w:rsid w:val="002B367D"/>
    <w:rsid w:val="002B3902"/>
    <w:rsid w:val="002B41A4"/>
    <w:rsid w:val="002B49BC"/>
    <w:rsid w:val="002B4DEF"/>
    <w:rsid w:val="002B50D0"/>
    <w:rsid w:val="002B54A5"/>
    <w:rsid w:val="002B555F"/>
    <w:rsid w:val="002B5725"/>
    <w:rsid w:val="002B58D2"/>
    <w:rsid w:val="002C0174"/>
    <w:rsid w:val="002C0AE0"/>
    <w:rsid w:val="002C0FF8"/>
    <w:rsid w:val="002C1104"/>
    <w:rsid w:val="002C1884"/>
    <w:rsid w:val="002C189E"/>
    <w:rsid w:val="002C1AEA"/>
    <w:rsid w:val="002C2705"/>
    <w:rsid w:val="002C2AAF"/>
    <w:rsid w:val="002C2DAE"/>
    <w:rsid w:val="002C3177"/>
    <w:rsid w:val="002C36B7"/>
    <w:rsid w:val="002C3716"/>
    <w:rsid w:val="002C375B"/>
    <w:rsid w:val="002C392E"/>
    <w:rsid w:val="002C3ABF"/>
    <w:rsid w:val="002C42E8"/>
    <w:rsid w:val="002C432E"/>
    <w:rsid w:val="002C473A"/>
    <w:rsid w:val="002C4927"/>
    <w:rsid w:val="002C4FA9"/>
    <w:rsid w:val="002C5587"/>
    <w:rsid w:val="002C5878"/>
    <w:rsid w:val="002C58AF"/>
    <w:rsid w:val="002C5AC3"/>
    <w:rsid w:val="002C5BEF"/>
    <w:rsid w:val="002C5C98"/>
    <w:rsid w:val="002C5DEC"/>
    <w:rsid w:val="002C5E50"/>
    <w:rsid w:val="002C5F68"/>
    <w:rsid w:val="002C6741"/>
    <w:rsid w:val="002C754D"/>
    <w:rsid w:val="002C7DAA"/>
    <w:rsid w:val="002D012D"/>
    <w:rsid w:val="002D04CB"/>
    <w:rsid w:val="002D07A0"/>
    <w:rsid w:val="002D07A7"/>
    <w:rsid w:val="002D0B85"/>
    <w:rsid w:val="002D1A4C"/>
    <w:rsid w:val="002D1AA6"/>
    <w:rsid w:val="002D1FCB"/>
    <w:rsid w:val="002D2260"/>
    <w:rsid w:val="002D29D7"/>
    <w:rsid w:val="002D2A9E"/>
    <w:rsid w:val="002D2BC5"/>
    <w:rsid w:val="002D2DC4"/>
    <w:rsid w:val="002D2EA6"/>
    <w:rsid w:val="002D32D3"/>
    <w:rsid w:val="002D3A4D"/>
    <w:rsid w:val="002D3C0C"/>
    <w:rsid w:val="002D3FBC"/>
    <w:rsid w:val="002D4483"/>
    <w:rsid w:val="002D4E98"/>
    <w:rsid w:val="002D4F97"/>
    <w:rsid w:val="002D5394"/>
    <w:rsid w:val="002D54BA"/>
    <w:rsid w:val="002D5BF3"/>
    <w:rsid w:val="002D61F0"/>
    <w:rsid w:val="002D655C"/>
    <w:rsid w:val="002D66B5"/>
    <w:rsid w:val="002D6A01"/>
    <w:rsid w:val="002D6D9B"/>
    <w:rsid w:val="002D6DF1"/>
    <w:rsid w:val="002D6EEF"/>
    <w:rsid w:val="002D7541"/>
    <w:rsid w:val="002E00FF"/>
    <w:rsid w:val="002E0554"/>
    <w:rsid w:val="002E0A2A"/>
    <w:rsid w:val="002E0C90"/>
    <w:rsid w:val="002E1257"/>
    <w:rsid w:val="002E1F9B"/>
    <w:rsid w:val="002E21A6"/>
    <w:rsid w:val="002E2544"/>
    <w:rsid w:val="002E2C96"/>
    <w:rsid w:val="002E34C1"/>
    <w:rsid w:val="002E394F"/>
    <w:rsid w:val="002E3AB2"/>
    <w:rsid w:val="002E3B15"/>
    <w:rsid w:val="002E3C0C"/>
    <w:rsid w:val="002E41AE"/>
    <w:rsid w:val="002E476C"/>
    <w:rsid w:val="002E4844"/>
    <w:rsid w:val="002E4ADA"/>
    <w:rsid w:val="002E4C04"/>
    <w:rsid w:val="002E5064"/>
    <w:rsid w:val="002E5E17"/>
    <w:rsid w:val="002E5E29"/>
    <w:rsid w:val="002E5FB1"/>
    <w:rsid w:val="002E6652"/>
    <w:rsid w:val="002E6736"/>
    <w:rsid w:val="002E69A3"/>
    <w:rsid w:val="002E7142"/>
    <w:rsid w:val="002E787F"/>
    <w:rsid w:val="002E7CCE"/>
    <w:rsid w:val="002F08EB"/>
    <w:rsid w:val="002F0AEB"/>
    <w:rsid w:val="002F0B20"/>
    <w:rsid w:val="002F0D6A"/>
    <w:rsid w:val="002F0DAF"/>
    <w:rsid w:val="002F1122"/>
    <w:rsid w:val="002F1158"/>
    <w:rsid w:val="002F1747"/>
    <w:rsid w:val="002F194E"/>
    <w:rsid w:val="002F1B08"/>
    <w:rsid w:val="002F1D86"/>
    <w:rsid w:val="002F1DBB"/>
    <w:rsid w:val="002F21AC"/>
    <w:rsid w:val="002F240E"/>
    <w:rsid w:val="002F2687"/>
    <w:rsid w:val="002F2ECB"/>
    <w:rsid w:val="002F33DA"/>
    <w:rsid w:val="002F376C"/>
    <w:rsid w:val="002F3820"/>
    <w:rsid w:val="002F389D"/>
    <w:rsid w:val="002F3923"/>
    <w:rsid w:val="002F3FC1"/>
    <w:rsid w:val="002F4857"/>
    <w:rsid w:val="002F4C85"/>
    <w:rsid w:val="002F576B"/>
    <w:rsid w:val="002F57FA"/>
    <w:rsid w:val="002F5F8B"/>
    <w:rsid w:val="002F5FBC"/>
    <w:rsid w:val="002F63A4"/>
    <w:rsid w:val="002F65F2"/>
    <w:rsid w:val="002F6946"/>
    <w:rsid w:val="002F6D43"/>
    <w:rsid w:val="002F704B"/>
    <w:rsid w:val="003001A2"/>
    <w:rsid w:val="00300330"/>
    <w:rsid w:val="0030069E"/>
    <w:rsid w:val="00300BF4"/>
    <w:rsid w:val="00300C83"/>
    <w:rsid w:val="00301421"/>
    <w:rsid w:val="00301AA6"/>
    <w:rsid w:val="00301C51"/>
    <w:rsid w:val="00302147"/>
    <w:rsid w:val="00302CF8"/>
    <w:rsid w:val="00302E0E"/>
    <w:rsid w:val="0030332D"/>
    <w:rsid w:val="00303513"/>
    <w:rsid w:val="003045F7"/>
    <w:rsid w:val="00304EE9"/>
    <w:rsid w:val="00304F40"/>
    <w:rsid w:val="00304F69"/>
    <w:rsid w:val="003053B5"/>
    <w:rsid w:val="00305441"/>
    <w:rsid w:val="003058ED"/>
    <w:rsid w:val="00306251"/>
    <w:rsid w:val="00306313"/>
    <w:rsid w:val="003068CD"/>
    <w:rsid w:val="00306A8F"/>
    <w:rsid w:val="00307BB2"/>
    <w:rsid w:val="00310185"/>
    <w:rsid w:val="003101E9"/>
    <w:rsid w:val="00310203"/>
    <w:rsid w:val="00310533"/>
    <w:rsid w:val="0031072B"/>
    <w:rsid w:val="0031075C"/>
    <w:rsid w:val="003107D8"/>
    <w:rsid w:val="00310915"/>
    <w:rsid w:val="0031099B"/>
    <w:rsid w:val="00310A72"/>
    <w:rsid w:val="00310C13"/>
    <w:rsid w:val="00310CD9"/>
    <w:rsid w:val="0031183A"/>
    <w:rsid w:val="00311BE7"/>
    <w:rsid w:val="0031272A"/>
    <w:rsid w:val="00312A76"/>
    <w:rsid w:val="00312B0F"/>
    <w:rsid w:val="00312BDC"/>
    <w:rsid w:val="00312E62"/>
    <w:rsid w:val="00313503"/>
    <w:rsid w:val="003136B9"/>
    <w:rsid w:val="003136BC"/>
    <w:rsid w:val="003137B2"/>
    <w:rsid w:val="00314542"/>
    <w:rsid w:val="0031458E"/>
    <w:rsid w:val="003145CB"/>
    <w:rsid w:val="0031494A"/>
    <w:rsid w:val="00314A6A"/>
    <w:rsid w:val="00314C2E"/>
    <w:rsid w:val="00314CDC"/>
    <w:rsid w:val="00315469"/>
    <w:rsid w:val="003169EC"/>
    <w:rsid w:val="00316B6C"/>
    <w:rsid w:val="00316F32"/>
    <w:rsid w:val="003172F3"/>
    <w:rsid w:val="00317505"/>
    <w:rsid w:val="003175DC"/>
    <w:rsid w:val="003177A7"/>
    <w:rsid w:val="00320192"/>
    <w:rsid w:val="003202DD"/>
    <w:rsid w:val="0032036B"/>
    <w:rsid w:val="0032055B"/>
    <w:rsid w:val="0032058F"/>
    <w:rsid w:val="0032065E"/>
    <w:rsid w:val="00320839"/>
    <w:rsid w:val="00321221"/>
    <w:rsid w:val="0032174D"/>
    <w:rsid w:val="00321D2C"/>
    <w:rsid w:val="00321FEB"/>
    <w:rsid w:val="0032247F"/>
    <w:rsid w:val="003227E5"/>
    <w:rsid w:val="00322821"/>
    <w:rsid w:val="0032282C"/>
    <w:rsid w:val="003232C9"/>
    <w:rsid w:val="00323DA5"/>
    <w:rsid w:val="00323E63"/>
    <w:rsid w:val="00324153"/>
    <w:rsid w:val="003243F1"/>
    <w:rsid w:val="003253DC"/>
    <w:rsid w:val="003253FC"/>
    <w:rsid w:val="00325595"/>
    <w:rsid w:val="0032564E"/>
    <w:rsid w:val="00326D7D"/>
    <w:rsid w:val="003272D7"/>
    <w:rsid w:val="003273F3"/>
    <w:rsid w:val="00327659"/>
    <w:rsid w:val="003278E2"/>
    <w:rsid w:val="00327B29"/>
    <w:rsid w:val="00327CF8"/>
    <w:rsid w:val="00330144"/>
    <w:rsid w:val="00330211"/>
    <w:rsid w:val="003306F5"/>
    <w:rsid w:val="00330BDB"/>
    <w:rsid w:val="00330DFC"/>
    <w:rsid w:val="0033101B"/>
    <w:rsid w:val="00331BE2"/>
    <w:rsid w:val="00331C53"/>
    <w:rsid w:val="00331E74"/>
    <w:rsid w:val="0033274B"/>
    <w:rsid w:val="00332A39"/>
    <w:rsid w:val="00332BF0"/>
    <w:rsid w:val="00332CF4"/>
    <w:rsid w:val="003331EA"/>
    <w:rsid w:val="003334CB"/>
    <w:rsid w:val="00333536"/>
    <w:rsid w:val="00333B1B"/>
    <w:rsid w:val="00333E70"/>
    <w:rsid w:val="00334426"/>
    <w:rsid w:val="003354F4"/>
    <w:rsid w:val="003357A4"/>
    <w:rsid w:val="003368A6"/>
    <w:rsid w:val="003370B1"/>
    <w:rsid w:val="00337277"/>
    <w:rsid w:val="00337514"/>
    <w:rsid w:val="0033789D"/>
    <w:rsid w:val="00337DD3"/>
    <w:rsid w:val="00340180"/>
    <w:rsid w:val="00340326"/>
    <w:rsid w:val="0034051D"/>
    <w:rsid w:val="00340C0B"/>
    <w:rsid w:val="00340D2F"/>
    <w:rsid w:val="00341111"/>
    <w:rsid w:val="00341234"/>
    <w:rsid w:val="0034233F"/>
    <w:rsid w:val="00342366"/>
    <w:rsid w:val="00342E9F"/>
    <w:rsid w:val="00342F6A"/>
    <w:rsid w:val="0034332A"/>
    <w:rsid w:val="00343446"/>
    <w:rsid w:val="003438FB"/>
    <w:rsid w:val="003442B1"/>
    <w:rsid w:val="003446C8"/>
    <w:rsid w:val="00344A1C"/>
    <w:rsid w:val="00344B67"/>
    <w:rsid w:val="00344F41"/>
    <w:rsid w:val="0034503C"/>
    <w:rsid w:val="00345864"/>
    <w:rsid w:val="00345F31"/>
    <w:rsid w:val="0034615A"/>
    <w:rsid w:val="00346403"/>
    <w:rsid w:val="0034733C"/>
    <w:rsid w:val="00347874"/>
    <w:rsid w:val="00347E29"/>
    <w:rsid w:val="00347E43"/>
    <w:rsid w:val="0035023A"/>
    <w:rsid w:val="003503D0"/>
    <w:rsid w:val="00350579"/>
    <w:rsid w:val="003512EA"/>
    <w:rsid w:val="00352050"/>
    <w:rsid w:val="003520AD"/>
    <w:rsid w:val="003525D6"/>
    <w:rsid w:val="003525ED"/>
    <w:rsid w:val="003526BE"/>
    <w:rsid w:val="003528AC"/>
    <w:rsid w:val="003530B8"/>
    <w:rsid w:val="00353793"/>
    <w:rsid w:val="00353BC4"/>
    <w:rsid w:val="00353FF5"/>
    <w:rsid w:val="00354395"/>
    <w:rsid w:val="003545BD"/>
    <w:rsid w:val="0035474F"/>
    <w:rsid w:val="003549C9"/>
    <w:rsid w:val="00354EFA"/>
    <w:rsid w:val="0035552B"/>
    <w:rsid w:val="003556ED"/>
    <w:rsid w:val="00355754"/>
    <w:rsid w:val="00355FB2"/>
    <w:rsid w:val="00356070"/>
    <w:rsid w:val="0035626F"/>
    <w:rsid w:val="0035633A"/>
    <w:rsid w:val="003564BF"/>
    <w:rsid w:val="0035658A"/>
    <w:rsid w:val="00356B5E"/>
    <w:rsid w:val="00356D51"/>
    <w:rsid w:val="0035732C"/>
    <w:rsid w:val="003576F1"/>
    <w:rsid w:val="00357C8A"/>
    <w:rsid w:val="00360048"/>
    <w:rsid w:val="00360076"/>
    <w:rsid w:val="00360806"/>
    <w:rsid w:val="00360C14"/>
    <w:rsid w:val="00361180"/>
    <w:rsid w:val="00361522"/>
    <w:rsid w:val="00361961"/>
    <w:rsid w:val="00361984"/>
    <w:rsid w:val="00361C19"/>
    <w:rsid w:val="00361C9F"/>
    <w:rsid w:val="00361F58"/>
    <w:rsid w:val="003623A1"/>
    <w:rsid w:val="00362ECB"/>
    <w:rsid w:val="00362F8D"/>
    <w:rsid w:val="00363442"/>
    <w:rsid w:val="00363588"/>
    <w:rsid w:val="003636B4"/>
    <w:rsid w:val="00363C31"/>
    <w:rsid w:val="00363E3D"/>
    <w:rsid w:val="00364003"/>
    <w:rsid w:val="00364A29"/>
    <w:rsid w:val="00364F7C"/>
    <w:rsid w:val="00365283"/>
    <w:rsid w:val="003652DB"/>
    <w:rsid w:val="003653E8"/>
    <w:rsid w:val="00365725"/>
    <w:rsid w:val="00365E2B"/>
    <w:rsid w:val="00366008"/>
    <w:rsid w:val="003661A7"/>
    <w:rsid w:val="0036655A"/>
    <w:rsid w:val="003665B8"/>
    <w:rsid w:val="00366CF1"/>
    <w:rsid w:val="0036777D"/>
    <w:rsid w:val="00367D10"/>
    <w:rsid w:val="003705C8"/>
    <w:rsid w:val="003709D0"/>
    <w:rsid w:val="0037125E"/>
    <w:rsid w:val="003713E6"/>
    <w:rsid w:val="003715B1"/>
    <w:rsid w:val="003716AE"/>
    <w:rsid w:val="0037216B"/>
    <w:rsid w:val="00372B2E"/>
    <w:rsid w:val="00372FDD"/>
    <w:rsid w:val="00373050"/>
    <w:rsid w:val="00373328"/>
    <w:rsid w:val="003734FD"/>
    <w:rsid w:val="0037350A"/>
    <w:rsid w:val="00373D3E"/>
    <w:rsid w:val="00374507"/>
    <w:rsid w:val="00374652"/>
    <w:rsid w:val="00374967"/>
    <w:rsid w:val="00374A11"/>
    <w:rsid w:val="0037523C"/>
    <w:rsid w:val="00375441"/>
    <w:rsid w:val="0037565A"/>
    <w:rsid w:val="0037574B"/>
    <w:rsid w:val="003759E6"/>
    <w:rsid w:val="00375F02"/>
    <w:rsid w:val="00376951"/>
    <w:rsid w:val="00376C34"/>
    <w:rsid w:val="00376DC7"/>
    <w:rsid w:val="00376E3D"/>
    <w:rsid w:val="003770EB"/>
    <w:rsid w:val="00377277"/>
    <w:rsid w:val="003778E9"/>
    <w:rsid w:val="00377C3E"/>
    <w:rsid w:val="00377E1B"/>
    <w:rsid w:val="00377F9A"/>
    <w:rsid w:val="00380064"/>
    <w:rsid w:val="00380068"/>
    <w:rsid w:val="003801CC"/>
    <w:rsid w:val="003801FC"/>
    <w:rsid w:val="00380306"/>
    <w:rsid w:val="00380724"/>
    <w:rsid w:val="003808D4"/>
    <w:rsid w:val="0038099A"/>
    <w:rsid w:val="00380B52"/>
    <w:rsid w:val="00380F9D"/>
    <w:rsid w:val="00382526"/>
    <w:rsid w:val="0038290A"/>
    <w:rsid w:val="0038299A"/>
    <w:rsid w:val="00382FE7"/>
    <w:rsid w:val="0038328B"/>
    <w:rsid w:val="003834BA"/>
    <w:rsid w:val="00383B57"/>
    <w:rsid w:val="00384150"/>
    <w:rsid w:val="003842C2"/>
    <w:rsid w:val="00384FEA"/>
    <w:rsid w:val="003855B7"/>
    <w:rsid w:val="00385EF9"/>
    <w:rsid w:val="00386964"/>
    <w:rsid w:val="003869C7"/>
    <w:rsid w:val="00386B58"/>
    <w:rsid w:val="00386C4C"/>
    <w:rsid w:val="0038700E"/>
    <w:rsid w:val="00387972"/>
    <w:rsid w:val="00387EFC"/>
    <w:rsid w:val="00387FC2"/>
    <w:rsid w:val="003918F3"/>
    <w:rsid w:val="00391D8A"/>
    <w:rsid w:val="003928F5"/>
    <w:rsid w:val="00392C3D"/>
    <w:rsid w:val="00392D7C"/>
    <w:rsid w:val="00392F8F"/>
    <w:rsid w:val="00393240"/>
    <w:rsid w:val="003932C2"/>
    <w:rsid w:val="00393466"/>
    <w:rsid w:val="003936A9"/>
    <w:rsid w:val="003945E7"/>
    <w:rsid w:val="00394BB7"/>
    <w:rsid w:val="00394D17"/>
    <w:rsid w:val="00394DF5"/>
    <w:rsid w:val="00394FC9"/>
    <w:rsid w:val="003954AD"/>
    <w:rsid w:val="0039592A"/>
    <w:rsid w:val="003959A4"/>
    <w:rsid w:val="00395E61"/>
    <w:rsid w:val="00395EF0"/>
    <w:rsid w:val="00397554"/>
    <w:rsid w:val="003975CC"/>
    <w:rsid w:val="003979AC"/>
    <w:rsid w:val="003A0360"/>
    <w:rsid w:val="003A0866"/>
    <w:rsid w:val="003A0E24"/>
    <w:rsid w:val="003A1AF4"/>
    <w:rsid w:val="003A1B40"/>
    <w:rsid w:val="003A1D48"/>
    <w:rsid w:val="003A2172"/>
    <w:rsid w:val="003A2301"/>
    <w:rsid w:val="003A234D"/>
    <w:rsid w:val="003A2454"/>
    <w:rsid w:val="003A25AB"/>
    <w:rsid w:val="003A2810"/>
    <w:rsid w:val="003A2EAF"/>
    <w:rsid w:val="003A303F"/>
    <w:rsid w:val="003A3BA2"/>
    <w:rsid w:val="003A3DAE"/>
    <w:rsid w:val="003A3DE8"/>
    <w:rsid w:val="003A406F"/>
    <w:rsid w:val="003A437E"/>
    <w:rsid w:val="003A4DF0"/>
    <w:rsid w:val="003A5431"/>
    <w:rsid w:val="003A55E6"/>
    <w:rsid w:val="003A642A"/>
    <w:rsid w:val="003A69ED"/>
    <w:rsid w:val="003A6B5C"/>
    <w:rsid w:val="003A6C91"/>
    <w:rsid w:val="003A7200"/>
    <w:rsid w:val="003A7424"/>
    <w:rsid w:val="003A7E57"/>
    <w:rsid w:val="003B0AB9"/>
    <w:rsid w:val="003B0C3E"/>
    <w:rsid w:val="003B0E0C"/>
    <w:rsid w:val="003B13F4"/>
    <w:rsid w:val="003B179F"/>
    <w:rsid w:val="003B22BE"/>
    <w:rsid w:val="003B29F1"/>
    <w:rsid w:val="003B3651"/>
    <w:rsid w:val="003B395B"/>
    <w:rsid w:val="003B3DB0"/>
    <w:rsid w:val="003B436A"/>
    <w:rsid w:val="003B4639"/>
    <w:rsid w:val="003B4B02"/>
    <w:rsid w:val="003B4D71"/>
    <w:rsid w:val="003B4F0D"/>
    <w:rsid w:val="003B4F9A"/>
    <w:rsid w:val="003B51C2"/>
    <w:rsid w:val="003B58C1"/>
    <w:rsid w:val="003B5EA8"/>
    <w:rsid w:val="003B655D"/>
    <w:rsid w:val="003B69B6"/>
    <w:rsid w:val="003B7187"/>
    <w:rsid w:val="003B7404"/>
    <w:rsid w:val="003B7A01"/>
    <w:rsid w:val="003B7A22"/>
    <w:rsid w:val="003B7D9E"/>
    <w:rsid w:val="003C03A3"/>
    <w:rsid w:val="003C0446"/>
    <w:rsid w:val="003C0565"/>
    <w:rsid w:val="003C0C0D"/>
    <w:rsid w:val="003C0F5B"/>
    <w:rsid w:val="003C1137"/>
    <w:rsid w:val="003C146E"/>
    <w:rsid w:val="003C170E"/>
    <w:rsid w:val="003C1E6C"/>
    <w:rsid w:val="003C260C"/>
    <w:rsid w:val="003C263D"/>
    <w:rsid w:val="003C2738"/>
    <w:rsid w:val="003C28FE"/>
    <w:rsid w:val="003C2DA1"/>
    <w:rsid w:val="003C38A0"/>
    <w:rsid w:val="003C3A2D"/>
    <w:rsid w:val="003C4457"/>
    <w:rsid w:val="003C4475"/>
    <w:rsid w:val="003C45A3"/>
    <w:rsid w:val="003C4695"/>
    <w:rsid w:val="003C4FED"/>
    <w:rsid w:val="003C55A6"/>
    <w:rsid w:val="003C5928"/>
    <w:rsid w:val="003C5B0F"/>
    <w:rsid w:val="003C5C17"/>
    <w:rsid w:val="003C5D96"/>
    <w:rsid w:val="003C5FA4"/>
    <w:rsid w:val="003C63AA"/>
    <w:rsid w:val="003C6D97"/>
    <w:rsid w:val="003C6DFC"/>
    <w:rsid w:val="003C6FA7"/>
    <w:rsid w:val="003C7424"/>
    <w:rsid w:val="003C76B4"/>
    <w:rsid w:val="003C7ADB"/>
    <w:rsid w:val="003C7C37"/>
    <w:rsid w:val="003D0352"/>
    <w:rsid w:val="003D05BB"/>
    <w:rsid w:val="003D09ED"/>
    <w:rsid w:val="003D0C8E"/>
    <w:rsid w:val="003D0DC4"/>
    <w:rsid w:val="003D0F0C"/>
    <w:rsid w:val="003D0F6C"/>
    <w:rsid w:val="003D1217"/>
    <w:rsid w:val="003D179C"/>
    <w:rsid w:val="003D1F77"/>
    <w:rsid w:val="003D20D7"/>
    <w:rsid w:val="003D2956"/>
    <w:rsid w:val="003D2B02"/>
    <w:rsid w:val="003D3327"/>
    <w:rsid w:val="003D3B62"/>
    <w:rsid w:val="003D3C55"/>
    <w:rsid w:val="003D4098"/>
    <w:rsid w:val="003D42AA"/>
    <w:rsid w:val="003D4700"/>
    <w:rsid w:val="003D48F6"/>
    <w:rsid w:val="003D498D"/>
    <w:rsid w:val="003D4C54"/>
    <w:rsid w:val="003D56A5"/>
    <w:rsid w:val="003D579D"/>
    <w:rsid w:val="003D5933"/>
    <w:rsid w:val="003D596C"/>
    <w:rsid w:val="003D61BB"/>
    <w:rsid w:val="003D64C5"/>
    <w:rsid w:val="003D676A"/>
    <w:rsid w:val="003D6C37"/>
    <w:rsid w:val="003D6CE9"/>
    <w:rsid w:val="003D6E54"/>
    <w:rsid w:val="003E0517"/>
    <w:rsid w:val="003E06C1"/>
    <w:rsid w:val="003E147B"/>
    <w:rsid w:val="003E1635"/>
    <w:rsid w:val="003E1DB1"/>
    <w:rsid w:val="003E21DC"/>
    <w:rsid w:val="003E2341"/>
    <w:rsid w:val="003E2516"/>
    <w:rsid w:val="003E2F2B"/>
    <w:rsid w:val="003E2F83"/>
    <w:rsid w:val="003E3138"/>
    <w:rsid w:val="003E3400"/>
    <w:rsid w:val="003E3417"/>
    <w:rsid w:val="003E3719"/>
    <w:rsid w:val="003E3F05"/>
    <w:rsid w:val="003E40E8"/>
    <w:rsid w:val="003E4116"/>
    <w:rsid w:val="003E4221"/>
    <w:rsid w:val="003E4841"/>
    <w:rsid w:val="003E4C14"/>
    <w:rsid w:val="003E5066"/>
    <w:rsid w:val="003E5A8C"/>
    <w:rsid w:val="003E5BA6"/>
    <w:rsid w:val="003E61D7"/>
    <w:rsid w:val="003E7843"/>
    <w:rsid w:val="003E787F"/>
    <w:rsid w:val="003E7DB4"/>
    <w:rsid w:val="003F03EA"/>
    <w:rsid w:val="003F0486"/>
    <w:rsid w:val="003F061E"/>
    <w:rsid w:val="003F094E"/>
    <w:rsid w:val="003F0F91"/>
    <w:rsid w:val="003F1437"/>
    <w:rsid w:val="003F1A9A"/>
    <w:rsid w:val="003F25A7"/>
    <w:rsid w:val="003F2686"/>
    <w:rsid w:val="003F2788"/>
    <w:rsid w:val="003F2794"/>
    <w:rsid w:val="003F2C52"/>
    <w:rsid w:val="003F35D2"/>
    <w:rsid w:val="003F4295"/>
    <w:rsid w:val="003F432D"/>
    <w:rsid w:val="003F433A"/>
    <w:rsid w:val="003F43A0"/>
    <w:rsid w:val="003F4451"/>
    <w:rsid w:val="003F47A2"/>
    <w:rsid w:val="003F4D9B"/>
    <w:rsid w:val="003F554F"/>
    <w:rsid w:val="003F5912"/>
    <w:rsid w:val="003F59AE"/>
    <w:rsid w:val="003F5AC7"/>
    <w:rsid w:val="003F5DA0"/>
    <w:rsid w:val="003F6173"/>
    <w:rsid w:val="003F62EF"/>
    <w:rsid w:val="003F65CB"/>
    <w:rsid w:val="003F67F5"/>
    <w:rsid w:val="003F68E5"/>
    <w:rsid w:val="003F6BEC"/>
    <w:rsid w:val="003F71F1"/>
    <w:rsid w:val="003F7937"/>
    <w:rsid w:val="003F7E7B"/>
    <w:rsid w:val="004002C4"/>
    <w:rsid w:val="00400617"/>
    <w:rsid w:val="004006D4"/>
    <w:rsid w:val="00400A6C"/>
    <w:rsid w:val="00400DE4"/>
    <w:rsid w:val="004010A8"/>
    <w:rsid w:val="004014B5"/>
    <w:rsid w:val="0040162B"/>
    <w:rsid w:val="0040178B"/>
    <w:rsid w:val="004019BE"/>
    <w:rsid w:val="00401AF9"/>
    <w:rsid w:val="00401B48"/>
    <w:rsid w:val="00401C17"/>
    <w:rsid w:val="00403026"/>
    <w:rsid w:val="0040307A"/>
    <w:rsid w:val="0040353F"/>
    <w:rsid w:val="0040360A"/>
    <w:rsid w:val="004037DB"/>
    <w:rsid w:val="00403DFD"/>
    <w:rsid w:val="00403ECA"/>
    <w:rsid w:val="00403FDC"/>
    <w:rsid w:val="0040442A"/>
    <w:rsid w:val="00404A9E"/>
    <w:rsid w:val="004053C2"/>
    <w:rsid w:val="004054A2"/>
    <w:rsid w:val="004054A8"/>
    <w:rsid w:val="00405B5B"/>
    <w:rsid w:val="00405CD6"/>
    <w:rsid w:val="00406310"/>
    <w:rsid w:val="0040669E"/>
    <w:rsid w:val="004066C8"/>
    <w:rsid w:val="00407475"/>
    <w:rsid w:val="00410182"/>
    <w:rsid w:val="004112DB"/>
    <w:rsid w:val="00411CCF"/>
    <w:rsid w:val="00412AD5"/>
    <w:rsid w:val="00412CAA"/>
    <w:rsid w:val="004135BC"/>
    <w:rsid w:val="00413861"/>
    <w:rsid w:val="00413F1A"/>
    <w:rsid w:val="0041401F"/>
    <w:rsid w:val="00414DFA"/>
    <w:rsid w:val="00415319"/>
    <w:rsid w:val="00415B54"/>
    <w:rsid w:val="00415B62"/>
    <w:rsid w:val="00415D99"/>
    <w:rsid w:val="00415DA7"/>
    <w:rsid w:val="00416085"/>
    <w:rsid w:val="00416224"/>
    <w:rsid w:val="00416823"/>
    <w:rsid w:val="00416AB2"/>
    <w:rsid w:val="00416C9B"/>
    <w:rsid w:val="0041721E"/>
    <w:rsid w:val="0041723D"/>
    <w:rsid w:val="00417380"/>
    <w:rsid w:val="004173BC"/>
    <w:rsid w:val="004173FB"/>
    <w:rsid w:val="004176FB"/>
    <w:rsid w:val="00417790"/>
    <w:rsid w:val="00417A0D"/>
    <w:rsid w:val="00417D62"/>
    <w:rsid w:val="004203E9"/>
    <w:rsid w:val="0042055C"/>
    <w:rsid w:val="004221DC"/>
    <w:rsid w:val="0042226F"/>
    <w:rsid w:val="00422526"/>
    <w:rsid w:val="00422BBA"/>
    <w:rsid w:val="004235EF"/>
    <w:rsid w:val="00423B32"/>
    <w:rsid w:val="00423ECC"/>
    <w:rsid w:val="004242D0"/>
    <w:rsid w:val="004248BC"/>
    <w:rsid w:val="004249E3"/>
    <w:rsid w:val="00424F2A"/>
    <w:rsid w:val="0042527C"/>
    <w:rsid w:val="004256DC"/>
    <w:rsid w:val="0042576B"/>
    <w:rsid w:val="00426089"/>
    <w:rsid w:val="004268E2"/>
    <w:rsid w:val="00426F5A"/>
    <w:rsid w:val="00426F9A"/>
    <w:rsid w:val="0042720B"/>
    <w:rsid w:val="00427231"/>
    <w:rsid w:val="00430057"/>
    <w:rsid w:val="004305F8"/>
    <w:rsid w:val="00430DA7"/>
    <w:rsid w:val="00430FBB"/>
    <w:rsid w:val="0043181F"/>
    <w:rsid w:val="00431B87"/>
    <w:rsid w:val="00431CE3"/>
    <w:rsid w:val="004323FA"/>
    <w:rsid w:val="0043247A"/>
    <w:rsid w:val="00432575"/>
    <w:rsid w:val="004326D1"/>
    <w:rsid w:val="00432A33"/>
    <w:rsid w:val="00433887"/>
    <w:rsid w:val="0043434C"/>
    <w:rsid w:val="0043547A"/>
    <w:rsid w:val="00436044"/>
    <w:rsid w:val="0043662E"/>
    <w:rsid w:val="0043719B"/>
    <w:rsid w:val="00437243"/>
    <w:rsid w:val="004373C0"/>
    <w:rsid w:val="00437736"/>
    <w:rsid w:val="00437F61"/>
    <w:rsid w:val="004401B1"/>
    <w:rsid w:val="004403C4"/>
    <w:rsid w:val="0044044A"/>
    <w:rsid w:val="00440A21"/>
    <w:rsid w:val="00440A93"/>
    <w:rsid w:val="004412DC"/>
    <w:rsid w:val="004415F8"/>
    <w:rsid w:val="00441979"/>
    <w:rsid w:val="004427A5"/>
    <w:rsid w:val="0044291A"/>
    <w:rsid w:val="00442B4D"/>
    <w:rsid w:val="00442DCE"/>
    <w:rsid w:val="0044315C"/>
    <w:rsid w:val="00443A49"/>
    <w:rsid w:val="00443A62"/>
    <w:rsid w:val="00443C2C"/>
    <w:rsid w:val="00443F34"/>
    <w:rsid w:val="00443FC6"/>
    <w:rsid w:val="004440D6"/>
    <w:rsid w:val="00444AD4"/>
    <w:rsid w:val="004451C2"/>
    <w:rsid w:val="004451F8"/>
    <w:rsid w:val="004453EE"/>
    <w:rsid w:val="004459F7"/>
    <w:rsid w:val="004460C2"/>
    <w:rsid w:val="004465A0"/>
    <w:rsid w:val="00446EE0"/>
    <w:rsid w:val="00446F13"/>
    <w:rsid w:val="0044704D"/>
    <w:rsid w:val="0044739D"/>
    <w:rsid w:val="00447590"/>
    <w:rsid w:val="0044791D"/>
    <w:rsid w:val="004500F4"/>
    <w:rsid w:val="004509C9"/>
    <w:rsid w:val="0045160C"/>
    <w:rsid w:val="00451F9C"/>
    <w:rsid w:val="004522A3"/>
    <w:rsid w:val="00452331"/>
    <w:rsid w:val="004523E5"/>
    <w:rsid w:val="004524C0"/>
    <w:rsid w:val="00452738"/>
    <w:rsid w:val="004529C3"/>
    <w:rsid w:val="00452A64"/>
    <w:rsid w:val="00452D5A"/>
    <w:rsid w:val="00453696"/>
    <w:rsid w:val="00453A06"/>
    <w:rsid w:val="00453CCD"/>
    <w:rsid w:val="00453CEF"/>
    <w:rsid w:val="00453DC5"/>
    <w:rsid w:val="004544C9"/>
    <w:rsid w:val="00454D0A"/>
    <w:rsid w:val="004566A1"/>
    <w:rsid w:val="00456EF4"/>
    <w:rsid w:val="004570BB"/>
    <w:rsid w:val="00457151"/>
    <w:rsid w:val="00457253"/>
    <w:rsid w:val="00457A2D"/>
    <w:rsid w:val="00457A34"/>
    <w:rsid w:val="00457C0A"/>
    <w:rsid w:val="004604D3"/>
    <w:rsid w:val="00460C77"/>
    <w:rsid w:val="00460DC3"/>
    <w:rsid w:val="00461027"/>
    <w:rsid w:val="00461E4B"/>
    <w:rsid w:val="0046276F"/>
    <w:rsid w:val="00463148"/>
    <w:rsid w:val="004633D9"/>
    <w:rsid w:val="004639A8"/>
    <w:rsid w:val="00463E0C"/>
    <w:rsid w:val="0046426B"/>
    <w:rsid w:val="00464843"/>
    <w:rsid w:val="00464C4E"/>
    <w:rsid w:val="00465124"/>
    <w:rsid w:val="00465301"/>
    <w:rsid w:val="00465500"/>
    <w:rsid w:val="004659A1"/>
    <w:rsid w:val="00465F5C"/>
    <w:rsid w:val="00466030"/>
    <w:rsid w:val="0046605A"/>
    <w:rsid w:val="00467073"/>
    <w:rsid w:val="004670D8"/>
    <w:rsid w:val="004672A0"/>
    <w:rsid w:val="00467631"/>
    <w:rsid w:val="0046799F"/>
    <w:rsid w:val="0047026C"/>
    <w:rsid w:val="004708F2"/>
    <w:rsid w:val="00470F62"/>
    <w:rsid w:val="0047139E"/>
    <w:rsid w:val="004715FD"/>
    <w:rsid w:val="00471D24"/>
    <w:rsid w:val="00471DB8"/>
    <w:rsid w:val="00471EC6"/>
    <w:rsid w:val="004722A6"/>
    <w:rsid w:val="00472968"/>
    <w:rsid w:val="00472C5B"/>
    <w:rsid w:val="00472E23"/>
    <w:rsid w:val="004730F9"/>
    <w:rsid w:val="00473290"/>
    <w:rsid w:val="004735BF"/>
    <w:rsid w:val="00473780"/>
    <w:rsid w:val="00474336"/>
    <w:rsid w:val="004743EF"/>
    <w:rsid w:val="004748E4"/>
    <w:rsid w:val="00474913"/>
    <w:rsid w:val="00474C5C"/>
    <w:rsid w:val="00474CAB"/>
    <w:rsid w:val="004750DE"/>
    <w:rsid w:val="00475386"/>
    <w:rsid w:val="0047589D"/>
    <w:rsid w:val="00476654"/>
    <w:rsid w:val="00477458"/>
    <w:rsid w:val="00480693"/>
    <w:rsid w:val="00480C38"/>
    <w:rsid w:val="00480D1C"/>
    <w:rsid w:val="00481065"/>
    <w:rsid w:val="0048187B"/>
    <w:rsid w:val="00482801"/>
    <w:rsid w:val="00482C28"/>
    <w:rsid w:val="004833E0"/>
    <w:rsid w:val="00483471"/>
    <w:rsid w:val="00483724"/>
    <w:rsid w:val="004837BD"/>
    <w:rsid w:val="0048382B"/>
    <w:rsid w:val="00483B54"/>
    <w:rsid w:val="004841D2"/>
    <w:rsid w:val="00484885"/>
    <w:rsid w:val="00485092"/>
    <w:rsid w:val="00485295"/>
    <w:rsid w:val="00485650"/>
    <w:rsid w:val="00486740"/>
    <w:rsid w:val="00486B18"/>
    <w:rsid w:val="00486C93"/>
    <w:rsid w:val="00487E00"/>
    <w:rsid w:val="00490278"/>
    <w:rsid w:val="00490308"/>
    <w:rsid w:val="00490321"/>
    <w:rsid w:val="004905D4"/>
    <w:rsid w:val="0049080C"/>
    <w:rsid w:val="00490AA0"/>
    <w:rsid w:val="00491109"/>
    <w:rsid w:val="00491243"/>
    <w:rsid w:val="004917FC"/>
    <w:rsid w:val="00491995"/>
    <w:rsid w:val="0049204D"/>
    <w:rsid w:val="004923CF"/>
    <w:rsid w:val="00492541"/>
    <w:rsid w:val="004928E3"/>
    <w:rsid w:val="00493436"/>
    <w:rsid w:val="00493573"/>
    <w:rsid w:val="004935D0"/>
    <w:rsid w:val="0049360C"/>
    <w:rsid w:val="00493CC7"/>
    <w:rsid w:val="00493EAE"/>
    <w:rsid w:val="00494890"/>
    <w:rsid w:val="00494B65"/>
    <w:rsid w:val="00494DA6"/>
    <w:rsid w:val="004954B2"/>
    <w:rsid w:val="00496132"/>
    <w:rsid w:val="00496890"/>
    <w:rsid w:val="0049699F"/>
    <w:rsid w:val="00496CEA"/>
    <w:rsid w:val="0049760A"/>
    <w:rsid w:val="00497F41"/>
    <w:rsid w:val="004A01C1"/>
    <w:rsid w:val="004A0985"/>
    <w:rsid w:val="004A0E72"/>
    <w:rsid w:val="004A11B6"/>
    <w:rsid w:val="004A1A36"/>
    <w:rsid w:val="004A215C"/>
    <w:rsid w:val="004A26C6"/>
    <w:rsid w:val="004A2911"/>
    <w:rsid w:val="004A2917"/>
    <w:rsid w:val="004A360A"/>
    <w:rsid w:val="004A3934"/>
    <w:rsid w:val="004A3C2D"/>
    <w:rsid w:val="004A41CF"/>
    <w:rsid w:val="004A4BD3"/>
    <w:rsid w:val="004A56B7"/>
    <w:rsid w:val="004A5973"/>
    <w:rsid w:val="004A5E7F"/>
    <w:rsid w:val="004A6284"/>
    <w:rsid w:val="004A678F"/>
    <w:rsid w:val="004A6C73"/>
    <w:rsid w:val="004A7304"/>
    <w:rsid w:val="004A7CD9"/>
    <w:rsid w:val="004B042B"/>
    <w:rsid w:val="004B0C1B"/>
    <w:rsid w:val="004B10CB"/>
    <w:rsid w:val="004B1136"/>
    <w:rsid w:val="004B11BE"/>
    <w:rsid w:val="004B14F0"/>
    <w:rsid w:val="004B1617"/>
    <w:rsid w:val="004B1F3A"/>
    <w:rsid w:val="004B2245"/>
    <w:rsid w:val="004B2452"/>
    <w:rsid w:val="004B283A"/>
    <w:rsid w:val="004B2920"/>
    <w:rsid w:val="004B2B74"/>
    <w:rsid w:val="004B2C63"/>
    <w:rsid w:val="004B3098"/>
    <w:rsid w:val="004B34DB"/>
    <w:rsid w:val="004B3A45"/>
    <w:rsid w:val="004B6811"/>
    <w:rsid w:val="004B68CF"/>
    <w:rsid w:val="004B7271"/>
    <w:rsid w:val="004B75C4"/>
    <w:rsid w:val="004B7716"/>
    <w:rsid w:val="004B7C0A"/>
    <w:rsid w:val="004C00B6"/>
    <w:rsid w:val="004C02BA"/>
    <w:rsid w:val="004C0AEF"/>
    <w:rsid w:val="004C0BDE"/>
    <w:rsid w:val="004C0F03"/>
    <w:rsid w:val="004C121D"/>
    <w:rsid w:val="004C1325"/>
    <w:rsid w:val="004C13B5"/>
    <w:rsid w:val="004C1939"/>
    <w:rsid w:val="004C2268"/>
    <w:rsid w:val="004C2449"/>
    <w:rsid w:val="004C2677"/>
    <w:rsid w:val="004C26A8"/>
    <w:rsid w:val="004C2861"/>
    <w:rsid w:val="004C2AC0"/>
    <w:rsid w:val="004C36CE"/>
    <w:rsid w:val="004C3D46"/>
    <w:rsid w:val="004C47B3"/>
    <w:rsid w:val="004C53D6"/>
    <w:rsid w:val="004C5995"/>
    <w:rsid w:val="004C5EE9"/>
    <w:rsid w:val="004C6147"/>
    <w:rsid w:val="004C6244"/>
    <w:rsid w:val="004C62FD"/>
    <w:rsid w:val="004C682A"/>
    <w:rsid w:val="004C6D05"/>
    <w:rsid w:val="004C72ED"/>
    <w:rsid w:val="004C7C33"/>
    <w:rsid w:val="004C7C6B"/>
    <w:rsid w:val="004C7FDE"/>
    <w:rsid w:val="004D0993"/>
    <w:rsid w:val="004D0BE0"/>
    <w:rsid w:val="004D0F91"/>
    <w:rsid w:val="004D110A"/>
    <w:rsid w:val="004D1870"/>
    <w:rsid w:val="004D1C35"/>
    <w:rsid w:val="004D2623"/>
    <w:rsid w:val="004D3320"/>
    <w:rsid w:val="004D3797"/>
    <w:rsid w:val="004D3C91"/>
    <w:rsid w:val="004D421C"/>
    <w:rsid w:val="004D4464"/>
    <w:rsid w:val="004D4683"/>
    <w:rsid w:val="004D4882"/>
    <w:rsid w:val="004D50E6"/>
    <w:rsid w:val="004D511A"/>
    <w:rsid w:val="004D5885"/>
    <w:rsid w:val="004D59F0"/>
    <w:rsid w:val="004D63D4"/>
    <w:rsid w:val="004D66F6"/>
    <w:rsid w:val="004D6E36"/>
    <w:rsid w:val="004D70C6"/>
    <w:rsid w:val="004D70C9"/>
    <w:rsid w:val="004D71BD"/>
    <w:rsid w:val="004D741A"/>
    <w:rsid w:val="004D74BE"/>
    <w:rsid w:val="004D7608"/>
    <w:rsid w:val="004D774C"/>
    <w:rsid w:val="004D7B39"/>
    <w:rsid w:val="004D7E96"/>
    <w:rsid w:val="004D7EC0"/>
    <w:rsid w:val="004E03BF"/>
    <w:rsid w:val="004E06D3"/>
    <w:rsid w:val="004E08D5"/>
    <w:rsid w:val="004E0D25"/>
    <w:rsid w:val="004E1AEE"/>
    <w:rsid w:val="004E1E74"/>
    <w:rsid w:val="004E1EE0"/>
    <w:rsid w:val="004E24CB"/>
    <w:rsid w:val="004E28A5"/>
    <w:rsid w:val="004E2C0D"/>
    <w:rsid w:val="004E3ED3"/>
    <w:rsid w:val="004E40A7"/>
    <w:rsid w:val="004E4450"/>
    <w:rsid w:val="004E4DCD"/>
    <w:rsid w:val="004E5933"/>
    <w:rsid w:val="004E5B80"/>
    <w:rsid w:val="004E5B9D"/>
    <w:rsid w:val="004E5E08"/>
    <w:rsid w:val="004E6030"/>
    <w:rsid w:val="004E6380"/>
    <w:rsid w:val="004E6709"/>
    <w:rsid w:val="004E74D7"/>
    <w:rsid w:val="004E765F"/>
    <w:rsid w:val="004E7815"/>
    <w:rsid w:val="004E7954"/>
    <w:rsid w:val="004E7E24"/>
    <w:rsid w:val="004F0398"/>
    <w:rsid w:val="004F05B0"/>
    <w:rsid w:val="004F07E1"/>
    <w:rsid w:val="004F0958"/>
    <w:rsid w:val="004F0CC3"/>
    <w:rsid w:val="004F0EB7"/>
    <w:rsid w:val="004F1027"/>
    <w:rsid w:val="004F1E95"/>
    <w:rsid w:val="004F267E"/>
    <w:rsid w:val="004F3650"/>
    <w:rsid w:val="004F37C2"/>
    <w:rsid w:val="004F3AF4"/>
    <w:rsid w:val="004F438A"/>
    <w:rsid w:val="004F47CF"/>
    <w:rsid w:val="004F4C01"/>
    <w:rsid w:val="004F4CD6"/>
    <w:rsid w:val="004F528D"/>
    <w:rsid w:val="004F541C"/>
    <w:rsid w:val="004F548C"/>
    <w:rsid w:val="004F5871"/>
    <w:rsid w:val="004F63A2"/>
    <w:rsid w:val="004F6C10"/>
    <w:rsid w:val="004F6C27"/>
    <w:rsid w:val="004F769B"/>
    <w:rsid w:val="004F7A25"/>
    <w:rsid w:val="005003DD"/>
    <w:rsid w:val="005007BE"/>
    <w:rsid w:val="005010F7"/>
    <w:rsid w:val="0050154D"/>
    <w:rsid w:val="005015FC"/>
    <w:rsid w:val="005017BB"/>
    <w:rsid w:val="005018B5"/>
    <w:rsid w:val="00501ECF"/>
    <w:rsid w:val="00501FCB"/>
    <w:rsid w:val="00502044"/>
    <w:rsid w:val="00502074"/>
    <w:rsid w:val="00502693"/>
    <w:rsid w:val="00502B31"/>
    <w:rsid w:val="00503068"/>
    <w:rsid w:val="005037A9"/>
    <w:rsid w:val="00503A49"/>
    <w:rsid w:val="00503BD5"/>
    <w:rsid w:val="00503F53"/>
    <w:rsid w:val="0050410F"/>
    <w:rsid w:val="00504780"/>
    <w:rsid w:val="00504BDE"/>
    <w:rsid w:val="00504DE2"/>
    <w:rsid w:val="005053B0"/>
    <w:rsid w:val="005053D9"/>
    <w:rsid w:val="0050573E"/>
    <w:rsid w:val="005058AD"/>
    <w:rsid w:val="005063C8"/>
    <w:rsid w:val="00506CE4"/>
    <w:rsid w:val="00506F90"/>
    <w:rsid w:val="00507CD0"/>
    <w:rsid w:val="005106B2"/>
    <w:rsid w:val="005106DE"/>
    <w:rsid w:val="00510C98"/>
    <w:rsid w:val="00510E63"/>
    <w:rsid w:val="00510E97"/>
    <w:rsid w:val="00512344"/>
    <w:rsid w:val="00513469"/>
    <w:rsid w:val="00513A14"/>
    <w:rsid w:val="00514C18"/>
    <w:rsid w:val="00515296"/>
    <w:rsid w:val="00515488"/>
    <w:rsid w:val="00515C14"/>
    <w:rsid w:val="0051610F"/>
    <w:rsid w:val="00516450"/>
    <w:rsid w:val="0051645F"/>
    <w:rsid w:val="005170B2"/>
    <w:rsid w:val="00517509"/>
    <w:rsid w:val="005177F3"/>
    <w:rsid w:val="00517A2E"/>
    <w:rsid w:val="00517A7E"/>
    <w:rsid w:val="00517CBB"/>
    <w:rsid w:val="00517CCD"/>
    <w:rsid w:val="00517CF1"/>
    <w:rsid w:val="00517EDA"/>
    <w:rsid w:val="005204CE"/>
    <w:rsid w:val="005206CA"/>
    <w:rsid w:val="005208C3"/>
    <w:rsid w:val="00520D05"/>
    <w:rsid w:val="00520D27"/>
    <w:rsid w:val="00521059"/>
    <w:rsid w:val="00521121"/>
    <w:rsid w:val="00521B6B"/>
    <w:rsid w:val="00521D29"/>
    <w:rsid w:val="00521DBD"/>
    <w:rsid w:val="005222BA"/>
    <w:rsid w:val="005225AC"/>
    <w:rsid w:val="005226C7"/>
    <w:rsid w:val="005230C0"/>
    <w:rsid w:val="00523623"/>
    <w:rsid w:val="00523E1F"/>
    <w:rsid w:val="005244A9"/>
    <w:rsid w:val="00524589"/>
    <w:rsid w:val="0052489F"/>
    <w:rsid w:val="00524962"/>
    <w:rsid w:val="00524E8A"/>
    <w:rsid w:val="00525572"/>
    <w:rsid w:val="00526795"/>
    <w:rsid w:val="005267D3"/>
    <w:rsid w:val="00526D93"/>
    <w:rsid w:val="00527EF3"/>
    <w:rsid w:val="00530094"/>
    <w:rsid w:val="00530FA1"/>
    <w:rsid w:val="00530FB1"/>
    <w:rsid w:val="00531766"/>
    <w:rsid w:val="0053196A"/>
    <w:rsid w:val="00532022"/>
    <w:rsid w:val="00532086"/>
    <w:rsid w:val="00532B82"/>
    <w:rsid w:val="0053315F"/>
    <w:rsid w:val="0053359A"/>
    <w:rsid w:val="005335C5"/>
    <w:rsid w:val="00533667"/>
    <w:rsid w:val="00533CE3"/>
    <w:rsid w:val="00533FE5"/>
    <w:rsid w:val="00534152"/>
    <w:rsid w:val="00534175"/>
    <w:rsid w:val="005344AC"/>
    <w:rsid w:val="00534E3E"/>
    <w:rsid w:val="00534E55"/>
    <w:rsid w:val="0053507F"/>
    <w:rsid w:val="0053520E"/>
    <w:rsid w:val="00535725"/>
    <w:rsid w:val="005357C1"/>
    <w:rsid w:val="00536ECE"/>
    <w:rsid w:val="00537076"/>
    <w:rsid w:val="0053785E"/>
    <w:rsid w:val="00537986"/>
    <w:rsid w:val="00537E4B"/>
    <w:rsid w:val="005404A0"/>
    <w:rsid w:val="005404FD"/>
    <w:rsid w:val="005406C0"/>
    <w:rsid w:val="00540F06"/>
    <w:rsid w:val="0054107B"/>
    <w:rsid w:val="005414CA"/>
    <w:rsid w:val="005414DE"/>
    <w:rsid w:val="005420AB"/>
    <w:rsid w:val="005420AE"/>
    <w:rsid w:val="005424A0"/>
    <w:rsid w:val="0054276E"/>
    <w:rsid w:val="00542A73"/>
    <w:rsid w:val="00542D90"/>
    <w:rsid w:val="0054358A"/>
    <w:rsid w:val="00543871"/>
    <w:rsid w:val="00543A1A"/>
    <w:rsid w:val="00543B06"/>
    <w:rsid w:val="00543E6A"/>
    <w:rsid w:val="00543E84"/>
    <w:rsid w:val="00543E85"/>
    <w:rsid w:val="00544267"/>
    <w:rsid w:val="00544459"/>
    <w:rsid w:val="00544605"/>
    <w:rsid w:val="00544C32"/>
    <w:rsid w:val="00545616"/>
    <w:rsid w:val="00545884"/>
    <w:rsid w:val="00545EDF"/>
    <w:rsid w:val="00546013"/>
    <w:rsid w:val="00546014"/>
    <w:rsid w:val="005463A8"/>
    <w:rsid w:val="00546611"/>
    <w:rsid w:val="005471D6"/>
    <w:rsid w:val="005473FD"/>
    <w:rsid w:val="0054780D"/>
    <w:rsid w:val="005478CE"/>
    <w:rsid w:val="00550BA4"/>
    <w:rsid w:val="00550DB5"/>
    <w:rsid w:val="00552009"/>
    <w:rsid w:val="0055202D"/>
    <w:rsid w:val="00552157"/>
    <w:rsid w:val="00552371"/>
    <w:rsid w:val="00552EE9"/>
    <w:rsid w:val="00552FE9"/>
    <w:rsid w:val="0055320F"/>
    <w:rsid w:val="00553343"/>
    <w:rsid w:val="00553E11"/>
    <w:rsid w:val="00554909"/>
    <w:rsid w:val="005549CA"/>
    <w:rsid w:val="005549CF"/>
    <w:rsid w:val="00554AB2"/>
    <w:rsid w:val="00554ACB"/>
    <w:rsid w:val="00554DC2"/>
    <w:rsid w:val="00554E05"/>
    <w:rsid w:val="00554FFB"/>
    <w:rsid w:val="005555B4"/>
    <w:rsid w:val="00555814"/>
    <w:rsid w:val="00555E4F"/>
    <w:rsid w:val="00556300"/>
    <w:rsid w:val="005563A2"/>
    <w:rsid w:val="00556680"/>
    <w:rsid w:val="00557627"/>
    <w:rsid w:val="0055778B"/>
    <w:rsid w:val="005577BE"/>
    <w:rsid w:val="00557B11"/>
    <w:rsid w:val="005601C0"/>
    <w:rsid w:val="005601FD"/>
    <w:rsid w:val="005604C1"/>
    <w:rsid w:val="0056079D"/>
    <w:rsid w:val="005610D8"/>
    <w:rsid w:val="005612A6"/>
    <w:rsid w:val="005626AA"/>
    <w:rsid w:val="0056273A"/>
    <w:rsid w:val="00562A0B"/>
    <w:rsid w:val="00562DB5"/>
    <w:rsid w:val="00562FE6"/>
    <w:rsid w:val="005638C4"/>
    <w:rsid w:val="00563C68"/>
    <w:rsid w:val="00563D1B"/>
    <w:rsid w:val="00563E64"/>
    <w:rsid w:val="00564009"/>
    <w:rsid w:val="005646D9"/>
    <w:rsid w:val="005653B7"/>
    <w:rsid w:val="00565BF5"/>
    <w:rsid w:val="00566053"/>
    <w:rsid w:val="005663E2"/>
    <w:rsid w:val="005663E8"/>
    <w:rsid w:val="005665F7"/>
    <w:rsid w:val="0056681B"/>
    <w:rsid w:val="00566EA4"/>
    <w:rsid w:val="005672E4"/>
    <w:rsid w:val="00567742"/>
    <w:rsid w:val="005678AA"/>
    <w:rsid w:val="00570737"/>
    <w:rsid w:val="00570CD9"/>
    <w:rsid w:val="005712AD"/>
    <w:rsid w:val="0057217B"/>
    <w:rsid w:val="005724B6"/>
    <w:rsid w:val="00572CFE"/>
    <w:rsid w:val="00573318"/>
    <w:rsid w:val="005737AF"/>
    <w:rsid w:val="005737FA"/>
    <w:rsid w:val="00573D17"/>
    <w:rsid w:val="00574629"/>
    <w:rsid w:val="0057462E"/>
    <w:rsid w:val="00574D75"/>
    <w:rsid w:val="0057519F"/>
    <w:rsid w:val="00575304"/>
    <w:rsid w:val="00577892"/>
    <w:rsid w:val="005778BF"/>
    <w:rsid w:val="00577A6D"/>
    <w:rsid w:val="00577AC8"/>
    <w:rsid w:val="00577FA4"/>
    <w:rsid w:val="00580089"/>
    <w:rsid w:val="0058073D"/>
    <w:rsid w:val="00580909"/>
    <w:rsid w:val="00580927"/>
    <w:rsid w:val="00581030"/>
    <w:rsid w:val="005819AA"/>
    <w:rsid w:val="00581A90"/>
    <w:rsid w:val="00581C9C"/>
    <w:rsid w:val="00581E86"/>
    <w:rsid w:val="00581FE4"/>
    <w:rsid w:val="00582AE0"/>
    <w:rsid w:val="00582C72"/>
    <w:rsid w:val="00583059"/>
    <w:rsid w:val="005834CF"/>
    <w:rsid w:val="0058396F"/>
    <w:rsid w:val="00583C60"/>
    <w:rsid w:val="0058420F"/>
    <w:rsid w:val="0058497C"/>
    <w:rsid w:val="00585C18"/>
    <w:rsid w:val="00585EAC"/>
    <w:rsid w:val="0058626B"/>
    <w:rsid w:val="0058632D"/>
    <w:rsid w:val="005865B7"/>
    <w:rsid w:val="00586DD7"/>
    <w:rsid w:val="0058795B"/>
    <w:rsid w:val="00587EB9"/>
    <w:rsid w:val="005901AD"/>
    <w:rsid w:val="005901CD"/>
    <w:rsid w:val="00590794"/>
    <w:rsid w:val="00590B95"/>
    <w:rsid w:val="00590E4B"/>
    <w:rsid w:val="005912E5"/>
    <w:rsid w:val="00592574"/>
    <w:rsid w:val="005931F3"/>
    <w:rsid w:val="00593202"/>
    <w:rsid w:val="005933C5"/>
    <w:rsid w:val="005933FB"/>
    <w:rsid w:val="0059375C"/>
    <w:rsid w:val="00593BC5"/>
    <w:rsid w:val="00594825"/>
    <w:rsid w:val="00594EBA"/>
    <w:rsid w:val="00594F51"/>
    <w:rsid w:val="005953AF"/>
    <w:rsid w:val="005956A7"/>
    <w:rsid w:val="0059574F"/>
    <w:rsid w:val="00595E7C"/>
    <w:rsid w:val="005963A5"/>
    <w:rsid w:val="00596601"/>
    <w:rsid w:val="00596719"/>
    <w:rsid w:val="00596748"/>
    <w:rsid w:val="00596D49"/>
    <w:rsid w:val="00597431"/>
    <w:rsid w:val="0059791D"/>
    <w:rsid w:val="0059798A"/>
    <w:rsid w:val="0059799D"/>
    <w:rsid w:val="005A0051"/>
    <w:rsid w:val="005A03F3"/>
    <w:rsid w:val="005A064A"/>
    <w:rsid w:val="005A11E7"/>
    <w:rsid w:val="005A15DD"/>
    <w:rsid w:val="005A340A"/>
    <w:rsid w:val="005A349B"/>
    <w:rsid w:val="005A37A2"/>
    <w:rsid w:val="005A3E4E"/>
    <w:rsid w:val="005A4094"/>
    <w:rsid w:val="005A420C"/>
    <w:rsid w:val="005A484F"/>
    <w:rsid w:val="005A4992"/>
    <w:rsid w:val="005A4A3E"/>
    <w:rsid w:val="005A4CD6"/>
    <w:rsid w:val="005A56DE"/>
    <w:rsid w:val="005A62CC"/>
    <w:rsid w:val="005A66C4"/>
    <w:rsid w:val="005A6798"/>
    <w:rsid w:val="005A6A65"/>
    <w:rsid w:val="005A6C84"/>
    <w:rsid w:val="005A6F4C"/>
    <w:rsid w:val="005A71AE"/>
    <w:rsid w:val="005A780F"/>
    <w:rsid w:val="005A79A3"/>
    <w:rsid w:val="005A79A5"/>
    <w:rsid w:val="005A7E80"/>
    <w:rsid w:val="005B0460"/>
    <w:rsid w:val="005B0485"/>
    <w:rsid w:val="005B0A54"/>
    <w:rsid w:val="005B0ADD"/>
    <w:rsid w:val="005B126B"/>
    <w:rsid w:val="005B132B"/>
    <w:rsid w:val="005B1567"/>
    <w:rsid w:val="005B1657"/>
    <w:rsid w:val="005B1AF0"/>
    <w:rsid w:val="005B1FF2"/>
    <w:rsid w:val="005B223C"/>
    <w:rsid w:val="005B29A3"/>
    <w:rsid w:val="005B31AA"/>
    <w:rsid w:val="005B3D2E"/>
    <w:rsid w:val="005B3E08"/>
    <w:rsid w:val="005B3E81"/>
    <w:rsid w:val="005B42C5"/>
    <w:rsid w:val="005B456F"/>
    <w:rsid w:val="005B4F36"/>
    <w:rsid w:val="005B5271"/>
    <w:rsid w:val="005B61BE"/>
    <w:rsid w:val="005B6965"/>
    <w:rsid w:val="005B709C"/>
    <w:rsid w:val="005B7108"/>
    <w:rsid w:val="005B72E1"/>
    <w:rsid w:val="005B75A2"/>
    <w:rsid w:val="005B77A0"/>
    <w:rsid w:val="005B7982"/>
    <w:rsid w:val="005C049A"/>
    <w:rsid w:val="005C0B73"/>
    <w:rsid w:val="005C11E6"/>
    <w:rsid w:val="005C1333"/>
    <w:rsid w:val="005C2406"/>
    <w:rsid w:val="005C261D"/>
    <w:rsid w:val="005C2A6E"/>
    <w:rsid w:val="005C2B00"/>
    <w:rsid w:val="005C2ED0"/>
    <w:rsid w:val="005C31F5"/>
    <w:rsid w:val="005C3446"/>
    <w:rsid w:val="005C34C5"/>
    <w:rsid w:val="005C355F"/>
    <w:rsid w:val="005C3CAF"/>
    <w:rsid w:val="005C3EA1"/>
    <w:rsid w:val="005C3F18"/>
    <w:rsid w:val="005C40A3"/>
    <w:rsid w:val="005C4802"/>
    <w:rsid w:val="005C4937"/>
    <w:rsid w:val="005C56D9"/>
    <w:rsid w:val="005C5C16"/>
    <w:rsid w:val="005C5D6C"/>
    <w:rsid w:val="005C6033"/>
    <w:rsid w:val="005C77B5"/>
    <w:rsid w:val="005C77CF"/>
    <w:rsid w:val="005C798A"/>
    <w:rsid w:val="005C7DD0"/>
    <w:rsid w:val="005C7E6D"/>
    <w:rsid w:val="005D0A6B"/>
    <w:rsid w:val="005D0BD0"/>
    <w:rsid w:val="005D0EAC"/>
    <w:rsid w:val="005D0FFC"/>
    <w:rsid w:val="005D1A72"/>
    <w:rsid w:val="005D1C7B"/>
    <w:rsid w:val="005D1CF2"/>
    <w:rsid w:val="005D1D19"/>
    <w:rsid w:val="005D226F"/>
    <w:rsid w:val="005D2558"/>
    <w:rsid w:val="005D2659"/>
    <w:rsid w:val="005D2740"/>
    <w:rsid w:val="005D2DA8"/>
    <w:rsid w:val="005D327C"/>
    <w:rsid w:val="005D346E"/>
    <w:rsid w:val="005D35F2"/>
    <w:rsid w:val="005D376B"/>
    <w:rsid w:val="005D37CF"/>
    <w:rsid w:val="005D3BD1"/>
    <w:rsid w:val="005D45B3"/>
    <w:rsid w:val="005D4B59"/>
    <w:rsid w:val="005D4C92"/>
    <w:rsid w:val="005D4D4A"/>
    <w:rsid w:val="005D5282"/>
    <w:rsid w:val="005D5AD3"/>
    <w:rsid w:val="005D5F44"/>
    <w:rsid w:val="005D6BED"/>
    <w:rsid w:val="005D702D"/>
    <w:rsid w:val="005D70D9"/>
    <w:rsid w:val="005D7D4C"/>
    <w:rsid w:val="005E0472"/>
    <w:rsid w:val="005E1415"/>
    <w:rsid w:val="005E178E"/>
    <w:rsid w:val="005E1881"/>
    <w:rsid w:val="005E18A6"/>
    <w:rsid w:val="005E19E4"/>
    <w:rsid w:val="005E1B2E"/>
    <w:rsid w:val="005E20CC"/>
    <w:rsid w:val="005E274F"/>
    <w:rsid w:val="005E28F2"/>
    <w:rsid w:val="005E29C9"/>
    <w:rsid w:val="005E341F"/>
    <w:rsid w:val="005E369E"/>
    <w:rsid w:val="005E3C70"/>
    <w:rsid w:val="005E3CBE"/>
    <w:rsid w:val="005E3F77"/>
    <w:rsid w:val="005E4067"/>
    <w:rsid w:val="005E41B7"/>
    <w:rsid w:val="005E4202"/>
    <w:rsid w:val="005E4861"/>
    <w:rsid w:val="005E4C6F"/>
    <w:rsid w:val="005E4ED3"/>
    <w:rsid w:val="005E5548"/>
    <w:rsid w:val="005E578F"/>
    <w:rsid w:val="005E586E"/>
    <w:rsid w:val="005E5B9F"/>
    <w:rsid w:val="005E5BBC"/>
    <w:rsid w:val="005E6221"/>
    <w:rsid w:val="005E689A"/>
    <w:rsid w:val="005E6D0D"/>
    <w:rsid w:val="005E6F0F"/>
    <w:rsid w:val="005E7485"/>
    <w:rsid w:val="005E7826"/>
    <w:rsid w:val="005E78C9"/>
    <w:rsid w:val="005E7A1A"/>
    <w:rsid w:val="005F0E19"/>
    <w:rsid w:val="005F11B1"/>
    <w:rsid w:val="005F1267"/>
    <w:rsid w:val="005F2360"/>
    <w:rsid w:val="005F2A02"/>
    <w:rsid w:val="005F2A3E"/>
    <w:rsid w:val="005F2E6B"/>
    <w:rsid w:val="005F359C"/>
    <w:rsid w:val="005F3661"/>
    <w:rsid w:val="005F395C"/>
    <w:rsid w:val="005F3AFE"/>
    <w:rsid w:val="005F3C03"/>
    <w:rsid w:val="005F3D3D"/>
    <w:rsid w:val="005F4085"/>
    <w:rsid w:val="005F48B8"/>
    <w:rsid w:val="005F4A5B"/>
    <w:rsid w:val="005F4D5C"/>
    <w:rsid w:val="005F589B"/>
    <w:rsid w:val="005F59C2"/>
    <w:rsid w:val="005F6094"/>
    <w:rsid w:val="005F62E1"/>
    <w:rsid w:val="005F62EA"/>
    <w:rsid w:val="005F63F6"/>
    <w:rsid w:val="005F6716"/>
    <w:rsid w:val="005F69FD"/>
    <w:rsid w:val="005F6E91"/>
    <w:rsid w:val="005F73E4"/>
    <w:rsid w:val="005F780B"/>
    <w:rsid w:val="005F7B1E"/>
    <w:rsid w:val="005F7EC5"/>
    <w:rsid w:val="005F7F6B"/>
    <w:rsid w:val="006000B5"/>
    <w:rsid w:val="00600341"/>
    <w:rsid w:val="0060046E"/>
    <w:rsid w:val="006015A5"/>
    <w:rsid w:val="006019C0"/>
    <w:rsid w:val="00602117"/>
    <w:rsid w:val="006021DB"/>
    <w:rsid w:val="00602463"/>
    <w:rsid w:val="00602A47"/>
    <w:rsid w:val="00602D06"/>
    <w:rsid w:val="00602E4B"/>
    <w:rsid w:val="00602F8D"/>
    <w:rsid w:val="0060365F"/>
    <w:rsid w:val="00603D94"/>
    <w:rsid w:val="00603EB1"/>
    <w:rsid w:val="006049C8"/>
    <w:rsid w:val="00604B67"/>
    <w:rsid w:val="006052D8"/>
    <w:rsid w:val="006057F0"/>
    <w:rsid w:val="00605D9C"/>
    <w:rsid w:val="00606D2B"/>
    <w:rsid w:val="00606FDE"/>
    <w:rsid w:val="00607026"/>
    <w:rsid w:val="00607109"/>
    <w:rsid w:val="0060780E"/>
    <w:rsid w:val="0060785F"/>
    <w:rsid w:val="00607A65"/>
    <w:rsid w:val="006101AF"/>
    <w:rsid w:val="00610758"/>
    <w:rsid w:val="00610AC3"/>
    <w:rsid w:val="00610E91"/>
    <w:rsid w:val="00610F7A"/>
    <w:rsid w:val="006110BF"/>
    <w:rsid w:val="006112DD"/>
    <w:rsid w:val="006116A0"/>
    <w:rsid w:val="006116EB"/>
    <w:rsid w:val="0061175D"/>
    <w:rsid w:val="00611A61"/>
    <w:rsid w:val="006120F4"/>
    <w:rsid w:val="00612223"/>
    <w:rsid w:val="00612304"/>
    <w:rsid w:val="00612405"/>
    <w:rsid w:val="00612D67"/>
    <w:rsid w:val="00613401"/>
    <w:rsid w:val="006138BD"/>
    <w:rsid w:val="00613A73"/>
    <w:rsid w:val="00613BEC"/>
    <w:rsid w:val="00613DF1"/>
    <w:rsid w:val="00613E75"/>
    <w:rsid w:val="00613E76"/>
    <w:rsid w:val="00613F38"/>
    <w:rsid w:val="00614574"/>
    <w:rsid w:val="0061533A"/>
    <w:rsid w:val="006157AA"/>
    <w:rsid w:val="0061589A"/>
    <w:rsid w:val="0061672A"/>
    <w:rsid w:val="00616C47"/>
    <w:rsid w:val="00616DE0"/>
    <w:rsid w:val="00617043"/>
    <w:rsid w:val="006171F0"/>
    <w:rsid w:val="0061735B"/>
    <w:rsid w:val="00617D9C"/>
    <w:rsid w:val="00617F7C"/>
    <w:rsid w:val="006200A6"/>
    <w:rsid w:val="006209EF"/>
    <w:rsid w:val="0062105D"/>
    <w:rsid w:val="006212DD"/>
    <w:rsid w:val="006215AB"/>
    <w:rsid w:val="006219AE"/>
    <w:rsid w:val="00621A2D"/>
    <w:rsid w:val="00622004"/>
    <w:rsid w:val="00622376"/>
    <w:rsid w:val="00622C05"/>
    <w:rsid w:val="006238D7"/>
    <w:rsid w:val="00623A1A"/>
    <w:rsid w:val="00623A45"/>
    <w:rsid w:val="00623DE3"/>
    <w:rsid w:val="006251E5"/>
    <w:rsid w:val="006253CD"/>
    <w:rsid w:val="00625563"/>
    <w:rsid w:val="00625695"/>
    <w:rsid w:val="00625F83"/>
    <w:rsid w:val="006262FF"/>
    <w:rsid w:val="00626C3C"/>
    <w:rsid w:val="0062722D"/>
    <w:rsid w:val="00627D0D"/>
    <w:rsid w:val="006301E1"/>
    <w:rsid w:val="00630D3D"/>
    <w:rsid w:val="006315AD"/>
    <w:rsid w:val="00631E22"/>
    <w:rsid w:val="006326A4"/>
    <w:rsid w:val="006336F8"/>
    <w:rsid w:val="00633E27"/>
    <w:rsid w:val="00633F09"/>
    <w:rsid w:val="006340B8"/>
    <w:rsid w:val="006342B6"/>
    <w:rsid w:val="006342E5"/>
    <w:rsid w:val="00634377"/>
    <w:rsid w:val="0063437E"/>
    <w:rsid w:val="00634B5C"/>
    <w:rsid w:val="00634C4D"/>
    <w:rsid w:val="00634F4D"/>
    <w:rsid w:val="00635159"/>
    <w:rsid w:val="006352BA"/>
    <w:rsid w:val="0063534A"/>
    <w:rsid w:val="00635AF9"/>
    <w:rsid w:val="00635DAF"/>
    <w:rsid w:val="00635E40"/>
    <w:rsid w:val="00636166"/>
    <w:rsid w:val="00636CC5"/>
    <w:rsid w:val="00637C2C"/>
    <w:rsid w:val="0064010E"/>
    <w:rsid w:val="00640FC1"/>
    <w:rsid w:val="00641ADB"/>
    <w:rsid w:val="00642377"/>
    <w:rsid w:val="00643056"/>
    <w:rsid w:val="006433A4"/>
    <w:rsid w:val="00643B27"/>
    <w:rsid w:val="0064429C"/>
    <w:rsid w:val="006445ED"/>
    <w:rsid w:val="006448EF"/>
    <w:rsid w:val="00645493"/>
    <w:rsid w:val="00645521"/>
    <w:rsid w:val="006457DD"/>
    <w:rsid w:val="006458F7"/>
    <w:rsid w:val="00645E17"/>
    <w:rsid w:val="006460D5"/>
    <w:rsid w:val="00646CC6"/>
    <w:rsid w:val="00647292"/>
    <w:rsid w:val="006479A6"/>
    <w:rsid w:val="006504BA"/>
    <w:rsid w:val="00650CA9"/>
    <w:rsid w:val="006515A2"/>
    <w:rsid w:val="006516AF"/>
    <w:rsid w:val="006519A5"/>
    <w:rsid w:val="00651F42"/>
    <w:rsid w:val="00652B1D"/>
    <w:rsid w:val="006539FC"/>
    <w:rsid w:val="00653E70"/>
    <w:rsid w:val="00654314"/>
    <w:rsid w:val="006546B8"/>
    <w:rsid w:val="00654786"/>
    <w:rsid w:val="006548A3"/>
    <w:rsid w:val="00655381"/>
    <w:rsid w:val="006559D9"/>
    <w:rsid w:val="00655B45"/>
    <w:rsid w:val="00655E5B"/>
    <w:rsid w:val="00655EAB"/>
    <w:rsid w:val="00656340"/>
    <w:rsid w:val="006566D0"/>
    <w:rsid w:val="00656D64"/>
    <w:rsid w:val="00656E81"/>
    <w:rsid w:val="00657B7C"/>
    <w:rsid w:val="00657CC6"/>
    <w:rsid w:val="00657DE0"/>
    <w:rsid w:val="00660664"/>
    <w:rsid w:val="006609CE"/>
    <w:rsid w:val="00660AE5"/>
    <w:rsid w:val="00661480"/>
    <w:rsid w:val="006620C1"/>
    <w:rsid w:val="00662505"/>
    <w:rsid w:val="00662534"/>
    <w:rsid w:val="00662B34"/>
    <w:rsid w:val="0066321E"/>
    <w:rsid w:val="0066365B"/>
    <w:rsid w:val="006637AC"/>
    <w:rsid w:val="00663B82"/>
    <w:rsid w:val="00663C5A"/>
    <w:rsid w:val="00664105"/>
    <w:rsid w:val="006641B7"/>
    <w:rsid w:val="00664216"/>
    <w:rsid w:val="00664639"/>
    <w:rsid w:val="006652D8"/>
    <w:rsid w:val="006655F2"/>
    <w:rsid w:val="00665D3F"/>
    <w:rsid w:val="00666B37"/>
    <w:rsid w:val="00666B49"/>
    <w:rsid w:val="00666CB9"/>
    <w:rsid w:val="00666D30"/>
    <w:rsid w:val="006677C2"/>
    <w:rsid w:val="00667C0D"/>
    <w:rsid w:val="00667C34"/>
    <w:rsid w:val="00667D47"/>
    <w:rsid w:val="00670068"/>
    <w:rsid w:val="0067028B"/>
    <w:rsid w:val="006703D3"/>
    <w:rsid w:val="00670455"/>
    <w:rsid w:val="006709DB"/>
    <w:rsid w:val="006709F3"/>
    <w:rsid w:val="00670A75"/>
    <w:rsid w:val="00670C44"/>
    <w:rsid w:val="00671296"/>
    <w:rsid w:val="0067156C"/>
    <w:rsid w:val="00671610"/>
    <w:rsid w:val="0067182D"/>
    <w:rsid w:val="00671DC4"/>
    <w:rsid w:val="00671DD0"/>
    <w:rsid w:val="006721E5"/>
    <w:rsid w:val="00672859"/>
    <w:rsid w:val="006736EA"/>
    <w:rsid w:val="00673722"/>
    <w:rsid w:val="00673AB4"/>
    <w:rsid w:val="00674272"/>
    <w:rsid w:val="006743BE"/>
    <w:rsid w:val="00674783"/>
    <w:rsid w:val="0067489E"/>
    <w:rsid w:val="006748E4"/>
    <w:rsid w:val="006748F5"/>
    <w:rsid w:val="00674AFE"/>
    <w:rsid w:val="00675089"/>
    <w:rsid w:val="006751BC"/>
    <w:rsid w:val="006756EF"/>
    <w:rsid w:val="0067583A"/>
    <w:rsid w:val="00676002"/>
    <w:rsid w:val="0067627C"/>
    <w:rsid w:val="00676EC9"/>
    <w:rsid w:val="00676EF8"/>
    <w:rsid w:val="00677615"/>
    <w:rsid w:val="00680183"/>
    <w:rsid w:val="006806BB"/>
    <w:rsid w:val="00680DC5"/>
    <w:rsid w:val="0068139C"/>
    <w:rsid w:val="00681B8C"/>
    <w:rsid w:val="00682060"/>
    <w:rsid w:val="006820C8"/>
    <w:rsid w:val="00682460"/>
    <w:rsid w:val="006826C2"/>
    <w:rsid w:val="0068288C"/>
    <w:rsid w:val="00682965"/>
    <w:rsid w:val="00682DDF"/>
    <w:rsid w:val="006834A4"/>
    <w:rsid w:val="0068377E"/>
    <w:rsid w:val="006840B3"/>
    <w:rsid w:val="00684251"/>
    <w:rsid w:val="00684CD7"/>
    <w:rsid w:val="006851F2"/>
    <w:rsid w:val="00685575"/>
    <w:rsid w:val="00685E13"/>
    <w:rsid w:val="00685F20"/>
    <w:rsid w:val="00685FB7"/>
    <w:rsid w:val="00686292"/>
    <w:rsid w:val="00686476"/>
    <w:rsid w:val="00686493"/>
    <w:rsid w:val="00686733"/>
    <w:rsid w:val="0068686F"/>
    <w:rsid w:val="00686894"/>
    <w:rsid w:val="00686AC3"/>
    <w:rsid w:val="00687082"/>
    <w:rsid w:val="00687260"/>
    <w:rsid w:val="00687445"/>
    <w:rsid w:val="0068758C"/>
    <w:rsid w:val="00687A9C"/>
    <w:rsid w:val="006904EB"/>
    <w:rsid w:val="006905BD"/>
    <w:rsid w:val="00690BAB"/>
    <w:rsid w:val="00690C87"/>
    <w:rsid w:val="00690F47"/>
    <w:rsid w:val="00691582"/>
    <w:rsid w:val="00691E15"/>
    <w:rsid w:val="00691EE0"/>
    <w:rsid w:val="00693479"/>
    <w:rsid w:val="00693E1E"/>
    <w:rsid w:val="00693F34"/>
    <w:rsid w:val="0069485A"/>
    <w:rsid w:val="006948BD"/>
    <w:rsid w:val="0069491B"/>
    <w:rsid w:val="00694AAB"/>
    <w:rsid w:val="00694E7F"/>
    <w:rsid w:val="006950CE"/>
    <w:rsid w:val="006951DE"/>
    <w:rsid w:val="0069574B"/>
    <w:rsid w:val="006961CF"/>
    <w:rsid w:val="006971AD"/>
    <w:rsid w:val="00697238"/>
    <w:rsid w:val="00697288"/>
    <w:rsid w:val="0069760B"/>
    <w:rsid w:val="006978F9"/>
    <w:rsid w:val="0069793B"/>
    <w:rsid w:val="00697CBC"/>
    <w:rsid w:val="006A09CD"/>
    <w:rsid w:val="006A0D74"/>
    <w:rsid w:val="006A10DD"/>
    <w:rsid w:val="006A14EE"/>
    <w:rsid w:val="006A1592"/>
    <w:rsid w:val="006A1B28"/>
    <w:rsid w:val="006A2026"/>
    <w:rsid w:val="006A2343"/>
    <w:rsid w:val="006A2986"/>
    <w:rsid w:val="006A2AE5"/>
    <w:rsid w:val="006A2C1A"/>
    <w:rsid w:val="006A3AF8"/>
    <w:rsid w:val="006A3BF7"/>
    <w:rsid w:val="006A4705"/>
    <w:rsid w:val="006A4B7C"/>
    <w:rsid w:val="006A4C50"/>
    <w:rsid w:val="006A4D10"/>
    <w:rsid w:val="006A4D27"/>
    <w:rsid w:val="006A5F40"/>
    <w:rsid w:val="006A6663"/>
    <w:rsid w:val="006A6A71"/>
    <w:rsid w:val="006A6F86"/>
    <w:rsid w:val="006A7582"/>
    <w:rsid w:val="006A7BE4"/>
    <w:rsid w:val="006A7E66"/>
    <w:rsid w:val="006B0754"/>
    <w:rsid w:val="006B084D"/>
    <w:rsid w:val="006B08DD"/>
    <w:rsid w:val="006B0965"/>
    <w:rsid w:val="006B0BFF"/>
    <w:rsid w:val="006B0F2E"/>
    <w:rsid w:val="006B1197"/>
    <w:rsid w:val="006B1A4F"/>
    <w:rsid w:val="006B1FAF"/>
    <w:rsid w:val="006B225C"/>
    <w:rsid w:val="006B2BC4"/>
    <w:rsid w:val="006B3142"/>
    <w:rsid w:val="006B3177"/>
    <w:rsid w:val="006B365C"/>
    <w:rsid w:val="006B368C"/>
    <w:rsid w:val="006B3B3E"/>
    <w:rsid w:val="006B3BE3"/>
    <w:rsid w:val="006B3F4E"/>
    <w:rsid w:val="006B4CD1"/>
    <w:rsid w:val="006B5E2E"/>
    <w:rsid w:val="006B6058"/>
    <w:rsid w:val="006B70FF"/>
    <w:rsid w:val="006B76EA"/>
    <w:rsid w:val="006B7728"/>
    <w:rsid w:val="006B7892"/>
    <w:rsid w:val="006B7DE6"/>
    <w:rsid w:val="006B7F2F"/>
    <w:rsid w:val="006C0100"/>
    <w:rsid w:val="006C02B1"/>
    <w:rsid w:val="006C02D7"/>
    <w:rsid w:val="006C0ADB"/>
    <w:rsid w:val="006C12B2"/>
    <w:rsid w:val="006C1339"/>
    <w:rsid w:val="006C134D"/>
    <w:rsid w:val="006C15CA"/>
    <w:rsid w:val="006C1971"/>
    <w:rsid w:val="006C1AA3"/>
    <w:rsid w:val="006C28BA"/>
    <w:rsid w:val="006C2942"/>
    <w:rsid w:val="006C321D"/>
    <w:rsid w:val="006C356E"/>
    <w:rsid w:val="006C36AB"/>
    <w:rsid w:val="006C431D"/>
    <w:rsid w:val="006C4EA3"/>
    <w:rsid w:val="006C52CD"/>
    <w:rsid w:val="006C5E54"/>
    <w:rsid w:val="006C5F8A"/>
    <w:rsid w:val="006C7311"/>
    <w:rsid w:val="006C7CA4"/>
    <w:rsid w:val="006C7DDC"/>
    <w:rsid w:val="006D01CB"/>
    <w:rsid w:val="006D03D6"/>
    <w:rsid w:val="006D0529"/>
    <w:rsid w:val="006D0657"/>
    <w:rsid w:val="006D0C55"/>
    <w:rsid w:val="006D0D8E"/>
    <w:rsid w:val="006D22C5"/>
    <w:rsid w:val="006D2CB0"/>
    <w:rsid w:val="006D4CE8"/>
    <w:rsid w:val="006D51C4"/>
    <w:rsid w:val="006D5245"/>
    <w:rsid w:val="006D5AC0"/>
    <w:rsid w:val="006D5FFB"/>
    <w:rsid w:val="006D65DD"/>
    <w:rsid w:val="006D6A89"/>
    <w:rsid w:val="006D6BF8"/>
    <w:rsid w:val="006D6E87"/>
    <w:rsid w:val="006D7744"/>
    <w:rsid w:val="006E01C8"/>
    <w:rsid w:val="006E023F"/>
    <w:rsid w:val="006E065B"/>
    <w:rsid w:val="006E0D29"/>
    <w:rsid w:val="006E107C"/>
    <w:rsid w:val="006E10AC"/>
    <w:rsid w:val="006E1273"/>
    <w:rsid w:val="006E178C"/>
    <w:rsid w:val="006E180E"/>
    <w:rsid w:val="006E230A"/>
    <w:rsid w:val="006E2443"/>
    <w:rsid w:val="006E2936"/>
    <w:rsid w:val="006E2D81"/>
    <w:rsid w:val="006E2DD1"/>
    <w:rsid w:val="006E2DF5"/>
    <w:rsid w:val="006E2E51"/>
    <w:rsid w:val="006E35AD"/>
    <w:rsid w:val="006E35CF"/>
    <w:rsid w:val="006E4352"/>
    <w:rsid w:val="006E466A"/>
    <w:rsid w:val="006E4C6C"/>
    <w:rsid w:val="006E4D54"/>
    <w:rsid w:val="006E4D5A"/>
    <w:rsid w:val="006E4EC4"/>
    <w:rsid w:val="006E59A0"/>
    <w:rsid w:val="006E59C7"/>
    <w:rsid w:val="006E5AAF"/>
    <w:rsid w:val="006E5D99"/>
    <w:rsid w:val="006E5DAB"/>
    <w:rsid w:val="006E61A7"/>
    <w:rsid w:val="006E65C3"/>
    <w:rsid w:val="006E6A60"/>
    <w:rsid w:val="006E710C"/>
    <w:rsid w:val="006E740A"/>
    <w:rsid w:val="006E782A"/>
    <w:rsid w:val="006E7840"/>
    <w:rsid w:val="006E785D"/>
    <w:rsid w:val="006F01A5"/>
    <w:rsid w:val="006F038B"/>
    <w:rsid w:val="006F03E7"/>
    <w:rsid w:val="006F093A"/>
    <w:rsid w:val="006F0B1C"/>
    <w:rsid w:val="006F0B5C"/>
    <w:rsid w:val="006F0D29"/>
    <w:rsid w:val="006F0E20"/>
    <w:rsid w:val="006F0F7F"/>
    <w:rsid w:val="006F1D78"/>
    <w:rsid w:val="006F2BD0"/>
    <w:rsid w:val="006F2D60"/>
    <w:rsid w:val="006F2E4A"/>
    <w:rsid w:val="006F3149"/>
    <w:rsid w:val="006F352F"/>
    <w:rsid w:val="006F3B43"/>
    <w:rsid w:val="006F3C41"/>
    <w:rsid w:val="006F4157"/>
    <w:rsid w:val="006F4C6C"/>
    <w:rsid w:val="006F4CE0"/>
    <w:rsid w:val="006F4D08"/>
    <w:rsid w:val="006F5120"/>
    <w:rsid w:val="006F5165"/>
    <w:rsid w:val="006F51D1"/>
    <w:rsid w:val="006F5E57"/>
    <w:rsid w:val="006F5F66"/>
    <w:rsid w:val="006F61D0"/>
    <w:rsid w:val="006F62C7"/>
    <w:rsid w:val="006F6910"/>
    <w:rsid w:val="006F6D81"/>
    <w:rsid w:val="006F7055"/>
    <w:rsid w:val="006F7099"/>
    <w:rsid w:val="006F788D"/>
    <w:rsid w:val="006F79CE"/>
    <w:rsid w:val="00700185"/>
    <w:rsid w:val="00700190"/>
    <w:rsid w:val="00700745"/>
    <w:rsid w:val="0070075C"/>
    <w:rsid w:val="007009E9"/>
    <w:rsid w:val="00700BF3"/>
    <w:rsid w:val="00700E4A"/>
    <w:rsid w:val="007011D3"/>
    <w:rsid w:val="00701256"/>
    <w:rsid w:val="0070125B"/>
    <w:rsid w:val="007015E6"/>
    <w:rsid w:val="0070160C"/>
    <w:rsid w:val="007019DC"/>
    <w:rsid w:val="00701D71"/>
    <w:rsid w:val="00702085"/>
    <w:rsid w:val="00702332"/>
    <w:rsid w:val="00702CF0"/>
    <w:rsid w:val="00702DBD"/>
    <w:rsid w:val="00703447"/>
    <w:rsid w:val="007034DE"/>
    <w:rsid w:val="00703F6A"/>
    <w:rsid w:val="00704759"/>
    <w:rsid w:val="0070564C"/>
    <w:rsid w:val="00705734"/>
    <w:rsid w:val="00705BC8"/>
    <w:rsid w:val="0070608C"/>
    <w:rsid w:val="0070616A"/>
    <w:rsid w:val="007061EB"/>
    <w:rsid w:val="007066DB"/>
    <w:rsid w:val="00706730"/>
    <w:rsid w:val="00707444"/>
    <w:rsid w:val="007079E3"/>
    <w:rsid w:val="007103F7"/>
    <w:rsid w:val="00710DA8"/>
    <w:rsid w:val="0071148B"/>
    <w:rsid w:val="00711CA6"/>
    <w:rsid w:val="00711D77"/>
    <w:rsid w:val="00711DFB"/>
    <w:rsid w:val="007125B2"/>
    <w:rsid w:val="00712887"/>
    <w:rsid w:val="00713244"/>
    <w:rsid w:val="007132C4"/>
    <w:rsid w:val="007133F1"/>
    <w:rsid w:val="00713F08"/>
    <w:rsid w:val="007143FA"/>
    <w:rsid w:val="00714BEA"/>
    <w:rsid w:val="00714CD2"/>
    <w:rsid w:val="00714FF1"/>
    <w:rsid w:val="00714FF4"/>
    <w:rsid w:val="007150B4"/>
    <w:rsid w:val="0071560F"/>
    <w:rsid w:val="007157D4"/>
    <w:rsid w:val="00715CAE"/>
    <w:rsid w:val="00715DC9"/>
    <w:rsid w:val="00715EC0"/>
    <w:rsid w:val="00715EEF"/>
    <w:rsid w:val="0071608A"/>
    <w:rsid w:val="007167FA"/>
    <w:rsid w:val="00716DCE"/>
    <w:rsid w:val="00717133"/>
    <w:rsid w:val="00717213"/>
    <w:rsid w:val="00717607"/>
    <w:rsid w:val="00717CB2"/>
    <w:rsid w:val="00717E5C"/>
    <w:rsid w:val="007202FF"/>
    <w:rsid w:val="00720365"/>
    <w:rsid w:val="00720707"/>
    <w:rsid w:val="00720997"/>
    <w:rsid w:val="00720B5C"/>
    <w:rsid w:val="00720CF7"/>
    <w:rsid w:val="0072171F"/>
    <w:rsid w:val="00721C2C"/>
    <w:rsid w:val="00722305"/>
    <w:rsid w:val="007226FF"/>
    <w:rsid w:val="007232E7"/>
    <w:rsid w:val="007233C2"/>
    <w:rsid w:val="00723461"/>
    <w:rsid w:val="00724683"/>
    <w:rsid w:val="00724DBE"/>
    <w:rsid w:val="007250C7"/>
    <w:rsid w:val="00725191"/>
    <w:rsid w:val="007251A3"/>
    <w:rsid w:val="007251FB"/>
    <w:rsid w:val="00725398"/>
    <w:rsid w:val="0072541B"/>
    <w:rsid w:val="0072585F"/>
    <w:rsid w:val="00725F1D"/>
    <w:rsid w:val="00726040"/>
    <w:rsid w:val="00726125"/>
    <w:rsid w:val="00726206"/>
    <w:rsid w:val="00726434"/>
    <w:rsid w:val="00726566"/>
    <w:rsid w:val="0072699A"/>
    <w:rsid w:val="00726C9E"/>
    <w:rsid w:val="0072724E"/>
    <w:rsid w:val="00727B98"/>
    <w:rsid w:val="00727D07"/>
    <w:rsid w:val="00730603"/>
    <w:rsid w:val="00730698"/>
    <w:rsid w:val="00730CC6"/>
    <w:rsid w:val="00730DC0"/>
    <w:rsid w:val="00730DC7"/>
    <w:rsid w:val="007311DD"/>
    <w:rsid w:val="00731307"/>
    <w:rsid w:val="0073154C"/>
    <w:rsid w:val="00732288"/>
    <w:rsid w:val="00732A69"/>
    <w:rsid w:val="00732F78"/>
    <w:rsid w:val="00733891"/>
    <w:rsid w:val="0073394C"/>
    <w:rsid w:val="00733A13"/>
    <w:rsid w:val="00733B1D"/>
    <w:rsid w:val="007340FA"/>
    <w:rsid w:val="007343DB"/>
    <w:rsid w:val="007348B4"/>
    <w:rsid w:val="00734FDD"/>
    <w:rsid w:val="00735779"/>
    <w:rsid w:val="00735C17"/>
    <w:rsid w:val="007363B4"/>
    <w:rsid w:val="00736B1F"/>
    <w:rsid w:val="00736B7B"/>
    <w:rsid w:val="00736C2B"/>
    <w:rsid w:val="00736DA9"/>
    <w:rsid w:val="00736FA0"/>
    <w:rsid w:val="00737255"/>
    <w:rsid w:val="00737463"/>
    <w:rsid w:val="007376D5"/>
    <w:rsid w:val="00737B6A"/>
    <w:rsid w:val="00737F28"/>
    <w:rsid w:val="0074029B"/>
    <w:rsid w:val="007404D9"/>
    <w:rsid w:val="00740C67"/>
    <w:rsid w:val="007414F1"/>
    <w:rsid w:val="007419F0"/>
    <w:rsid w:val="0074205E"/>
    <w:rsid w:val="007421A9"/>
    <w:rsid w:val="007427BF"/>
    <w:rsid w:val="007429C0"/>
    <w:rsid w:val="00742A6F"/>
    <w:rsid w:val="00743587"/>
    <w:rsid w:val="00743966"/>
    <w:rsid w:val="00743C17"/>
    <w:rsid w:val="00743EB5"/>
    <w:rsid w:val="00744538"/>
    <w:rsid w:val="00744F2D"/>
    <w:rsid w:val="00745934"/>
    <w:rsid w:val="00745C12"/>
    <w:rsid w:val="00745C41"/>
    <w:rsid w:val="00745CDA"/>
    <w:rsid w:val="00746352"/>
    <w:rsid w:val="00746F07"/>
    <w:rsid w:val="00747131"/>
    <w:rsid w:val="007471E7"/>
    <w:rsid w:val="007471E9"/>
    <w:rsid w:val="007477D1"/>
    <w:rsid w:val="00747888"/>
    <w:rsid w:val="00747B31"/>
    <w:rsid w:val="00750AD6"/>
    <w:rsid w:val="00750EF8"/>
    <w:rsid w:val="00751C50"/>
    <w:rsid w:val="00751E59"/>
    <w:rsid w:val="00752A74"/>
    <w:rsid w:val="00752D41"/>
    <w:rsid w:val="00753CAA"/>
    <w:rsid w:val="0075464B"/>
    <w:rsid w:val="00754F80"/>
    <w:rsid w:val="00755138"/>
    <w:rsid w:val="0075569F"/>
    <w:rsid w:val="00755BAC"/>
    <w:rsid w:val="00755BEA"/>
    <w:rsid w:val="007563EF"/>
    <w:rsid w:val="007568A8"/>
    <w:rsid w:val="00756A3A"/>
    <w:rsid w:val="00760004"/>
    <w:rsid w:val="00760083"/>
    <w:rsid w:val="00760840"/>
    <w:rsid w:val="00760AF1"/>
    <w:rsid w:val="00760DEA"/>
    <w:rsid w:val="00760F37"/>
    <w:rsid w:val="0076117A"/>
    <w:rsid w:val="00761445"/>
    <w:rsid w:val="0076217F"/>
    <w:rsid w:val="00762C16"/>
    <w:rsid w:val="00762D8F"/>
    <w:rsid w:val="00762DFE"/>
    <w:rsid w:val="007635D1"/>
    <w:rsid w:val="007644B5"/>
    <w:rsid w:val="007645B5"/>
    <w:rsid w:val="0076482E"/>
    <w:rsid w:val="00764FC2"/>
    <w:rsid w:val="007654AC"/>
    <w:rsid w:val="00765FD9"/>
    <w:rsid w:val="007660B6"/>
    <w:rsid w:val="0076625A"/>
    <w:rsid w:val="00766511"/>
    <w:rsid w:val="0076663D"/>
    <w:rsid w:val="0076729E"/>
    <w:rsid w:val="00767326"/>
    <w:rsid w:val="007679E6"/>
    <w:rsid w:val="00767A83"/>
    <w:rsid w:val="00767C1F"/>
    <w:rsid w:val="00767C88"/>
    <w:rsid w:val="007703DC"/>
    <w:rsid w:val="00770BF9"/>
    <w:rsid w:val="00770DAF"/>
    <w:rsid w:val="00770E3A"/>
    <w:rsid w:val="007710E1"/>
    <w:rsid w:val="0077198E"/>
    <w:rsid w:val="00771B52"/>
    <w:rsid w:val="00771E3E"/>
    <w:rsid w:val="00772506"/>
    <w:rsid w:val="007725BB"/>
    <w:rsid w:val="00772C67"/>
    <w:rsid w:val="007738DB"/>
    <w:rsid w:val="00773BDA"/>
    <w:rsid w:val="00773F14"/>
    <w:rsid w:val="00774A56"/>
    <w:rsid w:val="00774A6D"/>
    <w:rsid w:val="007754FD"/>
    <w:rsid w:val="007762CE"/>
    <w:rsid w:val="0077732D"/>
    <w:rsid w:val="0077777B"/>
    <w:rsid w:val="00777CE9"/>
    <w:rsid w:val="0078011B"/>
    <w:rsid w:val="0078035C"/>
    <w:rsid w:val="00780662"/>
    <w:rsid w:val="00780C26"/>
    <w:rsid w:val="00780F2C"/>
    <w:rsid w:val="007816C3"/>
    <w:rsid w:val="007827BA"/>
    <w:rsid w:val="00782BBB"/>
    <w:rsid w:val="00782F0B"/>
    <w:rsid w:val="00783064"/>
    <w:rsid w:val="00783546"/>
    <w:rsid w:val="0078389C"/>
    <w:rsid w:val="0078435E"/>
    <w:rsid w:val="007844FC"/>
    <w:rsid w:val="00784828"/>
    <w:rsid w:val="00784B66"/>
    <w:rsid w:val="00784BD3"/>
    <w:rsid w:val="00785176"/>
    <w:rsid w:val="00785ABA"/>
    <w:rsid w:val="0078621F"/>
    <w:rsid w:val="00786448"/>
    <w:rsid w:val="00787797"/>
    <w:rsid w:val="00787C99"/>
    <w:rsid w:val="00787CEC"/>
    <w:rsid w:val="00790146"/>
    <w:rsid w:val="007902BC"/>
    <w:rsid w:val="007903E8"/>
    <w:rsid w:val="00791332"/>
    <w:rsid w:val="00791A3A"/>
    <w:rsid w:val="00791A8C"/>
    <w:rsid w:val="00791B03"/>
    <w:rsid w:val="00791BC1"/>
    <w:rsid w:val="00791C1C"/>
    <w:rsid w:val="00791C3A"/>
    <w:rsid w:val="007923DF"/>
    <w:rsid w:val="0079281E"/>
    <w:rsid w:val="00793408"/>
    <w:rsid w:val="00793646"/>
    <w:rsid w:val="00793E1F"/>
    <w:rsid w:val="00793E57"/>
    <w:rsid w:val="00793F0C"/>
    <w:rsid w:val="00793F89"/>
    <w:rsid w:val="007945B4"/>
    <w:rsid w:val="0079460A"/>
    <w:rsid w:val="00794E79"/>
    <w:rsid w:val="00795351"/>
    <w:rsid w:val="007955C2"/>
    <w:rsid w:val="00795C16"/>
    <w:rsid w:val="007964FF"/>
    <w:rsid w:val="0079675C"/>
    <w:rsid w:val="00796B21"/>
    <w:rsid w:val="00796DB2"/>
    <w:rsid w:val="00797094"/>
    <w:rsid w:val="007970EA"/>
    <w:rsid w:val="00797261"/>
    <w:rsid w:val="0079748C"/>
    <w:rsid w:val="00797C41"/>
    <w:rsid w:val="007A00AD"/>
    <w:rsid w:val="007A0468"/>
    <w:rsid w:val="007A04AB"/>
    <w:rsid w:val="007A04B4"/>
    <w:rsid w:val="007A0B83"/>
    <w:rsid w:val="007A0C19"/>
    <w:rsid w:val="007A0D44"/>
    <w:rsid w:val="007A1402"/>
    <w:rsid w:val="007A157E"/>
    <w:rsid w:val="007A19BF"/>
    <w:rsid w:val="007A2A44"/>
    <w:rsid w:val="007A2E22"/>
    <w:rsid w:val="007A2E40"/>
    <w:rsid w:val="007A2ED7"/>
    <w:rsid w:val="007A2F4E"/>
    <w:rsid w:val="007A38FA"/>
    <w:rsid w:val="007A3BF5"/>
    <w:rsid w:val="007A3D06"/>
    <w:rsid w:val="007A3E43"/>
    <w:rsid w:val="007A4F54"/>
    <w:rsid w:val="007A5186"/>
    <w:rsid w:val="007A5749"/>
    <w:rsid w:val="007A59F3"/>
    <w:rsid w:val="007A5C67"/>
    <w:rsid w:val="007A5CC9"/>
    <w:rsid w:val="007A5F4B"/>
    <w:rsid w:val="007A67E9"/>
    <w:rsid w:val="007A7297"/>
    <w:rsid w:val="007A77EC"/>
    <w:rsid w:val="007A7BC5"/>
    <w:rsid w:val="007B0319"/>
    <w:rsid w:val="007B15B9"/>
    <w:rsid w:val="007B1A8A"/>
    <w:rsid w:val="007B25AF"/>
    <w:rsid w:val="007B25C1"/>
    <w:rsid w:val="007B2AAC"/>
    <w:rsid w:val="007B2C29"/>
    <w:rsid w:val="007B39C8"/>
    <w:rsid w:val="007B3A62"/>
    <w:rsid w:val="007B3B60"/>
    <w:rsid w:val="007B43F5"/>
    <w:rsid w:val="007B4770"/>
    <w:rsid w:val="007B4BBE"/>
    <w:rsid w:val="007B4D62"/>
    <w:rsid w:val="007B4EC3"/>
    <w:rsid w:val="007B5444"/>
    <w:rsid w:val="007B5541"/>
    <w:rsid w:val="007B690E"/>
    <w:rsid w:val="007B78DE"/>
    <w:rsid w:val="007B79FF"/>
    <w:rsid w:val="007B7AFD"/>
    <w:rsid w:val="007B7B33"/>
    <w:rsid w:val="007B7D09"/>
    <w:rsid w:val="007B7E64"/>
    <w:rsid w:val="007B7F68"/>
    <w:rsid w:val="007C0342"/>
    <w:rsid w:val="007C050E"/>
    <w:rsid w:val="007C0A78"/>
    <w:rsid w:val="007C0BBF"/>
    <w:rsid w:val="007C103A"/>
    <w:rsid w:val="007C199A"/>
    <w:rsid w:val="007C1B18"/>
    <w:rsid w:val="007C1C7D"/>
    <w:rsid w:val="007C1F3F"/>
    <w:rsid w:val="007C1FA0"/>
    <w:rsid w:val="007C200A"/>
    <w:rsid w:val="007C2F7B"/>
    <w:rsid w:val="007C3067"/>
    <w:rsid w:val="007C355C"/>
    <w:rsid w:val="007C3747"/>
    <w:rsid w:val="007C390B"/>
    <w:rsid w:val="007C438A"/>
    <w:rsid w:val="007C4B1D"/>
    <w:rsid w:val="007C5F8A"/>
    <w:rsid w:val="007C60B8"/>
    <w:rsid w:val="007C60EC"/>
    <w:rsid w:val="007C6E63"/>
    <w:rsid w:val="007C737B"/>
    <w:rsid w:val="007C76B6"/>
    <w:rsid w:val="007D0675"/>
    <w:rsid w:val="007D0711"/>
    <w:rsid w:val="007D18E3"/>
    <w:rsid w:val="007D1977"/>
    <w:rsid w:val="007D1F22"/>
    <w:rsid w:val="007D205A"/>
    <w:rsid w:val="007D215A"/>
    <w:rsid w:val="007D301E"/>
    <w:rsid w:val="007D3357"/>
    <w:rsid w:val="007D38E4"/>
    <w:rsid w:val="007D3D6F"/>
    <w:rsid w:val="007D4532"/>
    <w:rsid w:val="007D5138"/>
    <w:rsid w:val="007D563D"/>
    <w:rsid w:val="007D5701"/>
    <w:rsid w:val="007D5D92"/>
    <w:rsid w:val="007D5E04"/>
    <w:rsid w:val="007D6549"/>
    <w:rsid w:val="007D6854"/>
    <w:rsid w:val="007D6C01"/>
    <w:rsid w:val="007D7344"/>
    <w:rsid w:val="007D798E"/>
    <w:rsid w:val="007E0475"/>
    <w:rsid w:val="007E0FB4"/>
    <w:rsid w:val="007E1558"/>
    <w:rsid w:val="007E1B7B"/>
    <w:rsid w:val="007E2799"/>
    <w:rsid w:val="007E2D7A"/>
    <w:rsid w:val="007E3471"/>
    <w:rsid w:val="007E39BF"/>
    <w:rsid w:val="007E39D4"/>
    <w:rsid w:val="007E3C42"/>
    <w:rsid w:val="007E3EAA"/>
    <w:rsid w:val="007E3F2A"/>
    <w:rsid w:val="007E44CA"/>
    <w:rsid w:val="007E4553"/>
    <w:rsid w:val="007E4DD7"/>
    <w:rsid w:val="007E4EA6"/>
    <w:rsid w:val="007E537B"/>
    <w:rsid w:val="007E56ED"/>
    <w:rsid w:val="007E573F"/>
    <w:rsid w:val="007E5890"/>
    <w:rsid w:val="007E64D5"/>
    <w:rsid w:val="007E662E"/>
    <w:rsid w:val="007E68EE"/>
    <w:rsid w:val="007E6902"/>
    <w:rsid w:val="007E7060"/>
    <w:rsid w:val="007E7329"/>
    <w:rsid w:val="007E7489"/>
    <w:rsid w:val="007E7591"/>
    <w:rsid w:val="007F00F3"/>
    <w:rsid w:val="007F0100"/>
    <w:rsid w:val="007F06D2"/>
    <w:rsid w:val="007F08C3"/>
    <w:rsid w:val="007F105B"/>
    <w:rsid w:val="007F1119"/>
    <w:rsid w:val="007F14EA"/>
    <w:rsid w:val="007F19CC"/>
    <w:rsid w:val="007F2099"/>
    <w:rsid w:val="007F2485"/>
    <w:rsid w:val="007F2A84"/>
    <w:rsid w:val="007F2FA8"/>
    <w:rsid w:val="007F2FB3"/>
    <w:rsid w:val="007F35B4"/>
    <w:rsid w:val="007F3685"/>
    <w:rsid w:val="007F3A41"/>
    <w:rsid w:val="007F3E39"/>
    <w:rsid w:val="007F46D7"/>
    <w:rsid w:val="007F48CE"/>
    <w:rsid w:val="007F4F61"/>
    <w:rsid w:val="007F5129"/>
    <w:rsid w:val="007F5AF2"/>
    <w:rsid w:val="007F5EEC"/>
    <w:rsid w:val="007F60E7"/>
    <w:rsid w:val="007F680C"/>
    <w:rsid w:val="007F6C39"/>
    <w:rsid w:val="007F6E0B"/>
    <w:rsid w:val="007F74D4"/>
    <w:rsid w:val="007F7539"/>
    <w:rsid w:val="00800CAF"/>
    <w:rsid w:val="00800D83"/>
    <w:rsid w:val="00800F86"/>
    <w:rsid w:val="008013FA"/>
    <w:rsid w:val="0080175D"/>
    <w:rsid w:val="0080231D"/>
    <w:rsid w:val="00802371"/>
    <w:rsid w:val="00802BB8"/>
    <w:rsid w:val="008030FD"/>
    <w:rsid w:val="008035E0"/>
    <w:rsid w:val="00803919"/>
    <w:rsid w:val="00804550"/>
    <w:rsid w:val="008046EE"/>
    <w:rsid w:val="00805027"/>
    <w:rsid w:val="00805A0A"/>
    <w:rsid w:val="00805DBE"/>
    <w:rsid w:val="00805EF1"/>
    <w:rsid w:val="00805F45"/>
    <w:rsid w:val="00806C41"/>
    <w:rsid w:val="00807691"/>
    <w:rsid w:val="00810E0D"/>
    <w:rsid w:val="0081104E"/>
    <w:rsid w:val="00811112"/>
    <w:rsid w:val="0081137F"/>
    <w:rsid w:val="008113DC"/>
    <w:rsid w:val="00811CAA"/>
    <w:rsid w:val="00811FDC"/>
    <w:rsid w:val="0081200D"/>
    <w:rsid w:val="0081291F"/>
    <w:rsid w:val="00812976"/>
    <w:rsid w:val="00813556"/>
    <w:rsid w:val="00813579"/>
    <w:rsid w:val="008136A5"/>
    <w:rsid w:val="00814192"/>
    <w:rsid w:val="00814285"/>
    <w:rsid w:val="008143E7"/>
    <w:rsid w:val="00814935"/>
    <w:rsid w:val="008153EE"/>
    <w:rsid w:val="00816558"/>
    <w:rsid w:val="00816711"/>
    <w:rsid w:val="00816941"/>
    <w:rsid w:val="00816D45"/>
    <w:rsid w:val="008170C6"/>
    <w:rsid w:val="008174D6"/>
    <w:rsid w:val="008176F3"/>
    <w:rsid w:val="00817841"/>
    <w:rsid w:val="00817966"/>
    <w:rsid w:val="008179A1"/>
    <w:rsid w:val="00817BA8"/>
    <w:rsid w:val="00817CCA"/>
    <w:rsid w:val="00820480"/>
    <w:rsid w:val="00820C8D"/>
    <w:rsid w:val="00820FC3"/>
    <w:rsid w:val="0082129C"/>
    <w:rsid w:val="00821534"/>
    <w:rsid w:val="00821619"/>
    <w:rsid w:val="008217F9"/>
    <w:rsid w:val="00821884"/>
    <w:rsid w:val="00821AFF"/>
    <w:rsid w:val="00822228"/>
    <w:rsid w:val="008226CD"/>
    <w:rsid w:val="00822741"/>
    <w:rsid w:val="00822BE8"/>
    <w:rsid w:val="00822C2C"/>
    <w:rsid w:val="008239E9"/>
    <w:rsid w:val="00823D7D"/>
    <w:rsid w:val="00824075"/>
    <w:rsid w:val="008243C6"/>
    <w:rsid w:val="0082486A"/>
    <w:rsid w:val="00824959"/>
    <w:rsid w:val="00824ADC"/>
    <w:rsid w:val="00824EB1"/>
    <w:rsid w:val="00825AA5"/>
    <w:rsid w:val="00825B8D"/>
    <w:rsid w:val="00825C8B"/>
    <w:rsid w:val="00825D55"/>
    <w:rsid w:val="0082697E"/>
    <w:rsid w:val="00826BBD"/>
    <w:rsid w:val="00826E83"/>
    <w:rsid w:val="008273A3"/>
    <w:rsid w:val="008273E4"/>
    <w:rsid w:val="00827A3F"/>
    <w:rsid w:val="00827FF0"/>
    <w:rsid w:val="00830075"/>
    <w:rsid w:val="008302F8"/>
    <w:rsid w:val="008303BA"/>
    <w:rsid w:val="0083093A"/>
    <w:rsid w:val="00830F2D"/>
    <w:rsid w:val="008314B4"/>
    <w:rsid w:val="00831AFC"/>
    <w:rsid w:val="00831B2E"/>
    <w:rsid w:val="00832975"/>
    <w:rsid w:val="00832CAE"/>
    <w:rsid w:val="00833A2B"/>
    <w:rsid w:val="00833B19"/>
    <w:rsid w:val="008349C1"/>
    <w:rsid w:val="00835439"/>
    <w:rsid w:val="00837E21"/>
    <w:rsid w:val="00837F43"/>
    <w:rsid w:val="00837FE1"/>
    <w:rsid w:val="008400EC"/>
    <w:rsid w:val="00840676"/>
    <w:rsid w:val="0084079E"/>
    <w:rsid w:val="00840F1D"/>
    <w:rsid w:val="00841184"/>
    <w:rsid w:val="008411DA"/>
    <w:rsid w:val="0084231F"/>
    <w:rsid w:val="0084285B"/>
    <w:rsid w:val="00842A38"/>
    <w:rsid w:val="00842BB3"/>
    <w:rsid w:val="00842E19"/>
    <w:rsid w:val="00843796"/>
    <w:rsid w:val="00843ED8"/>
    <w:rsid w:val="00844068"/>
    <w:rsid w:val="0084417E"/>
    <w:rsid w:val="0084436B"/>
    <w:rsid w:val="008446AF"/>
    <w:rsid w:val="00846798"/>
    <w:rsid w:val="008468B3"/>
    <w:rsid w:val="00846C85"/>
    <w:rsid w:val="008472E3"/>
    <w:rsid w:val="008474CD"/>
    <w:rsid w:val="008475DB"/>
    <w:rsid w:val="00847930"/>
    <w:rsid w:val="00847A15"/>
    <w:rsid w:val="008505C0"/>
    <w:rsid w:val="00850815"/>
    <w:rsid w:val="008508A0"/>
    <w:rsid w:val="0085099E"/>
    <w:rsid w:val="00850AA1"/>
    <w:rsid w:val="00850E78"/>
    <w:rsid w:val="00850F40"/>
    <w:rsid w:val="00851006"/>
    <w:rsid w:val="008510E8"/>
    <w:rsid w:val="00851755"/>
    <w:rsid w:val="008518E3"/>
    <w:rsid w:val="00851A94"/>
    <w:rsid w:val="00851C0A"/>
    <w:rsid w:val="00851C33"/>
    <w:rsid w:val="0085223A"/>
    <w:rsid w:val="00852C69"/>
    <w:rsid w:val="0085332E"/>
    <w:rsid w:val="00853554"/>
    <w:rsid w:val="00853792"/>
    <w:rsid w:val="00853A89"/>
    <w:rsid w:val="00853A92"/>
    <w:rsid w:val="00854335"/>
    <w:rsid w:val="008547D1"/>
    <w:rsid w:val="00854BB5"/>
    <w:rsid w:val="0085559F"/>
    <w:rsid w:val="00855C0A"/>
    <w:rsid w:val="008563F9"/>
    <w:rsid w:val="0085656B"/>
    <w:rsid w:val="0085680B"/>
    <w:rsid w:val="0086002B"/>
    <w:rsid w:val="008601EE"/>
    <w:rsid w:val="00860728"/>
    <w:rsid w:val="008608FC"/>
    <w:rsid w:val="00860B56"/>
    <w:rsid w:val="00860FF6"/>
    <w:rsid w:val="00861545"/>
    <w:rsid w:val="00861C23"/>
    <w:rsid w:val="00861EAB"/>
    <w:rsid w:val="00862056"/>
    <w:rsid w:val="00862199"/>
    <w:rsid w:val="008625DF"/>
    <w:rsid w:val="008628E4"/>
    <w:rsid w:val="00862AD7"/>
    <w:rsid w:val="00862F57"/>
    <w:rsid w:val="008631D8"/>
    <w:rsid w:val="008631E8"/>
    <w:rsid w:val="00863701"/>
    <w:rsid w:val="0086381D"/>
    <w:rsid w:val="00863839"/>
    <w:rsid w:val="00864065"/>
    <w:rsid w:val="00864184"/>
    <w:rsid w:val="00864C2C"/>
    <w:rsid w:val="008661DC"/>
    <w:rsid w:val="00866209"/>
    <w:rsid w:val="008667C7"/>
    <w:rsid w:val="00866BDE"/>
    <w:rsid w:val="00866F6C"/>
    <w:rsid w:val="00870065"/>
    <w:rsid w:val="00870736"/>
    <w:rsid w:val="00870A02"/>
    <w:rsid w:val="00870C00"/>
    <w:rsid w:val="008710C9"/>
    <w:rsid w:val="008715C3"/>
    <w:rsid w:val="008719AC"/>
    <w:rsid w:val="00871A02"/>
    <w:rsid w:val="00871B44"/>
    <w:rsid w:val="00871C9C"/>
    <w:rsid w:val="0087247A"/>
    <w:rsid w:val="008725A9"/>
    <w:rsid w:val="00872602"/>
    <w:rsid w:val="0087267E"/>
    <w:rsid w:val="00872E32"/>
    <w:rsid w:val="008730F0"/>
    <w:rsid w:val="008732A1"/>
    <w:rsid w:val="00873396"/>
    <w:rsid w:val="008734C2"/>
    <w:rsid w:val="00873B43"/>
    <w:rsid w:val="00873E88"/>
    <w:rsid w:val="00873EE9"/>
    <w:rsid w:val="0087400B"/>
    <w:rsid w:val="00874026"/>
    <w:rsid w:val="00874594"/>
    <w:rsid w:val="00874D0A"/>
    <w:rsid w:val="00874D63"/>
    <w:rsid w:val="00874E77"/>
    <w:rsid w:val="008753D5"/>
    <w:rsid w:val="0087570A"/>
    <w:rsid w:val="00875DDF"/>
    <w:rsid w:val="00876522"/>
    <w:rsid w:val="0087678C"/>
    <w:rsid w:val="00876A0A"/>
    <w:rsid w:val="00876A7C"/>
    <w:rsid w:val="00876AF4"/>
    <w:rsid w:val="0087731E"/>
    <w:rsid w:val="0087790E"/>
    <w:rsid w:val="00877AC0"/>
    <w:rsid w:val="00877B7C"/>
    <w:rsid w:val="00877D39"/>
    <w:rsid w:val="00877DEA"/>
    <w:rsid w:val="00877E0B"/>
    <w:rsid w:val="008804D2"/>
    <w:rsid w:val="00880746"/>
    <w:rsid w:val="00881045"/>
    <w:rsid w:val="008810E8"/>
    <w:rsid w:val="0088112B"/>
    <w:rsid w:val="00881163"/>
    <w:rsid w:val="00881344"/>
    <w:rsid w:val="00881681"/>
    <w:rsid w:val="00881B68"/>
    <w:rsid w:val="00881D4C"/>
    <w:rsid w:val="008823B9"/>
    <w:rsid w:val="0088279F"/>
    <w:rsid w:val="0088324E"/>
    <w:rsid w:val="0088399D"/>
    <w:rsid w:val="00883F16"/>
    <w:rsid w:val="00884048"/>
    <w:rsid w:val="008847EF"/>
    <w:rsid w:val="00884963"/>
    <w:rsid w:val="00884C55"/>
    <w:rsid w:val="00884DB2"/>
    <w:rsid w:val="00885694"/>
    <w:rsid w:val="00885E32"/>
    <w:rsid w:val="00885F81"/>
    <w:rsid w:val="008860EF"/>
    <w:rsid w:val="0088647F"/>
    <w:rsid w:val="008867D7"/>
    <w:rsid w:val="008868CD"/>
    <w:rsid w:val="008869D2"/>
    <w:rsid w:val="00887000"/>
    <w:rsid w:val="008871DC"/>
    <w:rsid w:val="0088741D"/>
    <w:rsid w:val="00887C60"/>
    <w:rsid w:val="008902E1"/>
    <w:rsid w:val="0089055C"/>
    <w:rsid w:val="00890BB9"/>
    <w:rsid w:val="00890BF5"/>
    <w:rsid w:val="0089111D"/>
    <w:rsid w:val="008915C0"/>
    <w:rsid w:val="00891FE0"/>
    <w:rsid w:val="0089246D"/>
    <w:rsid w:val="008924BE"/>
    <w:rsid w:val="00892688"/>
    <w:rsid w:val="008932EF"/>
    <w:rsid w:val="0089341F"/>
    <w:rsid w:val="00893440"/>
    <w:rsid w:val="0089345F"/>
    <w:rsid w:val="0089545F"/>
    <w:rsid w:val="008959AD"/>
    <w:rsid w:val="00895A68"/>
    <w:rsid w:val="008975E6"/>
    <w:rsid w:val="008977C9"/>
    <w:rsid w:val="00897D8F"/>
    <w:rsid w:val="008A093C"/>
    <w:rsid w:val="008A0B45"/>
    <w:rsid w:val="008A121F"/>
    <w:rsid w:val="008A132A"/>
    <w:rsid w:val="008A178E"/>
    <w:rsid w:val="008A284B"/>
    <w:rsid w:val="008A2CED"/>
    <w:rsid w:val="008A2D77"/>
    <w:rsid w:val="008A2E0D"/>
    <w:rsid w:val="008A32CE"/>
    <w:rsid w:val="008A3900"/>
    <w:rsid w:val="008A3CD7"/>
    <w:rsid w:val="008A3D4A"/>
    <w:rsid w:val="008A4070"/>
    <w:rsid w:val="008A4074"/>
    <w:rsid w:val="008A4634"/>
    <w:rsid w:val="008A4FCD"/>
    <w:rsid w:val="008A5213"/>
    <w:rsid w:val="008A53EA"/>
    <w:rsid w:val="008A566D"/>
    <w:rsid w:val="008A56C4"/>
    <w:rsid w:val="008A5C5F"/>
    <w:rsid w:val="008A5C78"/>
    <w:rsid w:val="008A5EA6"/>
    <w:rsid w:val="008A6CF4"/>
    <w:rsid w:val="008A74B8"/>
    <w:rsid w:val="008A789F"/>
    <w:rsid w:val="008A7A9C"/>
    <w:rsid w:val="008A7D90"/>
    <w:rsid w:val="008A7DA8"/>
    <w:rsid w:val="008B00BE"/>
    <w:rsid w:val="008B043C"/>
    <w:rsid w:val="008B08FC"/>
    <w:rsid w:val="008B0A07"/>
    <w:rsid w:val="008B143C"/>
    <w:rsid w:val="008B1A0C"/>
    <w:rsid w:val="008B2488"/>
    <w:rsid w:val="008B2DD5"/>
    <w:rsid w:val="008B332F"/>
    <w:rsid w:val="008B3799"/>
    <w:rsid w:val="008B3A61"/>
    <w:rsid w:val="008B3BD1"/>
    <w:rsid w:val="008B3D39"/>
    <w:rsid w:val="008B45D0"/>
    <w:rsid w:val="008B4943"/>
    <w:rsid w:val="008B4A0C"/>
    <w:rsid w:val="008B4A0E"/>
    <w:rsid w:val="008B4F81"/>
    <w:rsid w:val="008B585E"/>
    <w:rsid w:val="008B58FE"/>
    <w:rsid w:val="008B5FEF"/>
    <w:rsid w:val="008B6A3C"/>
    <w:rsid w:val="008B6DF0"/>
    <w:rsid w:val="008B6E49"/>
    <w:rsid w:val="008B6EFE"/>
    <w:rsid w:val="008B75AE"/>
    <w:rsid w:val="008B7EDC"/>
    <w:rsid w:val="008C020F"/>
    <w:rsid w:val="008C078E"/>
    <w:rsid w:val="008C0AB5"/>
    <w:rsid w:val="008C1BA6"/>
    <w:rsid w:val="008C2439"/>
    <w:rsid w:val="008C2789"/>
    <w:rsid w:val="008C28E9"/>
    <w:rsid w:val="008C2905"/>
    <w:rsid w:val="008C2E57"/>
    <w:rsid w:val="008C30DA"/>
    <w:rsid w:val="008C344B"/>
    <w:rsid w:val="008C3551"/>
    <w:rsid w:val="008C361E"/>
    <w:rsid w:val="008C3B46"/>
    <w:rsid w:val="008C3FDF"/>
    <w:rsid w:val="008C410C"/>
    <w:rsid w:val="008C4BFD"/>
    <w:rsid w:val="008C55FE"/>
    <w:rsid w:val="008C5A28"/>
    <w:rsid w:val="008C5C14"/>
    <w:rsid w:val="008C5DFF"/>
    <w:rsid w:val="008C5EAF"/>
    <w:rsid w:val="008C61C6"/>
    <w:rsid w:val="008C683C"/>
    <w:rsid w:val="008C693E"/>
    <w:rsid w:val="008C6D9D"/>
    <w:rsid w:val="008C720D"/>
    <w:rsid w:val="008C77BE"/>
    <w:rsid w:val="008C7C9E"/>
    <w:rsid w:val="008C7E1E"/>
    <w:rsid w:val="008C7E23"/>
    <w:rsid w:val="008D08F2"/>
    <w:rsid w:val="008D0962"/>
    <w:rsid w:val="008D14D9"/>
    <w:rsid w:val="008D1D37"/>
    <w:rsid w:val="008D220F"/>
    <w:rsid w:val="008D2691"/>
    <w:rsid w:val="008D26A8"/>
    <w:rsid w:val="008D28A8"/>
    <w:rsid w:val="008D3727"/>
    <w:rsid w:val="008D3BF4"/>
    <w:rsid w:val="008D40DD"/>
    <w:rsid w:val="008D410B"/>
    <w:rsid w:val="008D425B"/>
    <w:rsid w:val="008D4343"/>
    <w:rsid w:val="008D4B73"/>
    <w:rsid w:val="008D4BAA"/>
    <w:rsid w:val="008D5788"/>
    <w:rsid w:val="008D5A22"/>
    <w:rsid w:val="008D5DDE"/>
    <w:rsid w:val="008D6609"/>
    <w:rsid w:val="008D684F"/>
    <w:rsid w:val="008D6881"/>
    <w:rsid w:val="008D6C31"/>
    <w:rsid w:val="008D77E7"/>
    <w:rsid w:val="008D7951"/>
    <w:rsid w:val="008D7AE5"/>
    <w:rsid w:val="008D7B15"/>
    <w:rsid w:val="008D7B70"/>
    <w:rsid w:val="008D7B95"/>
    <w:rsid w:val="008E02A0"/>
    <w:rsid w:val="008E02C3"/>
    <w:rsid w:val="008E031F"/>
    <w:rsid w:val="008E1113"/>
    <w:rsid w:val="008E18BE"/>
    <w:rsid w:val="008E1A6D"/>
    <w:rsid w:val="008E1B79"/>
    <w:rsid w:val="008E2573"/>
    <w:rsid w:val="008E27C8"/>
    <w:rsid w:val="008E3967"/>
    <w:rsid w:val="008E3C2B"/>
    <w:rsid w:val="008E3E43"/>
    <w:rsid w:val="008E4611"/>
    <w:rsid w:val="008E4739"/>
    <w:rsid w:val="008E486A"/>
    <w:rsid w:val="008E497C"/>
    <w:rsid w:val="008E4C09"/>
    <w:rsid w:val="008E4EFA"/>
    <w:rsid w:val="008E52F6"/>
    <w:rsid w:val="008E5410"/>
    <w:rsid w:val="008E5554"/>
    <w:rsid w:val="008E5854"/>
    <w:rsid w:val="008E6BF2"/>
    <w:rsid w:val="008E6CDF"/>
    <w:rsid w:val="008E6E3F"/>
    <w:rsid w:val="008E70E5"/>
    <w:rsid w:val="008E737A"/>
    <w:rsid w:val="008E73F4"/>
    <w:rsid w:val="008E7603"/>
    <w:rsid w:val="008E7D48"/>
    <w:rsid w:val="008F0979"/>
    <w:rsid w:val="008F0CC5"/>
    <w:rsid w:val="008F1698"/>
    <w:rsid w:val="008F19F7"/>
    <w:rsid w:val="008F27C5"/>
    <w:rsid w:val="008F32B7"/>
    <w:rsid w:val="008F32F9"/>
    <w:rsid w:val="008F38A6"/>
    <w:rsid w:val="008F3A72"/>
    <w:rsid w:val="008F3CC1"/>
    <w:rsid w:val="008F4130"/>
    <w:rsid w:val="008F4FD0"/>
    <w:rsid w:val="008F507A"/>
    <w:rsid w:val="008F50C1"/>
    <w:rsid w:val="008F53E0"/>
    <w:rsid w:val="008F58AD"/>
    <w:rsid w:val="008F5DF8"/>
    <w:rsid w:val="008F5ED6"/>
    <w:rsid w:val="008F646B"/>
    <w:rsid w:val="008F658F"/>
    <w:rsid w:val="008F6A91"/>
    <w:rsid w:val="008F6D31"/>
    <w:rsid w:val="008F7839"/>
    <w:rsid w:val="009001B3"/>
    <w:rsid w:val="00900781"/>
    <w:rsid w:val="00900AE0"/>
    <w:rsid w:val="00900C71"/>
    <w:rsid w:val="00901063"/>
    <w:rsid w:val="00901313"/>
    <w:rsid w:val="00901B07"/>
    <w:rsid w:val="00901BD2"/>
    <w:rsid w:val="009024D1"/>
    <w:rsid w:val="009024E6"/>
    <w:rsid w:val="009027E4"/>
    <w:rsid w:val="00902D01"/>
    <w:rsid w:val="00902E82"/>
    <w:rsid w:val="00903420"/>
    <w:rsid w:val="00903510"/>
    <w:rsid w:val="009043DA"/>
    <w:rsid w:val="00904454"/>
    <w:rsid w:val="0090480E"/>
    <w:rsid w:val="00904862"/>
    <w:rsid w:val="009048DE"/>
    <w:rsid w:val="00904AB5"/>
    <w:rsid w:val="00904FA2"/>
    <w:rsid w:val="009050CD"/>
    <w:rsid w:val="009050DC"/>
    <w:rsid w:val="00905CA9"/>
    <w:rsid w:val="00905E9C"/>
    <w:rsid w:val="00907E19"/>
    <w:rsid w:val="00907F7C"/>
    <w:rsid w:val="009100BD"/>
    <w:rsid w:val="009104DB"/>
    <w:rsid w:val="00910552"/>
    <w:rsid w:val="009119A0"/>
    <w:rsid w:val="00911B4E"/>
    <w:rsid w:val="0091212B"/>
    <w:rsid w:val="009121D7"/>
    <w:rsid w:val="00912575"/>
    <w:rsid w:val="009125B5"/>
    <w:rsid w:val="00912B48"/>
    <w:rsid w:val="009136E2"/>
    <w:rsid w:val="00914D22"/>
    <w:rsid w:val="00914DA8"/>
    <w:rsid w:val="009151A6"/>
    <w:rsid w:val="009153C3"/>
    <w:rsid w:val="009159CD"/>
    <w:rsid w:val="00916267"/>
    <w:rsid w:val="00916901"/>
    <w:rsid w:val="009170D1"/>
    <w:rsid w:val="0091767F"/>
    <w:rsid w:val="00917E3A"/>
    <w:rsid w:val="00917E57"/>
    <w:rsid w:val="00920E6E"/>
    <w:rsid w:val="00921216"/>
    <w:rsid w:val="009213C9"/>
    <w:rsid w:val="0092193E"/>
    <w:rsid w:val="009219B9"/>
    <w:rsid w:val="00921AD5"/>
    <w:rsid w:val="00921B9E"/>
    <w:rsid w:val="00922197"/>
    <w:rsid w:val="00922690"/>
    <w:rsid w:val="009228C4"/>
    <w:rsid w:val="00923012"/>
    <w:rsid w:val="009230BA"/>
    <w:rsid w:val="009233EB"/>
    <w:rsid w:val="00923463"/>
    <w:rsid w:val="00923BCA"/>
    <w:rsid w:val="00923EA2"/>
    <w:rsid w:val="009243E6"/>
    <w:rsid w:val="00924440"/>
    <w:rsid w:val="009245BB"/>
    <w:rsid w:val="00924C81"/>
    <w:rsid w:val="00924D2F"/>
    <w:rsid w:val="00924D4A"/>
    <w:rsid w:val="00925439"/>
    <w:rsid w:val="009258B4"/>
    <w:rsid w:val="00925C44"/>
    <w:rsid w:val="00925CA8"/>
    <w:rsid w:val="00926245"/>
    <w:rsid w:val="00926B8E"/>
    <w:rsid w:val="009277A9"/>
    <w:rsid w:val="00930208"/>
    <w:rsid w:val="00930829"/>
    <w:rsid w:val="00930AFB"/>
    <w:rsid w:val="00930E02"/>
    <w:rsid w:val="00930FAE"/>
    <w:rsid w:val="00931040"/>
    <w:rsid w:val="009314BF"/>
    <w:rsid w:val="00931502"/>
    <w:rsid w:val="00931667"/>
    <w:rsid w:val="00931932"/>
    <w:rsid w:val="009322C7"/>
    <w:rsid w:val="0093230E"/>
    <w:rsid w:val="00932613"/>
    <w:rsid w:val="00932A98"/>
    <w:rsid w:val="00932DAE"/>
    <w:rsid w:val="0093301D"/>
    <w:rsid w:val="009330CF"/>
    <w:rsid w:val="00933576"/>
    <w:rsid w:val="009335B8"/>
    <w:rsid w:val="00934262"/>
    <w:rsid w:val="00934614"/>
    <w:rsid w:val="00934854"/>
    <w:rsid w:val="00934E0F"/>
    <w:rsid w:val="009354FA"/>
    <w:rsid w:val="009357DE"/>
    <w:rsid w:val="00935896"/>
    <w:rsid w:val="00935C9C"/>
    <w:rsid w:val="00935CFF"/>
    <w:rsid w:val="00935EE9"/>
    <w:rsid w:val="0093600F"/>
    <w:rsid w:val="0093634F"/>
    <w:rsid w:val="0093658B"/>
    <w:rsid w:val="00937046"/>
    <w:rsid w:val="009373F2"/>
    <w:rsid w:val="009374A7"/>
    <w:rsid w:val="00937864"/>
    <w:rsid w:val="00937B77"/>
    <w:rsid w:val="00940F22"/>
    <w:rsid w:val="00940FC3"/>
    <w:rsid w:val="0094152F"/>
    <w:rsid w:val="00941B67"/>
    <w:rsid w:val="00942C25"/>
    <w:rsid w:val="00942DBC"/>
    <w:rsid w:val="009430D8"/>
    <w:rsid w:val="0094343F"/>
    <w:rsid w:val="00943823"/>
    <w:rsid w:val="00943D70"/>
    <w:rsid w:val="00943DE5"/>
    <w:rsid w:val="00943EC7"/>
    <w:rsid w:val="00943F9B"/>
    <w:rsid w:val="00944434"/>
    <w:rsid w:val="00944EEB"/>
    <w:rsid w:val="00945AFA"/>
    <w:rsid w:val="00945D4C"/>
    <w:rsid w:val="009503E8"/>
    <w:rsid w:val="009504B8"/>
    <w:rsid w:val="0095075B"/>
    <w:rsid w:val="009507BA"/>
    <w:rsid w:val="0095088B"/>
    <w:rsid w:val="009508AA"/>
    <w:rsid w:val="00950ED8"/>
    <w:rsid w:val="0095113E"/>
    <w:rsid w:val="009517C3"/>
    <w:rsid w:val="00951FF8"/>
    <w:rsid w:val="0095201A"/>
    <w:rsid w:val="009522E6"/>
    <w:rsid w:val="0095251B"/>
    <w:rsid w:val="00952845"/>
    <w:rsid w:val="00952A3E"/>
    <w:rsid w:val="00952C51"/>
    <w:rsid w:val="00953600"/>
    <w:rsid w:val="00953B84"/>
    <w:rsid w:val="00953D88"/>
    <w:rsid w:val="00953E05"/>
    <w:rsid w:val="00953F3C"/>
    <w:rsid w:val="00953FD7"/>
    <w:rsid w:val="009543B7"/>
    <w:rsid w:val="00954C4C"/>
    <w:rsid w:val="00954D2A"/>
    <w:rsid w:val="00954D35"/>
    <w:rsid w:val="00954E78"/>
    <w:rsid w:val="00955111"/>
    <w:rsid w:val="00955AB6"/>
    <w:rsid w:val="00956122"/>
    <w:rsid w:val="009567D2"/>
    <w:rsid w:val="00956AB4"/>
    <w:rsid w:val="00956EA4"/>
    <w:rsid w:val="009571AB"/>
    <w:rsid w:val="00957258"/>
    <w:rsid w:val="009572E2"/>
    <w:rsid w:val="00957623"/>
    <w:rsid w:val="00957B38"/>
    <w:rsid w:val="00960430"/>
    <w:rsid w:val="00960597"/>
    <w:rsid w:val="009605CC"/>
    <w:rsid w:val="009605E1"/>
    <w:rsid w:val="00960624"/>
    <w:rsid w:val="00960802"/>
    <w:rsid w:val="00960F4F"/>
    <w:rsid w:val="0096137E"/>
    <w:rsid w:val="009624BA"/>
    <w:rsid w:val="00962578"/>
    <w:rsid w:val="00962755"/>
    <w:rsid w:val="009632E5"/>
    <w:rsid w:val="00963841"/>
    <w:rsid w:val="0096451E"/>
    <w:rsid w:val="009648F0"/>
    <w:rsid w:val="009651A0"/>
    <w:rsid w:val="009657FE"/>
    <w:rsid w:val="00965B2C"/>
    <w:rsid w:val="009660EE"/>
    <w:rsid w:val="00966A31"/>
    <w:rsid w:val="00966E9C"/>
    <w:rsid w:val="00967141"/>
    <w:rsid w:val="00967600"/>
    <w:rsid w:val="00970312"/>
    <w:rsid w:val="00970691"/>
    <w:rsid w:val="0097069B"/>
    <w:rsid w:val="00970CB0"/>
    <w:rsid w:val="00971393"/>
    <w:rsid w:val="009719B2"/>
    <w:rsid w:val="00971DF6"/>
    <w:rsid w:val="00972074"/>
    <w:rsid w:val="00972FF4"/>
    <w:rsid w:val="0097307F"/>
    <w:rsid w:val="009735BA"/>
    <w:rsid w:val="009736CB"/>
    <w:rsid w:val="009737FF"/>
    <w:rsid w:val="00973C57"/>
    <w:rsid w:val="00973EED"/>
    <w:rsid w:val="0097451D"/>
    <w:rsid w:val="00974C2C"/>
    <w:rsid w:val="00975175"/>
    <w:rsid w:val="0097577F"/>
    <w:rsid w:val="00975A25"/>
    <w:rsid w:val="00975E86"/>
    <w:rsid w:val="0097672F"/>
    <w:rsid w:val="00976C47"/>
    <w:rsid w:val="00976E0B"/>
    <w:rsid w:val="00977327"/>
    <w:rsid w:val="00977B15"/>
    <w:rsid w:val="00980C76"/>
    <w:rsid w:val="00980E44"/>
    <w:rsid w:val="00980FF8"/>
    <w:rsid w:val="00981135"/>
    <w:rsid w:val="00981375"/>
    <w:rsid w:val="009815C4"/>
    <w:rsid w:val="00981758"/>
    <w:rsid w:val="00981D03"/>
    <w:rsid w:val="00982275"/>
    <w:rsid w:val="009824BB"/>
    <w:rsid w:val="00982801"/>
    <w:rsid w:val="00982DA2"/>
    <w:rsid w:val="00982DFA"/>
    <w:rsid w:val="00983427"/>
    <w:rsid w:val="0098422A"/>
    <w:rsid w:val="00984E18"/>
    <w:rsid w:val="009850A4"/>
    <w:rsid w:val="009853EB"/>
    <w:rsid w:val="009859AF"/>
    <w:rsid w:val="00985C8D"/>
    <w:rsid w:val="00985F64"/>
    <w:rsid w:val="00985F8D"/>
    <w:rsid w:val="009862D5"/>
    <w:rsid w:val="0098723C"/>
    <w:rsid w:val="009872BC"/>
    <w:rsid w:val="00987B62"/>
    <w:rsid w:val="0099001F"/>
    <w:rsid w:val="00990027"/>
    <w:rsid w:val="00990994"/>
    <w:rsid w:val="009909C1"/>
    <w:rsid w:val="00990DD9"/>
    <w:rsid w:val="009910CD"/>
    <w:rsid w:val="0099116A"/>
    <w:rsid w:val="00992714"/>
    <w:rsid w:val="009935B3"/>
    <w:rsid w:val="0099374A"/>
    <w:rsid w:val="009938D9"/>
    <w:rsid w:val="0099405A"/>
    <w:rsid w:val="009949C5"/>
    <w:rsid w:val="00994AE0"/>
    <w:rsid w:val="00994F38"/>
    <w:rsid w:val="00995560"/>
    <w:rsid w:val="00995DD8"/>
    <w:rsid w:val="00995FAF"/>
    <w:rsid w:val="00996574"/>
    <w:rsid w:val="00996A4B"/>
    <w:rsid w:val="00996DB5"/>
    <w:rsid w:val="00996E17"/>
    <w:rsid w:val="00997237"/>
    <w:rsid w:val="00997450"/>
    <w:rsid w:val="00997492"/>
    <w:rsid w:val="009977C4"/>
    <w:rsid w:val="009A016C"/>
    <w:rsid w:val="009A0ACE"/>
    <w:rsid w:val="009A0B74"/>
    <w:rsid w:val="009A0B9F"/>
    <w:rsid w:val="009A0EC8"/>
    <w:rsid w:val="009A1149"/>
    <w:rsid w:val="009A148F"/>
    <w:rsid w:val="009A1490"/>
    <w:rsid w:val="009A1786"/>
    <w:rsid w:val="009A1B75"/>
    <w:rsid w:val="009A21F1"/>
    <w:rsid w:val="009A2344"/>
    <w:rsid w:val="009A2555"/>
    <w:rsid w:val="009A256B"/>
    <w:rsid w:val="009A2E19"/>
    <w:rsid w:val="009A2FD2"/>
    <w:rsid w:val="009A3010"/>
    <w:rsid w:val="009A34CA"/>
    <w:rsid w:val="009A4840"/>
    <w:rsid w:val="009A490E"/>
    <w:rsid w:val="009A49A5"/>
    <w:rsid w:val="009A4A40"/>
    <w:rsid w:val="009A5154"/>
    <w:rsid w:val="009A51C5"/>
    <w:rsid w:val="009A57DC"/>
    <w:rsid w:val="009A5A28"/>
    <w:rsid w:val="009A601E"/>
    <w:rsid w:val="009A6330"/>
    <w:rsid w:val="009A6910"/>
    <w:rsid w:val="009A6C80"/>
    <w:rsid w:val="009A7326"/>
    <w:rsid w:val="009A7365"/>
    <w:rsid w:val="009A74EB"/>
    <w:rsid w:val="009A75BD"/>
    <w:rsid w:val="009A7643"/>
    <w:rsid w:val="009A7BFA"/>
    <w:rsid w:val="009A7C4A"/>
    <w:rsid w:val="009B0272"/>
    <w:rsid w:val="009B0536"/>
    <w:rsid w:val="009B0F39"/>
    <w:rsid w:val="009B0FBC"/>
    <w:rsid w:val="009B123D"/>
    <w:rsid w:val="009B1283"/>
    <w:rsid w:val="009B14E1"/>
    <w:rsid w:val="009B17CF"/>
    <w:rsid w:val="009B1D26"/>
    <w:rsid w:val="009B25A5"/>
    <w:rsid w:val="009B32B0"/>
    <w:rsid w:val="009B38A2"/>
    <w:rsid w:val="009B3AE9"/>
    <w:rsid w:val="009B3D0D"/>
    <w:rsid w:val="009B40E0"/>
    <w:rsid w:val="009B452A"/>
    <w:rsid w:val="009B4537"/>
    <w:rsid w:val="009B4E83"/>
    <w:rsid w:val="009B5A2E"/>
    <w:rsid w:val="009B6548"/>
    <w:rsid w:val="009B671A"/>
    <w:rsid w:val="009B687F"/>
    <w:rsid w:val="009B6B57"/>
    <w:rsid w:val="009B6EEB"/>
    <w:rsid w:val="009B7530"/>
    <w:rsid w:val="009B76E6"/>
    <w:rsid w:val="009B783F"/>
    <w:rsid w:val="009B7D76"/>
    <w:rsid w:val="009B7FB1"/>
    <w:rsid w:val="009C02C5"/>
    <w:rsid w:val="009C06AC"/>
    <w:rsid w:val="009C08BE"/>
    <w:rsid w:val="009C0990"/>
    <w:rsid w:val="009C0B0F"/>
    <w:rsid w:val="009C109C"/>
    <w:rsid w:val="009C10D1"/>
    <w:rsid w:val="009C1561"/>
    <w:rsid w:val="009C1ED4"/>
    <w:rsid w:val="009C1F16"/>
    <w:rsid w:val="009C2AAE"/>
    <w:rsid w:val="009C3458"/>
    <w:rsid w:val="009C3A4A"/>
    <w:rsid w:val="009C3D5A"/>
    <w:rsid w:val="009C4711"/>
    <w:rsid w:val="009C4918"/>
    <w:rsid w:val="009C493B"/>
    <w:rsid w:val="009C4EF7"/>
    <w:rsid w:val="009C5326"/>
    <w:rsid w:val="009C5411"/>
    <w:rsid w:val="009C5790"/>
    <w:rsid w:val="009C5BAB"/>
    <w:rsid w:val="009C5FA1"/>
    <w:rsid w:val="009C5FAE"/>
    <w:rsid w:val="009C6041"/>
    <w:rsid w:val="009C6446"/>
    <w:rsid w:val="009C65BF"/>
    <w:rsid w:val="009C6DF3"/>
    <w:rsid w:val="009C718E"/>
    <w:rsid w:val="009C7701"/>
    <w:rsid w:val="009C7AF4"/>
    <w:rsid w:val="009C7C2B"/>
    <w:rsid w:val="009C7E48"/>
    <w:rsid w:val="009C7FE8"/>
    <w:rsid w:val="009D0C6E"/>
    <w:rsid w:val="009D0DCE"/>
    <w:rsid w:val="009D0E4B"/>
    <w:rsid w:val="009D10FA"/>
    <w:rsid w:val="009D1432"/>
    <w:rsid w:val="009D15DC"/>
    <w:rsid w:val="009D16AE"/>
    <w:rsid w:val="009D1903"/>
    <w:rsid w:val="009D1CB8"/>
    <w:rsid w:val="009D2682"/>
    <w:rsid w:val="009D2AC4"/>
    <w:rsid w:val="009D2DD8"/>
    <w:rsid w:val="009D2E62"/>
    <w:rsid w:val="009D2E7A"/>
    <w:rsid w:val="009D3043"/>
    <w:rsid w:val="009D30F4"/>
    <w:rsid w:val="009D3119"/>
    <w:rsid w:val="009D3238"/>
    <w:rsid w:val="009D352E"/>
    <w:rsid w:val="009D3BC6"/>
    <w:rsid w:val="009D3E24"/>
    <w:rsid w:val="009D3F4B"/>
    <w:rsid w:val="009D45FF"/>
    <w:rsid w:val="009D4A94"/>
    <w:rsid w:val="009D4D9B"/>
    <w:rsid w:val="009D58CA"/>
    <w:rsid w:val="009D5F81"/>
    <w:rsid w:val="009D630C"/>
    <w:rsid w:val="009D645C"/>
    <w:rsid w:val="009D66D3"/>
    <w:rsid w:val="009D6838"/>
    <w:rsid w:val="009D6C31"/>
    <w:rsid w:val="009D6DAE"/>
    <w:rsid w:val="009D7E8E"/>
    <w:rsid w:val="009D7EE8"/>
    <w:rsid w:val="009E073D"/>
    <w:rsid w:val="009E0AEA"/>
    <w:rsid w:val="009E0D21"/>
    <w:rsid w:val="009E0E70"/>
    <w:rsid w:val="009E0ED8"/>
    <w:rsid w:val="009E123C"/>
    <w:rsid w:val="009E201A"/>
    <w:rsid w:val="009E22AA"/>
    <w:rsid w:val="009E28CD"/>
    <w:rsid w:val="009E2BEE"/>
    <w:rsid w:val="009E2FFE"/>
    <w:rsid w:val="009E30F4"/>
    <w:rsid w:val="009E392C"/>
    <w:rsid w:val="009E3A00"/>
    <w:rsid w:val="009E3B26"/>
    <w:rsid w:val="009E3BE6"/>
    <w:rsid w:val="009E4401"/>
    <w:rsid w:val="009E45BA"/>
    <w:rsid w:val="009E485F"/>
    <w:rsid w:val="009E4BA4"/>
    <w:rsid w:val="009E5074"/>
    <w:rsid w:val="009E5A55"/>
    <w:rsid w:val="009E5B59"/>
    <w:rsid w:val="009E5C41"/>
    <w:rsid w:val="009E6E4A"/>
    <w:rsid w:val="009E7071"/>
    <w:rsid w:val="009E72CD"/>
    <w:rsid w:val="009E7842"/>
    <w:rsid w:val="009E79D5"/>
    <w:rsid w:val="009E7AA9"/>
    <w:rsid w:val="009E7AAE"/>
    <w:rsid w:val="009E7AD7"/>
    <w:rsid w:val="009E7C0B"/>
    <w:rsid w:val="009E7F33"/>
    <w:rsid w:val="009F0053"/>
    <w:rsid w:val="009F0393"/>
    <w:rsid w:val="009F0403"/>
    <w:rsid w:val="009F0782"/>
    <w:rsid w:val="009F1112"/>
    <w:rsid w:val="009F1214"/>
    <w:rsid w:val="009F144D"/>
    <w:rsid w:val="009F1467"/>
    <w:rsid w:val="009F1901"/>
    <w:rsid w:val="009F264B"/>
    <w:rsid w:val="009F29E9"/>
    <w:rsid w:val="009F2E4B"/>
    <w:rsid w:val="009F392A"/>
    <w:rsid w:val="009F422E"/>
    <w:rsid w:val="009F4AA4"/>
    <w:rsid w:val="009F4C86"/>
    <w:rsid w:val="009F502A"/>
    <w:rsid w:val="009F57D8"/>
    <w:rsid w:val="009F580B"/>
    <w:rsid w:val="009F5A7F"/>
    <w:rsid w:val="009F5EA9"/>
    <w:rsid w:val="009F65B4"/>
    <w:rsid w:val="009F6892"/>
    <w:rsid w:val="009F6994"/>
    <w:rsid w:val="009F6D94"/>
    <w:rsid w:val="009F7006"/>
    <w:rsid w:val="009F7153"/>
    <w:rsid w:val="009F7794"/>
    <w:rsid w:val="00A0018F"/>
    <w:rsid w:val="00A00D64"/>
    <w:rsid w:val="00A01CBA"/>
    <w:rsid w:val="00A02099"/>
    <w:rsid w:val="00A02142"/>
    <w:rsid w:val="00A025E7"/>
    <w:rsid w:val="00A02F50"/>
    <w:rsid w:val="00A039FC"/>
    <w:rsid w:val="00A046C0"/>
    <w:rsid w:val="00A04751"/>
    <w:rsid w:val="00A047E2"/>
    <w:rsid w:val="00A04F84"/>
    <w:rsid w:val="00A052A7"/>
    <w:rsid w:val="00A05897"/>
    <w:rsid w:val="00A06453"/>
    <w:rsid w:val="00A06770"/>
    <w:rsid w:val="00A06C74"/>
    <w:rsid w:val="00A073E5"/>
    <w:rsid w:val="00A07647"/>
    <w:rsid w:val="00A07ADC"/>
    <w:rsid w:val="00A07B8D"/>
    <w:rsid w:val="00A10282"/>
    <w:rsid w:val="00A1030D"/>
    <w:rsid w:val="00A10DE6"/>
    <w:rsid w:val="00A11127"/>
    <w:rsid w:val="00A1152A"/>
    <w:rsid w:val="00A11A04"/>
    <w:rsid w:val="00A11B4E"/>
    <w:rsid w:val="00A11BB3"/>
    <w:rsid w:val="00A11F63"/>
    <w:rsid w:val="00A12738"/>
    <w:rsid w:val="00A1275D"/>
    <w:rsid w:val="00A127AF"/>
    <w:rsid w:val="00A127EC"/>
    <w:rsid w:val="00A12DFF"/>
    <w:rsid w:val="00A13190"/>
    <w:rsid w:val="00A1325B"/>
    <w:rsid w:val="00A1342A"/>
    <w:rsid w:val="00A135BB"/>
    <w:rsid w:val="00A136D0"/>
    <w:rsid w:val="00A13789"/>
    <w:rsid w:val="00A1391B"/>
    <w:rsid w:val="00A13DB9"/>
    <w:rsid w:val="00A142B1"/>
    <w:rsid w:val="00A144AA"/>
    <w:rsid w:val="00A14840"/>
    <w:rsid w:val="00A14AFB"/>
    <w:rsid w:val="00A14C5B"/>
    <w:rsid w:val="00A14E41"/>
    <w:rsid w:val="00A1538C"/>
    <w:rsid w:val="00A15884"/>
    <w:rsid w:val="00A161A5"/>
    <w:rsid w:val="00A16239"/>
    <w:rsid w:val="00A167D5"/>
    <w:rsid w:val="00A16940"/>
    <w:rsid w:val="00A169E9"/>
    <w:rsid w:val="00A17123"/>
    <w:rsid w:val="00A1757C"/>
    <w:rsid w:val="00A176CD"/>
    <w:rsid w:val="00A17864"/>
    <w:rsid w:val="00A17AEF"/>
    <w:rsid w:val="00A17BD5"/>
    <w:rsid w:val="00A17CA0"/>
    <w:rsid w:val="00A17E3D"/>
    <w:rsid w:val="00A17F6E"/>
    <w:rsid w:val="00A202AE"/>
    <w:rsid w:val="00A21744"/>
    <w:rsid w:val="00A218E7"/>
    <w:rsid w:val="00A23088"/>
    <w:rsid w:val="00A2323B"/>
    <w:rsid w:val="00A23801"/>
    <w:rsid w:val="00A23938"/>
    <w:rsid w:val="00A239A1"/>
    <w:rsid w:val="00A23CC9"/>
    <w:rsid w:val="00A23D6A"/>
    <w:rsid w:val="00A2430B"/>
    <w:rsid w:val="00A258BD"/>
    <w:rsid w:val="00A26302"/>
    <w:rsid w:val="00A26D3D"/>
    <w:rsid w:val="00A27C9E"/>
    <w:rsid w:val="00A30003"/>
    <w:rsid w:val="00A306B1"/>
    <w:rsid w:val="00A3090D"/>
    <w:rsid w:val="00A30A5E"/>
    <w:rsid w:val="00A3100F"/>
    <w:rsid w:val="00A31890"/>
    <w:rsid w:val="00A31934"/>
    <w:rsid w:val="00A31CA4"/>
    <w:rsid w:val="00A32268"/>
    <w:rsid w:val="00A32843"/>
    <w:rsid w:val="00A32D6B"/>
    <w:rsid w:val="00A3318C"/>
    <w:rsid w:val="00A334D1"/>
    <w:rsid w:val="00A33636"/>
    <w:rsid w:val="00A336E7"/>
    <w:rsid w:val="00A3373D"/>
    <w:rsid w:val="00A342D8"/>
    <w:rsid w:val="00A351D5"/>
    <w:rsid w:val="00A35390"/>
    <w:rsid w:val="00A358F7"/>
    <w:rsid w:val="00A36892"/>
    <w:rsid w:val="00A36AC8"/>
    <w:rsid w:val="00A37B05"/>
    <w:rsid w:val="00A37F1A"/>
    <w:rsid w:val="00A406CD"/>
    <w:rsid w:val="00A41861"/>
    <w:rsid w:val="00A41B9F"/>
    <w:rsid w:val="00A423B8"/>
    <w:rsid w:val="00A42EAB"/>
    <w:rsid w:val="00A4317C"/>
    <w:rsid w:val="00A43462"/>
    <w:rsid w:val="00A439F4"/>
    <w:rsid w:val="00A43A0E"/>
    <w:rsid w:val="00A43D40"/>
    <w:rsid w:val="00A43E4C"/>
    <w:rsid w:val="00A44ECE"/>
    <w:rsid w:val="00A45AE2"/>
    <w:rsid w:val="00A45D60"/>
    <w:rsid w:val="00A4662D"/>
    <w:rsid w:val="00A46DD8"/>
    <w:rsid w:val="00A47057"/>
    <w:rsid w:val="00A47623"/>
    <w:rsid w:val="00A4773D"/>
    <w:rsid w:val="00A47902"/>
    <w:rsid w:val="00A47978"/>
    <w:rsid w:val="00A504EF"/>
    <w:rsid w:val="00A50691"/>
    <w:rsid w:val="00A506A8"/>
    <w:rsid w:val="00A511D3"/>
    <w:rsid w:val="00A51361"/>
    <w:rsid w:val="00A51662"/>
    <w:rsid w:val="00A519D9"/>
    <w:rsid w:val="00A51B89"/>
    <w:rsid w:val="00A521B4"/>
    <w:rsid w:val="00A521FA"/>
    <w:rsid w:val="00A5256D"/>
    <w:rsid w:val="00A5267A"/>
    <w:rsid w:val="00A531F5"/>
    <w:rsid w:val="00A53A5B"/>
    <w:rsid w:val="00A53C8B"/>
    <w:rsid w:val="00A54404"/>
    <w:rsid w:val="00A54C78"/>
    <w:rsid w:val="00A55326"/>
    <w:rsid w:val="00A5541A"/>
    <w:rsid w:val="00A55511"/>
    <w:rsid w:val="00A55ABD"/>
    <w:rsid w:val="00A55B3E"/>
    <w:rsid w:val="00A55B76"/>
    <w:rsid w:val="00A55DB2"/>
    <w:rsid w:val="00A567DC"/>
    <w:rsid w:val="00A575BF"/>
    <w:rsid w:val="00A576B2"/>
    <w:rsid w:val="00A579C1"/>
    <w:rsid w:val="00A57F28"/>
    <w:rsid w:val="00A57F5A"/>
    <w:rsid w:val="00A60A4A"/>
    <w:rsid w:val="00A60B60"/>
    <w:rsid w:val="00A60BDF"/>
    <w:rsid w:val="00A6139F"/>
    <w:rsid w:val="00A6190B"/>
    <w:rsid w:val="00A61934"/>
    <w:rsid w:val="00A61CA2"/>
    <w:rsid w:val="00A61CB8"/>
    <w:rsid w:val="00A61EC9"/>
    <w:rsid w:val="00A621A1"/>
    <w:rsid w:val="00A622FA"/>
    <w:rsid w:val="00A62508"/>
    <w:rsid w:val="00A62C08"/>
    <w:rsid w:val="00A62CD7"/>
    <w:rsid w:val="00A62E29"/>
    <w:rsid w:val="00A634F9"/>
    <w:rsid w:val="00A636AA"/>
    <w:rsid w:val="00A6377A"/>
    <w:rsid w:val="00A64074"/>
    <w:rsid w:val="00A64526"/>
    <w:rsid w:val="00A64635"/>
    <w:rsid w:val="00A64994"/>
    <w:rsid w:val="00A64DDD"/>
    <w:rsid w:val="00A64EDF"/>
    <w:rsid w:val="00A64FD2"/>
    <w:rsid w:val="00A65A8E"/>
    <w:rsid w:val="00A65E5F"/>
    <w:rsid w:val="00A67741"/>
    <w:rsid w:val="00A67DA9"/>
    <w:rsid w:val="00A67E64"/>
    <w:rsid w:val="00A67F96"/>
    <w:rsid w:val="00A70FCE"/>
    <w:rsid w:val="00A71084"/>
    <w:rsid w:val="00A718CB"/>
    <w:rsid w:val="00A71A10"/>
    <w:rsid w:val="00A71F3C"/>
    <w:rsid w:val="00A72452"/>
    <w:rsid w:val="00A72641"/>
    <w:rsid w:val="00A728EB"/>
    <w:rsid w:val="00A72A7F"/>
    <w:rsid w:val="00A72B30"/>
    <w:rsid w:val="00A72BA8"/>
    <w:rsid w:val="00A72BDC"/>
    <w:rsid w:val="00A72F77"/>
    <w:rsid w:val="00A732CC"/>
    <w:rsid w:val="00A73307"/>
    <w:rsid w:val="00A733E8"/>
    <w:rsid w:val="00A736A9"/>
    <w:rsid w:val="00A73BEC"/>
    <w:rsid w:val="00A73DA6"/>
    <w:rsid w:val="00A73F36"/>
    <w:rsid w:val="00A740AD"/>
    <w:rsid w:val="00A747AF"/>
    <w:rsid w:val="00A74A8F"/>
    <w:rsid w:val="00A75373"/>
    <w:rsid w:val="00A75898"/>
    <w:rsid w:val="00A759F1"/>
    <w:rsid w:val="00A75FDA"/>
    <w:rsid w:val="00A76002"/>
    <w:rsid w:val="00A7604F"/>
    <w:rsid w:val="00A76055"/>
    <w:rsid w:val="00A7680D"/>
    <w:rsid w:val="00A76CCC"/>
    <w:rsid w:val="00A77859"/>
    <w:rsid w:val="00A779BC"/>
    <w:rsid w:val="00A8048D"/>
    <w:rsid w:val="00A81986"/>
    <w:rsid w:val="00A81E97"/>
    <w:rsid w:val="00A82776"/>
    <w:rsid w:val="00A82E10"/>
    <w:rsid w:val="00A82E8C"/>
    <w:rsid w:val="00A82FC5"/>
    <w:rsid w:val="00A8402F"/>
    <w:rsid w:val="00A850CA"/>
    <w:rsid w:val="00A85824"/>
    <w:rsid w:val="00A85DA5"/>
    <w:rsid w:val="00A85EAC"/>
    <w:rsid w:val="00A85FFF"/>
    <w:rsid w:val="00A8668D"/>
    <w:rsid w:val="00A86778"/>
    <w:rsid w:val="00A86A93"/>
    <w:rsid w:val="00A86E9B"/>
    <w:rsid w:val="00A872C2"/>
    <w:rsid w:val="00A876EA"/>
    <w:rsid w:val="00A878C5"/>
    <w:rsid w:val="00A87E24"/>
    <w:rsid w:val="00A9008F"/>
    <w:rsid w:val="00A9038C"/>
    <w:rsid w:val="00A90905"/>
    <w:rsid w:val="00A9112F"/>
    <w:rsid w:val="00A91689"/>
    <w:rsid w:val="00A9195E"/>
    <w:rsid w:val="00A91A70"/>
    <w:rsid w:val="00A91EE5"/>
    <w:rsid w:val="00A92279"/>
    <w:rsid w:val="00A924F6"/>
    <w:rsid w:val="00A9269A"/>
    <w:rsid w:val="00A927BC"/>
    <w:rsid w:val="00A9391D"/>
    <w:rsid w:val="00A93A4E"/>
    <w:rsid w:val="00A93A71"/>
    <w:rsid w:val="00A944DC"/>
    <w:rsid w:val="00A947B4"/>
    <w:rsid w:val="00A9565F"/>
    <w:rsid w:val="00A9570A"/>
    <w:rsid w:val="00A95B9E"/>
    <w:rsid w:val="00A960B3"/>
    <w:rsid w:val="00A965A8"/>
    <w:rsid w:val="00A969D3"/>
    <w:rsid w:val="00A96D23"/>
    <w:rsid w:val="00A97024"/>
    <w:rsid w:val="00A971BF"/>
    <w:rsid w:val="00A974DE"/>
    <w:rsid w:val="00A9779A"/>
    <w:rsid w:val="00AA0195"/>
    <w:rsid w:val="00AA08DA"/>
    <w:rsid w:val="00AA09B7"/>
    <w:rsid w:val="00AA0A4F"/>
    <w:rsid w:val="00AA0AEB"/>
    <w:rsid w:val="00AA0BAA"/>
    <w:rsid w:val="00AA0C91"/>
    <w:rsid w:val="00AA100C"/>
    <w:rsid w:val="00AA1AFE"/>
    <w:rsid w:val="00AA2000"/>
    <w:rsid w:val="00AA2114"/>
    <w:rsid w:val="00AA2121"/>
    <w:rsid w:val="00AA2217"/>
    <w:rsid w:val="00AA23A4"/>
    <w:rsid w:val="00AA29CA"/>
    <w:rsid w:val="00AA37CE"/>
    <w:rsid w:val="00AA3F6C"/>
    <w:rsid w:val="00AA4511"/>
    <w:rsid w:val="00AA4767"/>
    <w:rsid w:val="00AA574E"/>
    <w:rsid w:val="00AA5A4E"/>
    <w:rsid w:val="00AA5AC7"/>
    <w:rsid w:val="00AA5EC8"/>
    <w:rsid w:val="00AA674B"/>
    <w:rsid w:val="00AA6B72"/>
    <w:rsid w:val="00AA6FE1"/>
    <w:rsid w:val="00AA709B"/>
    <w:rsid w:val="00AA73D8"/>
    <w:rsid w:val="00AA76B4"/>
    <w:rsid w:val="00AA777F"/>
    <w:rsid w:val="00AB0165"/>
    <w:rsid w:val="00AB07D2"/>
    <w:rsid w:val="00AB08C3"/>
    <w:rsid w:val="00AB0BB1"/>
    <w:rsid w:val="00AB104B"/>
    <w:rsid w:val="00AB19F8"/>
    <w:rsid w:val="00AB236A"/>
    <w:rsid w:val="00AB24FE"/>
    <w:rsid w:val="00AB2770"/>
    <w:rsid w:val="00AB2E07"/>
    <w:rsid w:val="00AB3334"/>
    <w:rsid w:val="00AB3592"/>
    <w:rsid w:val="00AB36F8"/>
    <w:rsid w:val="00AB370C"/>
    <w:rsid w:val="00AB3741"/>
    <w:rsid w:val="00AB39F2"/>
    <w:rsid w:val="00AB3F10"/>
    <w:rsid w:val="00AB400F"/>
    <w:rsid w:val="00AB40DA"/>
    <w:rsid w:val="00AB4130"/>
    <w:rsid w:val="00AB42E9"/>
    <w:rsid w:val="00AB43D8"/>
    <w:rsid w:val="00AB4F00"/>
    <w:rsid w:val="00AB5371"/>
    <w:rsid w:val="00AB56CE"/>
    <w:rsid w:val="00AB5E76"/>
    <w:rsid w:val="00AB602E"/>
    <w:rsid w:val="00AB66D0"/>
    <w:rsid w:val="00AB6C8B"/>
    <w:rsid w:val="00AB6E62"/>
    <w:rsid w:val="00AB6EFA"/>
    <w:rsid w:val="00AB7B48"/>
    <w:rsid w:val="00AB7BE6"/>
    <w:rsid w:val="00AB7D58"/>
    <w:rsid w:val="00AB7E42"/>
    <w:rsid w:val="00AC03E4"/>
    <w:rsid w:val="00AC0756"/>
    <w:rsid w:val="00AC077E"/>
    <w:rsid w:val="00AC0CD0"/>
    <w:rsid w:val="00AC0E7F"/>
    <w:rsid w:val="00AC18B8"/>
    <w:rsid w:val="00AC1C42"/>
    <w:rsid w:val="00AC249E"/>
    <w:rsid w:val="00AC2C8B"/>
    <w:rsid w:val="00AC2FDC"/>
    <w:rsid w:val="00AC3763"/>
    <w:rsid w:val="00AC3A08"/>
    <w:rsid w:val="00AC4400"/>
    <w:rsid w:val="00AC5A2E"/>
    <w:rsid w:val="00AC638F"/>
    <w:rsid w:val="00AC65A6"/>
    <w:rsid w:val="00AC69B7"/>
    <w:rsid w:val="00AC6B0B"/>
    <w:rsid w:val="00AC6B2D"/>
    <w:rsid w:val="00AC6D60"/>
    <w:rsid w:val="00AC78BF"/>
    <w:rsid w:val="00AC7D6B"/>
    <w:rsid w:val="00AC7DCA"/>
    <w:rsid w:val="00AD0086"/>
    <w:rsid w:val="00AD064F"/>
    <w:rsid w:val="00AD1354"/>
    <w:rsid w:val="00AD1536"/>
    <w:rsid w:val="00AD1598"/>
    <w:rsid w:val="00AD187D"/>
    <w:rsid w:val="00AD1B95"/>
    <w:rsid w:val="00AD1EAB"/>
    <w:rsid w:val="00AD20C2"/>
    <w:rsid w:val="00AD26B6"/>
    <w:rsid w:val="00AD28FC"/>
    <w:rsid w:val="00AD29F9"/>
    <w:rsid w:val="00AD31B9"/>
    <w:rsid w:val="00AD35DB"/>
    <w:rsid w:val="00AD3CBE"/>
    <w:rsid w:val="00AD40D3"/>
    <w:rsid w:val="00AD473D"/>
    <w:rsid w:val="00AD4AB9"/>
    <w:rsid w:val="00AD56DD"/>
    <w:rsid w:val="00AD58BC"/>
    <w:rsid w:val="00AD5A41"/>
    <w:rsid w:val="00AD5A47"/>
    <w:rsid w:val="00AD6E5B"/>
    <w:rsid w:val="00AD6F15"/>
    <w:rsid w:val="00AD72C3"/>
    <w:rsid w:val="00AD7598"/>
    <w:rsid w:val="00AD7F8E"/>
    <w:rsid w:val="00AE0277"/>
    <w:rsid w:val="00AE0399"/>
    <w:rsid w:val="00AE06C8"/>
    <w:rsid w:val="00AE0713"/>
    <w:rsid w:val="00AE0934"/>
    <w:rsid w:val="00AE1B86"/>
    <w:rsid w:val="00AE1D8A"/>
    <w:rsid w:val="00AE1DEA"/>
    <w:rsid w:val="00AE31B3"/>
    <w:rsid w:val="00AE33FE"/>
    <w:rsid w:val="00AE3AF8"/>
    <w:rsid w:val="00AE3F5C"/>
    <w:rsid w:val="00AE3FFE"/>
    <w:rsid w:val="00AE4607"/>
    <w:rsid w:val="00AE469F"/>
    <w:rsid w:val="00AE4A78"/>
    <w:rsid w:val="00AE4ED6"/>
    <w:rsid w:val="00AE5393"/>
    <w:rsid w:val="00AE579F"/>
    <w:rsid w:val="00AE5A8C"/>
    <w:rsid w:val="00AE5B52"/>
    <w:rsid w:val="00AE6AED"/>
    <w:rsid w:val="00AE6C00"/>
    <w:rsid w:val="00AE6F0B"/>
    <w:rsid w:val="00AE72F0"/>
    <w:rsid w:val="00AE7594"/>
    <w:rsid w:val="00AE76C2"/>
    <w:rsid w:val="00AE7C68"/>
    <w:rsid w:val="00AE7E72"/>
    <w:rsid w:val="00AF02FF"/>
    <w:rsid w:val="00AF0645"/>
    <w:rsid w:val="00AF077A"/>
    <w:rsid w:val="00AF230B"/>
    <w:rsid w:val="00AF27E3"/>
    <w:rsid w:val="00AF2B02"/>
    <w:rsid w:val="00AF30C0"/>
    <w:rsid w:val="00AF3483"/>
    <w:rsid w:val="00AF3933"/>
    <w:rsid w:val="00AF41D5"/>
    <w:rsid w:val="00AF4680"/>
    <w:rsid w:val="00AF4D58"/>
    <w:rsid w:val="00AF4E26"/>
    <w:rsid w:val="00AF5014"/>
    <w:rsid w:val="00AF5131"/>
    <w:rsid w:val="00AF5159"/>
    <w:rsid w:val="00AF51B7"/>
    <w:rsid w:val="00AF51DC"/>
    <w:rsid w:val="00AF5952"/>
    <w:rsid w:val="00AF599D"/>
    <w:rsid w:val="00AF5A89"/>
    <w:rsid w:val="00AF5CF8"/>
    <w:rsid w:val="00AF5DCD"/>
    <w:rsid w:val="00AF5EAD"/>
    <w:rsid w:val="00AF610C"/>
    <w:rsid w:val="00AF6BD7"/>
    <w:rsid w:val="00AF6F9F"/>
    <w:rsid w:val="00AF72C0"/>
    <w:rsid w:val="00AF7415"/>
    <w:rsid w:val="00AF7518"/>
    <w:rsid w:val="00AF77EF"/>
    <w:rsid w:val="00AF7A86"/>
    <w:rsid w:val="00B0003A"/>
    <w:rsid w:val="00B00223"/>
    <w:rsid w:val="00B00457"/>
    <w:rsid w:val="00B0052B"/>
    <w:rsid w:val="00B00C57"/>
    <w:rsid w:val="00B01292"/>
    <w:rsid w:val="00B0148C"/>
    <w:rsid w:val="00B01A13"/>
    <w:rsid w:val="00B01F34"/>
    <w:rsid w:val="00B0215F"/>
    <w:rsid w:val="00B021A6"/>
    <w:rsid w:val="00B0221D"/>
    <w:rsid w:val="00B02322"/>
    <w:rsid w:val="00B02B62"/>
    <w:rsid w:val="00B03032"/>
    <w:rsid w:val="00B03437"/>
    <w:rsid w:val="00B0388C"/>
    <w:rsid w:val="00B039DE"/>
    <w:rsid w:val="00B03E64"/>
    <w:rsid w:val="00B04747"/>
    <w:rsid w:val="00B05133"/>
    <w:rsid w:val="00B052CC"/>
    <w:rsid w:val="00B05EE0"/>
    <w:rsid w:val="00B0632C"/>
    <w:rsid w:val="00B06772"/>
    <w:rsid w:val="00B06CD5"/>
    <w:rsid w:val="00B06E5B"/>
    <w:rsid w:val="00B0705F"/>
    <w:rsid w:val="00B073E6"/>
    <w:rsid w:val="00B074F9"/>
    <w:rsid w:val="00B07877"/>
    <w:rsid w:val="00B07FD9"/>
    <w:rsid w:val="00B100F8"/>
    <w:rsid w:val="00B10348"/>
    <w:rsid w:val="00B10A9B"/>
    <w:rsid w:val="00B10AEC"/>
    <w:rsid w:val="00B10B90"/>
    <w:rsid w:val="00B10BD2"/>
    <w:rsid w:val="00B10BF1"/>
    <w:rsid w:val="00B10D62"/>
    <w:rsid w:val="00B1124E"/>
    <w:rsid w:val="00B11F7D"/>
    <w:rsid w:val="00B120FA"/>
    <w:rsid w:val="00B121AD"/>
    <w:rsid w:val="00B12A2E"/>
    <w:rsid w:val="00B12A45"/>
    <w:rsid w:val="00B12AFE"/>
    <w:rsid w:val="00B12FBE"/>
    <w:rsid w:val="00B13439"/>
    <w:rsid w:val="00B1420F"/>
    <w:rsid w:val="00B14D37"/>
    <w:rsid w:val="00B14F7E"/>
    <w:rsid w:val="00B1540E"/>
    <w:rsid w:val="00B157DD"/>
    <w:rsid w:val="00B15CB6"/>
    <w:rsid w:val="00B15E6F"/>
    <w:rsid w:val="00B15F6F"/>
    <w:rsid w:val="00B161F8"/>
    <w:rsid w:val="00B1638B"/>
    <w:rsid w:val="00B16A14"/>
    <w:rsid w:val="00B16D58"/>
    <w:rsid w:val="00B17E83"/>
    <w:rsid w:val="00B20275"/>
    <w:rsid w:val="00B204F4"/>
    <w:rsid w:val="00B2075C"/>
    <w:rsid w:val="00B207DB"/>
    <w:rsid w:val="00B20B45"/>
    <w:rsid w:val="00B2117E"/>
    <w:rsid w:val="00B21648"/>
    <w:rsid w:val="00B218E3"/>
    <w:rsid w:val="00B225CE"/>
    <w:rsid w:val="00B22682"/>
    <w:rsid w:val="00B22C0F"/>
    <w:rsid w:val="00B23918"/>
    <w:rsid w:val="00B23D63"/>
    <w:rsid w:val="00B24505"/>
    <w:rsid w:val="00B247FF"/>
    <w:rsid w:val="00B24CA2"/>
    <w:rsid w:val="00B24D2E"/>
    <w:rsid w:val="00B24DB7"/>
    <w:rsid w:val="00B2593E"/>
    <w:rsid w:val="00B25997"/>
    <w:rsid w:val="00B25BFC"/>
    <w:rsid w:val="00B25C2D"/>
    <w:rsid w:val="00B25E46"/>
    <w:rsid w:val="00B25E75"/>
    <w:rsid w:val="00B262BB"/>
    <w:rsid w:val="00B26F7A"/>
    <w:rsid w:val="00B275CA"/>
    <w:rsid w:val="00B27A13"/>
    <w:rsid w:val="00B30ECC"/>
    <w:rsid w:val="00B32716"/>
    <w:rsid w:val="00B32823"/>
    <w:rsid w:val="00B32A85"/>
    <w:rsid w:val="00B32DAA"/>
    <w:rsid w:val="00B32E65"/>
    <w:rsid w:val="00B3331F"/>
    <w:rsid w:val="00B33554"/>
    <w:rsid w:val="00B33906"/>
    <w:rsid w:val="00B33BBC"/>
    <w:rsid w:val="00B34387"/>
    <w:rsid w:val="00B34579"/>
    <w:rsid w:val="00B34846"/>
    <w:rsid w:val="00B34855"/>
    <w:rsid w:val="00B34C70"/>
    <w:rsid w:val="00B34F28"/>
    <w:rsid w:val="00B35016"/>
    <w:rsid w:val="00B35496"/>
    <w:rsid w:val="00B3578D"/>
    <w:rsid w:val="00B35920"/>
    <w:rsid w:val="00B35ED3"/>
    <w:rsid w:val="00B377AC"/>
    <w:rsid w:val="00B37998"/>
    <w:rsid w:val="00B379AE"/>
    <w:rsid w:val="00B37DF3"/>
    <w:rsid w:val="00B37EED"/>
    <w:rsid w:val="00B407C6"/>
    <w:rsid w:val="00B40CE6"/>
    <w:rsid w:val="00B4113F"/>
    <w:rsid w:val="00B41309"/>
    <w:rsid w:val="00B41A56"/>
    <w:rsid w:val="00B41B42"/>
    <w:rsid w:val="00B4240F"/>
    <w:rsid w:val="00B42679"/>
    <w:rsid w:val="00B430BD"/>
    <w:rsid w:val="00B43853"/>
    <w:rsid w:val="00B43F60"/>
    <w:rsid w:val="00B441A2"/>
    <w:rsid w:val="00B44370"/>
    <w:rsid w:val="00B450B9"/>
    <w:rsid w:val="00B45A71"/>
    <w:rsid w:val="00B45F41"/>
    <w:rsid w:val="00B462D9"/>
    <w:rsid w:val="00B4693E"/>
    <w:rsid w:val="00B472A1"/>
    <w:rsid w:val="00B47507"/>
    <w:rsid w:val="00B4782C"/>
    <w:rsid w:val="00B47CB8"/>
    <w:rsid w:val="00B50312"/>
    <w:rsid w:val="00B50772"/>
    <w:rsid w:val="00B507B3"/>
    <w:rsid w:val="00B50931"/>
    <w:rsid w:val="00B51677"/>
    <w:rsid w:val="00B51738"/>
    <w:rsid w:val="00B519F7"/>
    <w:rsid w:val="00B51F86"/>
    <w:rsid w:val="00B51F93"/>
    <w:rsid w:val="00B52001"/>
    <w:rsid w:val="00B52CB3"/>
    <w:rsid w:val="00B52E1C"/>
    <w:rsid w:val="00B53128"/>
    <w:rsid w:val="00B532A2"/>
    <w:rsid w:val="00B532CD"/>
    <w:rsid w:val="00B533EE"/>
    <w:rsid w:val="00B53B1E"/>
    <w:rsid w:val="00B54077"/>
    <w:rsid w:val="00B5428B"/>
    <w:rsid w:val="00B54899"/>
    <w:rsid w:val="00B54A13"/>
    <w:rsid w:val="00B54A2B"/>
    <w:rsid w:val="00B54B03"/>
    <w:rsid w:val="00B54C4F"/>
    <w:rsid w:val="00B54D68"/>
    <w:rsid w:val="00B54E93"/>
    <w:rsid w:val="00B554C7"/>
    <w:rsid w:val="00B55ACB"/>
    <w:rsid w:val="00B55E7D"/>
    <w:rsid w:val="00B5668D"/>
    <w:rsid w:val="00B57CB0"/>
    <w:rsid w:val="00B60016"/>
    <w:rsid w:val="00B6021F"/>
    <w:rsid w:val="00B6091A"/>
    <w:rsid w:val="00B60B43"/>
    <w:rsid w:val="00B60D55"/>
    <w:rsid w:val="00B61432"/>
    <w:rsid w:val="00B614DC"/>
    <w:rsid w:val="00B61DF6"/>
    <w:rsid w:val="00B61F8F"/>
    <w:rsid w:val="00B62657"/>
    <w:rsid w:val="00B62684"/>
    <w:rsid w:val="00B626DA"/>
    <w:rsid w:val="00B62818"/>
    <w:rsid w:val="00B62AF8"/>
    <w:rsid w:val="00B63B3D"/>
    <w:rsid w:val="00B6400D"/>
    <w:rsid w:val="00B641BF"/>
    <w:rsid w:val="00B6436E"/>
    <w:rsid w:val="00B645C2"/>
    <w:rsid w:val="00B6516A"/>
    <w:rsid w:val="00B65503"/>
    <w:rsid w:val="00B65637"/>
    <w:rsid w:val="00B658EE"/>
    <w:rsid w:val="00B65AB9"/>
    <w:rsid w:val="00B6636F"/>
    <w:rsid w:val="00B66446"/>
    <w:rsid w:val="00B701A6"/>
    <w:rsid w:val="00B703B6"/>
    <w:rsid w:val="00B70611"/>
    <w:rsid w:val="00B7069A"/>
    <w:rsid w:val="00B70B00"/>
    <w:rsid w:val="00B710BB"/>
    <w:rsid w:val="00B7160F"/>
    <w:rsid w:val="00B71E58"/>
    <w:rsid w:val="00B7271D"/>
    <w:rsid w:val="00B74920"/>
    <w:rsid w:val="00B74B77"/>
    <w:rsid w:val="00B7523F"/>
    <w:rsid w:val="00B75767"/>
    <w:rsid w:val="00B75833"/>
    <w:rsid w:val="00B75FA8"/>
    <w:rsid w:val="00B76472"/>
    <w:rsid w:val="00B7683E"/>
    <w:rsid w:val="00B775CA"/>
    <w:rsid w:val="00B777AA"/>
    <w:rsid w:val="00B80039"/>
    <w:rsid w:val="00B81827"/>
    <w:rsid w:val="00B8226B"/>
    <w:rsid w:val="00B82415"/>
    <w:rsid w:val="00B82644"/>
    <w:rsid w:val="00B82772"/>
    <w:rsid w:val="00B82B0F"/>
    <w:rsid w:val="00B82C41"/>
    <w:rsid w:val="00B8346A"/>
    <w:rsid w:val="00B83B0E"/>
    <w:rsid w:val="00B84234"/>
    <w:rsid w:val="00B84955"/>
    <w:rsid w:val="00B84CE5"/>
    <w:rsid w:val="00B851B6"/>
    <w:rsid w:val="00B8568E"/>
    <w:rsid w:val="00B859E1"/>
    <w:rsid w:val="00B85B2C"/>
    <w:rsid w:val="00B85FBB"/>
    <w:rsid w:val="00B86B4A"/>
    <w:rsid w:val="00B86BA7"/>
    <w:rsid w:val="00B86D92"/>
    <w:rsid w:val="00B86E1F"/>
    <w:rsid w:val="00B8713F"/>
    <w:rsid w:val="00B8767E"/>
    <w:rsid w:val="00B906A1"/>
    <w:rsid w:val="00B90980"/>
    <w:rsid w:val="00B90B9F"/>
    <w:rsid w:val="00B90E34"/>
    <w:rsid w:val="00B9137C"/>
    <w:rsid w:val="00B9183A"/>
    <w:rsid w:val="00B91C62"/>
    <w:rsid w:val="00B92049"/>
    <w:rsid w:val="00B92859"/>
    <w:rsid w:val="00B92C01"/>
    <w:rsid w:val="00B93136"/>
    <w:rsid w:val="00B9338C"/>
    <w:rsid w:val="00B939BE"/>
    <w:rsid w:val="00B939F5"/>
    <w:rsid w:val="00B9444C"/>
    <w:rsid w:val="00B94816"/>
    <w:rsid w:val="00B94B87"/>
    <w:rsid w:val="00B95285"/>
    <w:rsid w:val="00B95B22"/>
    <w:rsid w:val="00B95F17"/>
    <w:rsid w:val="00B96012"/>
    <w:rsid w:val="00B96030"/>
    <w:rsid w:val="00B96964"/>
    <w:rsid w:val="00B96AD8"/>
    <w:rsid w:val="00B97999"/>
    <w:rsid w:val="00BA00BA"/>
    <w:rsid w:val="00BA01A1"/>
    <w:rsid w:val="00BA04C8"/>
    <w:rsid w:val="00BA0519"/>
    <w:rsid w:val="00BA0EAD"/>
    <w:rsid w:val="00BA10B6"/>
    <w:rsid w:val="00BA137A"/>
    <w:rsid w:val="00BA153F"/>
    <w:rsid w:val="00BA156C"/>
    <w:rsid w:val="00BA1D60"/>
    <w:rsid w:val="00BA2778"/>
    <w:rsid w:val="00BA34A8"/>
    <w:rsid w:val="00BA363B"/>
    <w:rsid w:val="00BA3767"/>
    <w:rsid w:val="00BA3BF3"/>
    <w:rsid w:val="00BA3C7F"/>
    <w:rsid w:val="00BA3D75"/>
    <w:rsid w:val="00BA410F"/>
    <w:rsid w:val="00BA424C"/>
    <w:rsid w:val="00BA48A4"/>
    <w:rsid w:val="00BA5083"/>
    <w:rsid w:val="00BA5543"/>
    <w:rsid w:val="00BA5837"/>
    <w:rsid w:val="00BA58AD"/>
    <w:rsid w:val="00BA59A3"/>
    <w:rsid w:val="00BA5A5A"/>
    <w:rsid w:val="00BA5CF3"/>
    <w:rsid w:val="00BA61E9"/>
    <w:rsid w:val="00BA62B9"/>
    <w:rsid w:val="00BA654C"/>
    <w:rsid w:val="00BA6C25"/>
    <w:rsid w:val="00BA6CFD"/>
    <w:rsid w:val="00BA6FCA"/>
    <w:rsid w:val="00BA73BF"/>
    <w:rsid w:val="00BA771A"/>
    <w:rsid w:val="00BA77F2"/>
    <w:rsid w:val="00BA79ED"/>
    <w:rsid w:val="00BB0280"/>
    <w:rsid w:val="00BB0593"/>
    <w:rsid w:val="00BB05BF"/>
    <w:rsid w:val="00BB0710"/>
    <w:rsid w:val="00BB0D02"/>
    <w:rsid w:val="00BB1096"/>
    <w:rsid w:val="00BB1664"/>
    <w:rsid w:val="00BB17D2"/>
    <w:rsid w:val="00BB1D44"/>
    <w:rsid w:val="00BB1E3B"/>
    <w:rsid w:val="00BB246C"/>
    <w:rsid w:val="00BB262F"/>
    <w:rsid w:val="00BB2FC0"/>
    <w:rsid w:val="00BB32D8"/>
    <w:rsid w:val="00BB34EA"/>
    <w:rsid w:val="00BB36C4"/>
    <w:rsid w:val="00BB40B7"/>
    <w:rsid w:val="00BB42CE"/>
    <w:rsid w:val="00BB4585"/>
    <w:rsid w:val="00BB45C0"/>
    <w:rsid w:val="00BB4734"/>
    <w:rsid w:val="00BB4B90"/>
    <w:rsid w:val="00BB4BF7"/>
    <w:rsid w:val="00BB4CFA"/>
    <w:rsid w:val="00BB5209"/>
    <w:rsid w:val="00BB5355"/>
    <w:rsid w:val="00BB5E48"/>
    <w:rsid w:val="00BB6002"/>
    <w:rsid w:val="00BB6014"/>
    <w:rsid w:val="00BB6876"/>
    <w:rsid w:val="00BB6AD3"/>
    <w:rsid w:val="00BB6AF1"/>
    <w:rsid w:val="00BB6FFF"/>
    <w:rsid w:val="00BB74D7"/>
    <w:rsid w:val="00BB7589"/>
    <w:rsid w:val="00BB7727"/>
    <w:rsid w:val="00BC01F5"/>
    <w:rsid w:val="00BC0469"/>
    <w:rsid w:val="00BC0742"/>
    <w:rsid w:val="00BC0B8E"/>
    <w:rsid w:val="00BC0C10"/>
    <w:rsid w:val="00BC0DF0"/>
    <w:rsid w:val="00BC1247"/>
    <w:rsid w:val="00BC1BBC"/>
    <w:rsid w:val="00BC1DBE"/>
    <w:rsid w:val="00BC1F5D"/>
    <w:rsid w:val="00BC2549"/>
    <w:rsid w:val="00BC3303"/>
    <w:rsid w:val="00BC3897"/>
    <w:rsid w:val="00BC3926"/>
    <w:rsid w:val="00BC463F"/>
    <w:rsid w:val="00BC4FB0"/>
    <w:rsid w:val="00BC52E0"/>
    <w:rsid w:val="00BC5B8C"/>
    <w:rsid w:val="00BC5C25"/>
    <w:rsid w:val="00BC5EEC"/>
    <w:rsid w:val="00BC620F"/>
    <w:rsid w:val="00BC67F7"/>
    <w:rsid w:val="00BC6EA6"/>
    <w:rsid w:val="00BC74E1"/>
    <w:rsid w:val="00BC77EC"/>
    <w:rsid w:val="00BC7AD1"/>
    <w:rsid w:val="00BD00DA"/>
    <w:rsid w:val="00BD050D"/>
    <w:rsid w:val="00BD14BB"/>
    <w:rsid w:val="00BD1BE2"/>
    <w:rsid w:val="00BD1C94"/>
    <w:rsid w:val="00BD1FB9"/>
    <w:rsid w:val="00BD1FCA"/>
    <w:rsid w:val="00BD2094"/>
    <w:rsid w:val="00BD2304"/>
    <w:rsid w:val="00BD2354"/>
    <w:rsid w:val="00BD273A"/>
    <w:rsid w:val="00BD28B1"/>
    <w:rsid w:val="00BD28E7"/>
    <w:rsid w:val="00BD2AE6"/>
    <w:rsid w:val="00BD2B6D"/>
    <w:rsid w:val="00BD3057"/>
    <w:rsid w:val="00BD3A32"/>
    <w:rsid w:val="00BD3BE8"/>
    <w:rsid w:val="00BD415D"/>
    <w:rsid w:val="00BD4692"/>
    <w:rsid w:val="00BD4B48"/>
    <w:rsid w:val="00BD5131"/>
    <w:rsid w:val="00BD56DC"/>
    <w:rsid w:val="00BD5EFD"/>
    <w:rsid w:val="00BD7185"/>
    <w:rsid w:val="00BD766A"/>
    <w:rsid w:val="00BD771F"/>
    <w:rsid w:val="00BD7A20"/>
    <w:rsid w:val="00BD7DC0"/>
    <w:rsid w:val="00BD7E0A"/>
    <w:rsid w:val="00BD7FC8"/>
    <w:rsid w:val="00BE02AA"/>
    <w:rsid w:val="00BE0317"/>
    <w:rsid w:val="00BE138E"/>
    <w:rsid w:val="00BE169C"/>
    <w:rsid w:val="00BE1C85"/>
    <w:rsid w:val="00BE244B"/>
    <w:rsid w:val="00BE2B51"/>
    <w:rsid w:val="00BE2CE5"/>
    <w:rsid w:val="00BE2EB0"/>
    <w:rsid w:val="00BE31F7"/>
    <w:rsid w:val="00BE35CC"/>
    <w:rsid w:val="00BE370C"/>
    <w:rsid w:val="00BE397A"/>
    <w:rsid w:val="00BE397F"/>
    <w:rsid w:val="00BE4E14"/>
    <w:rsid w:val="00BE53CC"/>
    <w:rsid w:val="00BE5609"/>
    <w:rsid w:val="00BE5859"/>
    <w:rsid w:val="00BE5A60"/>
    <w:rsid w:val="00BE5AAF"/>
    <w:rsid w:val="00BE5D5C"/>
    <w:rsid w:val="00BE5F98"/>
    <w:rsid w:val="00BE6154"/>
    <w:rsid w:val="00BE6430"/>
    <w:rsid w:val="00BE6594"/>
    <w:rsid w:val="00BE6953"/>
    <w:rsid w:val="00BE7630"/>
    <w:rsid w:val="00BE78D1"/>
    <w:rsid w:val="00BF0355"/>
    <w:rsid w:val="00BF0B59"/>
    <w:rsid w:val="00BF13EF"/>
    <w:rsid w:val="00BF1547"/>
    <w:rsid w:val="00BF18A8"/>
    <w:rsid w:val="00BF1A6E"/>
    <w:rsid w:val="00BF1BCD"/>
    <w:rsid w:val="00BF1C30"/>
    <w:rsid w:val="00BF1E4A"/>
    <w:rsid w:val="00BF28BC"/>
    <w:rsid w:val="00BF29FB"/>
    <w:rsid w:val="00BF2C62"/>
    <w:rsid w:val="00BF2E3E"/>
    <w:rsid w:val="00BF343D"/>
    <w:rsid w:val="00BF3727"/>
    <w:rsid w:val="00BF37EA"/>
    <w:rsid w:val="00BF3ACF"/>
    <w:rsid w:val="00BF3D99"/>
    <w:rsid w:val="00BF48DF"/>
    <w:rsid w:val="00BF4EDE"/>
    <w:rsid w:val="00BF5016"/>
    <w:rsid w:val="00BF5514"/>
    <w:rsid w:val="00BF57F7"/>
    <w:rsid w:val="00BF5D5B"/>
    <w:rsid w:val="00BF6C28"/>
    <w:rsid w:val="00BF6FDC"/>
    <w:rsid w:val="00BF7235"/>
    <w:rsid w:val="00BF72C7"/>
    <w:rsid w:val="00BF7C44"/>
    <w:rsid w:val="00C0057C"/>
    <w:rsid w:val="00C010AF"/>
    <w:rsid w:val="00C0112F"/>
    <w:rsid w:val="00C0195A"/>
    <w:rsid w:val="00C02263"/>
    <w:rsid w:val="00C022C5"/>
    <w:rsid w:val="00C027D3"/>
    <w:rsid w:val="00C02DFE"/>
    <w:rsid w:val="00C02EBF"/>
    <w:rsid w:val="00C037DD"/>
    <w:rsid w:val="00C03824"/>
    <w:rsid w:val="00C038E7"/>
    <w:rsid w:val="00C03B39"/>
    <w:rsid w:val="00C03E6A"/>
    <w:rsid w:val="00C03FA5"/>
    <w:rsid w:val="00C04004"/>
    <w:rsid w:val="00C0406A"/>
    <w:rsid w:val="00C040CF"/>
    <w:rsid w:val="00C040E7"/>
    <w:rsid w:val="00C04797"/>
    <w:rsid w:val="00C048C6"/>
    <w:rsid w:val="00C04EA8"/>
    <w:rsid w:val="00C05C7F"/>
    <w:rsid w:val="00C05E2F"/>
    <w:rsid w:val="00C05FC9"/>
    <w:rsid w:val="00C060F3"/>
    <w:rsid w:val="00C060F7"/>
    <w:rsid w:val="00C0615C"/>
    <w:rsid w:val="00C06DAB"/>
    <w:rsid w:val="00C06F57"/>
    <w:rsid w:val="00C07373"/>
    <w:rsid w:val="00C0751F"/>
    <w:rsid w:val="00C10015"/>
    <w:rsid w:val="00C109EE"/>
    <w:rsid w:val="00C10DB8"/>
    <w:rsid w:val="00C111A7"/>
    <w:rsid w:val="00C11334"/>
    <w:rsid w:val="00C1145D"/>
    <w:rsid w:val="00C117FF"/>
    <w:rsid w:val="00C11926"/>
    <w:rsid w:val="00C12D2F"/>
    <w:rsid w:val="00C12EDB"/>
    <w:rsid w:val="00C130B1"/>
    <w:rsid w:val="00C13299"/>
    <w:rsid w:val="00C136E1"/>
    <w:rsid w:val="00C14033"/>
    <w:rsid w:val="00C147A7"/>
    <w:rsid w:val="00C14918"/>
    <w:rsid w:val="00C14966"/>
    <w:rsid w:val="00C14980"/>
    <w:rsid w:val="00C14BFE"/>
    <w:rsid w:val="00C150D0"/>
    <w:rsid w:val="00C157A7"/>
    <w:rsid w:val="00C166E1"/>
    <w:rsid w:val="00C1748E"/>
    <w:rsid w:val="00C175BE"/>
    <w:rsid w:val="00C17797"/>
    <w:rsid w:val="00C17A1A"/>
    <w:rsid w:val="00C17CCE"/>
    <w:rsid w:val="00C2039C"/>
    <w:rsid w:val="00C210F2"/>
    <w:rsid w:val="00C21C70"/>
    <w:rsid w:val="00C21C8D"/>
    <w:rsid w:val="00C21FA7"/>
    <w:rsid w:val="00C2247B"/>
    <w:rsid w:val="00C22537"/>
    <w:rsid w:val="00C2334A"/>
    <w:rsid w:val="00C24288"/>
    <w:rsid w:val="00C24458"/>
    <w:rsid w:val="00C24A93"/>
    <w:rsid w:val="00C24DC6"/>
    <w:rsid w:val="00C25897"/>
    <w:rsid w:val="00C25C3D"/>
    <w:rsid w:val="00C26162"/>
    <w:rsid w:val="00C261EC"/>
    <w:rsid w:val="00C266E7"/>
    <w:rsid w:val="00C26904"/>
    <w:rsid w:val="00C269F6"/>
    <w:rsid w:val="00C27072"/>
    <w:rsid w:val="00C27882"/>
    <w:rsid w:val="00C30890"/>
    <w:rsid w:val="00C30CA2"/>
    <w:rsid w:val="00C3179E"/>
    <w:rsid w:val="00C31F3E"/>
    <w:rsid w:val="00C321EE"/>
    <w:rsid w:val="00C324F6"/>
    <w:rsid w:val="00C32A94"/>
    <w:rsid w:val="00C33867"/>
    <w:rsid w:val="00C33978"/>
    <w:rsid w:val="00C34411"/>
    <w:rsid w:val="00C34565"/>
    <w:rsid w:val="00C349C7"/>
    <w:rsid w:val="00C35B97"/>
    <w:rsid w:val="00C361F2"/>
    <w:rsid w:val="00C3690D"/>
    <w:rsid w:val="00C375BD"/>
    <w:rsid w:val="00C37645"/>
    <w:rsid w:val="00C37659"/>
    <w:rsid w:val="00C37794"/>
    <w:rsid w:val="00C405D4"/>
    <w:rsid w:val="00C4078F"/>
    <w:rsid w:val="00C40C3B"/>
    <w:rsid w:val="00C4105D"/>
    <w:rsid w:val="00C41138"/>
    <w:rsid w:val="00C4135C"/>
    <w:rsid w:val="00C413CC"/>
    <w:rsid w:val="00C4150E"/>
    <w:rsid w:val="00C42B84"/>
    <w:rsid w:val="00C42DBC"/>
    <w:rsid w:val="00C43061"/>
    <w:rsid w:val="00C43068"/>
    <w:rsid w:val="00C4320B"/>
    <w:rsid w:val="00C4349B"/>
    <w:rsid w:val="00C436E5"/>
    <w:rsid w:val="00C43A16"/>
    <w:rsid w:val="00C43B16"/>
    <w:rsid w:val="00C44F56"/>
    <w:rsid w:val="00C4554E"/>
    <w:rsid w:val="00C45592"/>
    <w:rsid w:val="00C46431"/>
    <w:rsid w:val="00C4657A"/>
    <w:rsid w:val="00C46995"/>
    <w:rsid w:val="00C46A0F"/>
    <w:rsid w:val="00C46FA6"/>
    <w:rsid w:val="00C475FE"/>
    <w:rsid w:val="00C47C3C"/>
    <w:rsid w:val="00C47DD8"/>
    <w:rsid w:val="00C50E6B"/>
    <w:rsid w:val="00C5100A"/>
    <w:rsid w:val="00C51432"/>
    <w:rsid w:val="00C5156D"/>
    <w:rsid w:val="00C52040"/>
    <w:rsid w:val="00C527D6"/>
    <w:rsid w:val="00C52E4E"/>
    <w:rsid w:val="00C532D2"/>
    <w:rsid w:val="00C5360C"/>
    <w:rsid w:val="00C53BBD"/>
    <w:rsid w:val="00C53DF9"/>
    <w:rsid w:val="00C54CFF"/>
    <w:rsid w:val="00C55397"/>
    <w:rsid w:val="00C55BE6"/>
    <w:rsid w:val="00C55C41"/>
    <w:rsid w:val="00C56738"/>
    <w:rsid w:val="00C567CE"/>
    <w:rsid w:val="00C56C1D"/>
    <w:rsid w:val="00C56FC4"/>
    <w:rsid w:val="00C57696"/>
    <w:rsid w:val="00C57EA2"/>
    <w:rsid w:val="00C6034D"/>
    <w:rsid w:val="00C60382"/>
    <w:rsid w:val="00C605C1"/>
    <w:rsid w:val="00C60EF4"/>
    <w:rsid w:val="00C610DF"/>
    <w:rsid w:val="00C615DB"/>
    <w:rsid w:val="00C61C5B"/>
    <w:rsid w:val="00C622CB"/>
    <w:rsid w:val="00C6241D"/>
    <w:rsid w:val="00C62A77"/>
    <w:rsid w:val="00C63400"/>
    <w:rsid w:val="00C63C1B"/>
    <w:rsid w:val="00C63F14"/>
    <w:rsid w:val="00C646ED"/>
    <w:rsid w:val="00C648BB"/>
    <w:rsid w:val="00C64941"/>
    <w:rsid w:val="00C64BF6"/>
    <w:rsid w:val="00C65DF1"/>
    <w:rsid w:val="00C65F45"/>
    <w:rsid w:val="00C66274"/>
    <w:rsid w:val="00C66524"/>
    <w:rsid w:val="00C66596"/>
    <w:rsid w:val="00C667D3"/>
    <w:rsid w:val="00C66B4B"/>
    <w:rsid w:val="00C67354"/>
    <w:rsid w:val="00C70029"/>
    <w:rsid w:val="00C70149"/>
    <w:rsid w:val="00C709F3"/>
    <w:rsid w:val="00C710AC"/>
    <w:rsid w:val="00C7137B"/>
    <w:rsid w:val="00C713F2"/>
    <w:rsid w:val="00C716B9"/>
    <w:rsid w:val="00C71904"/>
    <w:rsid w:val="00C71B21"/>
    <w:rsid w:val="00C71BC8"/>
    <w:rsid w:val="00C72314"/>
    <w:rsid w:val="00C72788"/>
    <w:rsid w:val="00C72BB6"/>
    <w:rsid w:val="00C72D2A"/>
    <w:rsid w:val="00C72DA0"/>
    <w:rsid w:val="00C72EE6"/>
    <w:rsid w:val="00C72FBA"/>
    <w:rsid w:val="00C73310"/>
    <w:rsid w:val="00C73FB3"/>
    <w:rsid w:val="00C744CA"/>
    <w:rsid w:val="00C744F0"/>
    <w:rsid w:val="00C74925"/>
    <w:rsid w:val="00C74928"/>
    <w:rsid w:val="00C74D56"/>
    <w:rsid w:val="00C74DAE"/>
    <w:rsid w:val="00C74FF2"/>
    <w:rsid w:val="00C750EF"/>
    <w:rsid w:val="00C750FF"/>
    <w:rsid w:val="00C75416"/>
    <w:rsid w:val="00C75672"/>
    <w:rsid w:val="00C7599F"/>
    <w:rsid w:val="00C75A77"/>
    <w:rsid w:val="00C75D57"/>
    <w:rsid w:val="00C76239"/>
    <w:rsid w:val="00C7663C"/>
    <w:rsid w:val="00C76EBE"/>
    <w:rsid w:val="00C7708C"/>
    <w:rsid w:val="00C77980"/>
    <w:rsid w:val="00C77B92"/>
    <w:rsid w:val="00C77D10"/>
    <w:rsid w:val="00C809D2"/>
    <w:rsid w:val="00C8106F"/>
    <w:rsid w:val="00C81154"/>
    <w:rsid w:val="00C81D7A"/>
    <w:rsid w:val="00C82659"/>
    <w:rsid w:val="00C82C3C"/>
    <w:rsid w:val="00C82E26"/>
    <w:rsid w:val="00C83CFF"/>
    <w:rsid w:val="00C83FEE"/>
    <w:rsid w:val="00C84366"/>
    <w:rsid w:val="00C84815"/>
    <w:rsid w:val="00C851D5"/>
    <w:rsid w:val="00C85386"/>
    <w:rsid w:val="00C85601"/>
    <w:rsid w:val="00C85CE2"/>
    <w:rsid w:val="00C85D1F"/>
    <w:rsid w:val="00C863BE"/>
    <w:rsid w:val="00C866E5"/>
    <w:rsid w:val="00C866FB"/>
    <w:rsid w:val="00C868CC"/>
    <w:rsid w:val="00C875BD"/>
    <w:rsid w:val="00C87600"/>
    <w:rsid w:val="00C87BCC"/>
    <w:rsid w:val="00C87C8C"/>
    <w:rsid w:val="00C9002F"/>
    <w:rsid w:val="00C90F34"/>
    <w:rsid w:val="00C911C9"/>
    <w:rsid w:val="00C91769"/>
    <w:rsid w:val="00C91FFF"/>
    <w:rsid w:val="00C923D4"/>
    <w:rsid w:val="00C923E6"/>
    <w:rsid w:val="00C92720"/>
    <w:rsid w:val="00C92E86"/>
    <w:rsid w:val="00C93642"/>
    <w:rsid w:val="00C9388D"/>
    <w:rsid w:val="00C93AE4"/>
    <w:rsid w:val="00C9430B"/>
    <w:rsid w:val="00C94363"/>
    <w:rsid w:val="00C945FE"/>
    <w:rsid w:val="00C94791"/>
    <w:rsid w:val="00C94F5D"/>
    <w:rsid w:val="00C956A6"/>
    <w:rsid w:val="00C962CD"/>
    <w:rsid w:val="00C96547"/>
    <w:rsid w:val="00C967C8"/>
    <w:rsid w:val="00C969D5"/>
    <w:rsid w:val="00C96E2D"/>
    <w:rsid w:val="00C96E89"/>
    <w:rsid w:val="00C97DDF"/>
    <w:rsid w:val="00CA05A8"/>
    <w:rsid w:val="00CA0625"/>
    <w:rsid w:val="00CA0833"/>
    <w:rsid w:val="00CA0A06"/>
    <w:rsid w:val="00CA0BE5"/>
    <w:rsid w:val="00CA12FA"/>
    <w:rsid w:val="00CA1DC1"/>
    <w:rsid w:val="00CA21B0"/>
    <w:rsid w:val="00CA220C"/>
    <w:rsid w:val="00CA2221"/>
    <w:rsid w:val="00CA22A6"/>
    <w:rsid w:val="00CA2C55"/>
    <w:rsid w:val="00CA326D"/>
    <w:rsid w:val="00CA3475"/>
    <w:rsid w:val="00CA3637"/>
    <w:rsid w:val="00CA36F9"/>
    <w:rsid w:val="00CA3DEA"/>
    <w:rsid w:val="00CA3ED8"/>
    <w:rsid w:val="00CA42F7"/>
    <w:rsid w:val="00CA45AB"/>
    <w:rsid w:val="00CA49ED"/>
    <w:rsid w:val="00CA4AF7"/>
    <w:rsid w:val="00CA4B5A"/>
    <w:rsid w:val="00CA523C"/>
    <w:rsid w:val="00CA5C6A"/>
    <w:rsid w:val="00CA60E5"/>
    <w:rsid w:val="00CA623B"/>
    <w:rsid w:val="00CA652A"/>
    <w:rsid w:val="00CA65F8"/>
    <w:rsid w:val="00CA6B44"/>
    <w:rsid w:val="00CA6B7C"/>
    <w:rsid w:val="00CA6BFF"/>
    <w:rsid w:val="00CA7474"/>
    <w:rsid w:val="00CA7B60"/>
    <w:rsid w:val="00CB035D"/>
    <w:rsid w:val="00CB07EA"/>
    <w:rsid w:val="00CB1117"/>
    <w:rsid w:val="00CB1184"/>
    <w:rsid w:val="00CB12BC"/>
    <w:rsid w:val="00CB141F"/>
    <w:rsid w:val="00CB20FA"/>
    <w:rsid w:val="00CB2397"/>
    <w:rsid w:val="00CB27C5"/>
    <w:rsid w:val="00CB2876"/>
    <w:rsid w:val="00CB2BFE"/>
    <w:rsid w:val="00CB2CD2"/>
    <w:rsid w:val="00CB30D3"/>
    <w:rsid w:val="00CB3382"/>
    <w:rsid w:val="00CB3B6D"/>
    <w:rsid w:val="00CB3DF5"/>
    <w:rsid w:val="00CB4654"/>
    <w:rsid w:val="00CB46C0"/>
    <w:rsid w:val="00CB5002"/>
    <w:rsid w:val="00CB55B2"/>
    <w:rsid w:val="00CB56CA"/>
    <w:rsid w:val="00CB592B"/>
    <w:rsid w:val="00CB61C2"/>
    <w:rsid w:val="00CB62B9"/>
    <w:rsid w:val="00CB688E"/>
    <w:rsid w:val="00CB69E5"/>
    <w:rsid w:val="00CB6E6E"/>
    <w:rsid w:val="00CB71BA"/>
    <w:rsid w:val="00CB71C2"/>
    <w:rsid w:val="00CB7745"/>
    <w:rsid w:val="00CC0454"/>
    <w:rsid w:val="00CC078B"/>
    <w:rsid w:val="00CC0842"/>
    <w:rsid w:val="00CC1139"/>
    <w:rsid w:val="00CC1147"/>
    <w:rsid w:val="00CC17BE"/>
    <w:rsid w:val="00CC18E5"/>
    <w:rsid w:val="00CC1B22"/>
    <w:rsid w:val="00CC1CCE"/>
    <w:rsid w:val="00CC21F6"/>
    <w:rsid w:val="00CC23B4"/>
    <w:rsid w:val="00CC28D1"/>
    <w:rsid w:val="00CC2E7B"/>
    <w:rsid w:val="00CC32D1"/>
    <w:rsid w:val="00CC33BF"/>
    <w:rsid w:val="00CC340D"/>
    <w:rsid w:val="00CC3585"/>
    <w:rsid w:val="00CC35FC"/>
    <w:rsid w:val="00CC36FC"/>
    <w:rsid w:val="00CC38B3"/>
    <w:rsid w:val="00CC38EA"/>
    <w:rsid w:val="00CC3BA8"/>
    <w:rsid w:val="00CC3E78"/>
    <w:rsid w:val="00CC47AD"/>
    <w:rsid w:val="00CC4BFB"/>
    <w:rsid w:val="00CC52C1"/>
    <w:rsid w:val="00CC5E08"/>
    <w:rsid w:val="00CC675D"/>
    <w:rsid w:val="00CC69E4"/>
    <w:rsid w:val="00CC6FCD"/>
    <w:rsid w:val="00CC70AC"/>
    <w:rsid w:val="00CC76DC"/>
    <w:rsid w:val="00CC7CF0"/>
    <w:rsid w:val="00CD11EF"/>
    <w:rsid w:val="00CD1289"/>
    <w:rsid w:val="00CD136A"/>
    <w:rsid w:val="00CD16AE"/>
    <w:rsid w:val="00CD18C0"/>
    <w:rsid w:val="00CD18C9"/>
    <w:rsid w:val="00CD1969"/>
    <w:rsid w:val="00CD19EE"/>
    <w:rsid w:val="00CD1F5A"/>
    <w:rsid w:val="00CD1FC1"/>
    <w:rsid w:val="00CD2247"/>
    <w:rsid w:val="00CD2925"/>
    <w:rsid w:val="00CD2BFF"/>
    <w:rsid w:val="00CD31D0"/>
    <w:rsid w:val="00CD3BB2"/>
    <w:rsid w:val="00CD3F14"/>
    <w:rsid w:val="00CD4148"/>
    <w:rsid w:val="00CD478C"/>
    <w:rsid w:val="00CD49A2"/>
    <w:rsid w:val="00CD519D"/>
    <w:rsid w:val="00CD51CB"/>
    <w:rsid w:val="00CD5C5C"/>
    <w:rsid w:val="00CD605D"/>
    <w:rsid w:val="00CD6235"/>
    <w:rsid w:val="00CD65AF"/>
    <w:rsid w:val="00CD6A6F"/>
    <w:rsid w:val="00CD6A84"/>
    <w:rsid w:val="00CD711B"/>
    <w:rsid w:val="00CD728D"/>
    <w:rsid w:val="00CD7ED0"/>
    <w:rsid w:val="00CE01DC"/>
    <w:rsid w:val="00CE039C"/>
    <w:rsid w:val="00CE068B"/>
    <w:rsid w:val="00CE06BA"/>
    <w:rsid w:val="00CE06CB"/>
    <w:rsid w:val="00CE0B2E"/>
    <w:rsid w:val="00CE13F4"/>
    <w:rsid w:val="00CE16DD"/>
    <w:rsid w:val="00CE19A1"/>
    <w:rsid w:val="00CE1A6C"/>
    <w:rsid w:val="00CE1D1A"/>
    <w:rsid w:val="00CE1DA8"/>
    <w:rsid w:val="00CE2745"/>
    <w:rsid w:val="00CE31D0"/>
    <w:rsid w:val="00CE3450"/>
    <w:rsid w:val="00CE4155"/>
    <w:rsid w:val="00CE43A8"/>
    <w:rsid w:val="00CE43B3"/>
    <w:rsid w:val="00CE4408"/>
    <w:rsid w:val="00CE450C"/>
    <w:rsid w:val="00CE473E"/>
    <w:rsid w:val="00CE4B9E"/>
    <w:rsid w:val="00CE4F61"/>
    <w:rsid w:val="00CE569E"/>
    <w:rsid w:val="00CE5B55"/>
    <w:rsid w:val="00CE5DBD"/>
    <w:rsid w:val="00CE5E5A"/>
    <w:rsid w:val="00CE5EAB"/>
    <w:rsid w:val="00CE618C"/>
    <w:rsid w:val="00CE62DC"/>
    <w:rsid w:val="00CE6D8C"/>
    <w:rsid w:val="00CE6FDC"/>
    <w:rsid w:val="00CE717B"/>
    <w:rsid w:val="00CE7385"/>
    <w:rsid w:val="00CE78E6"/>
    <w:rsid w:val="00CE7CEF"/>
    <w:rsid w:val="00CE7EAA"/>
    <w:rsid w:val="00CF01DA"/>
    <w:rsid w:val="00CF02DE"/>
    <w:rsid w:val="00CF02EE"/>
    <w:rsid w:val="00CF05E4"/>
    <w:rsid w:val="00CF0A34"/>
    <w:rsid w:val="00CF0D07"/>
    <w:rsid w:val="00CF0FF7"/>
    <w:rsid w:val="00CF1284"/>
    <w:rsid w:val="00CF1506"/>
    <w:rsid w:val="00CF1B47"/>
    <w:rsid w:val="00CF1FBF"/>
    <w:rsid w:val="00CF230C"/>
    <w:rsid w:val="00CF33D4"/>
    <w:rsid w:val="00CF375B"/>
    <w:rsid w:val="00CF3931"/>
    <w:rsid w:val="00CF43C2"/>
    <w:rsid w:val="00CF4674"/>
    <w:rsid w:val="00CF4A79"/>
    <w:rsid w:val="00CF5A6C"/>
    <w:rsid w:val="00CF5D77"/>
    <w:rsid w:val="00CF5F73"/>
    <w:rsid w:val="00CF5FBF"/>
    <w:rsid w:val="00CF6229"/>
    <w:rsid w:val="00CF66EE"/>
    <w:rsid w:val="00CF70D8"/>
    <w:rsid w:val="00CF78B0"/>
    <w:rsid w:val="00CF7921"/>
    <w:rsid w:val="00CF794C"/>
    <w:rsid w:val="00D0076D"/>
    <w:rsid w:val="00D0107A"/>
    <w:rsid w:val="00D018F0"/>
    <w:rsid w:val="00D01CBC"/>
    <w:rsid w:val="00D02126"/>
    <w:rsid w:val="00D0236C"/>
    <w:rsid w:val="00D02776"/>
    <w:rsid w:val="00D027E0"/>
    <w:rsid w:val="00D028C0"/>
    <w:rsid w:val="00D02ACD"/>
    <w:rsid w:val="00D02EC4"/>
    <w:rsid w:val="00D02FD7"/>
    <w:rsid w:val="00D031B3"/>
    <w:rsid w:val="00D032AC"/>
    <w:rsid w:val="00D03CEA"/>
    <w:rsid w:val="00D04050"/>
    <w:rsid w:val="00D0426A"/>
    <w:rsid w:val="00D05181"/>
    <w:rsid w:val="00D0594B"/>
    <w:rsid w:val="00D05C51"/>
    <w:rsid w:val="00D05E56"/>
    <w:rsid w:val="00D05F56"/>
    <w:rsid w:val="00D0619F"/>
    <w:rsid w:val="00D068E3"/>
    <w:rsid w:val="00D06F7B"/>
    <w:rsid w:val="00D07467"/>
    <w:rsid w:val="00D105B6"/>
    <w:rsid w:val="00D10AF8"/>
    <w:rsid w:val="00D10E72"/>
    <w:rsid w:val="00D11220"/>
    <w:rsid w:val="00D11A88"/>
    <w:rsid w:val="00D11DEB"/>
    <w:rsid w:val="00D12562"/>
    <w:rsid w:val="00D128EA"/>
    <w:rsid w:val="00D1320A"/>
    <w:rsid w:val="00D13503"/>
    <w:rsid w:val="00D1356F"/>
    <w:rsid w:val="00D13B8E"/>
    <w:rsid w:val="00D13C29"/>
    <w:rsid w:val="00D1406A"/>
    <w:rsid w:val="00D14DD0"/>
    <w:rsid w:val="00D1524F"/>
    <w:rsid w:val="00D155DB"/>
    <w:rsid w:val="00D15606"/>
    <w:rsid w:val="00D15B20"/>
    <w:rsid w:val="00D16101"/>
    <w:rsid w:val="00D1659E"/>
    <w:rsid w:val="00D168A2"/>
    <w:rsid w:val="00D168C3"/>
    <w:rsid w:val="00D1770B"/>
    <w:rsid w:val="00D20C39"/>
    <w:rsid w:val="00D20F3A"/>
    <w:rsid w:val="00D2110F"/>
    <w:rsid w:val="00D21402"/>
    <w:rsid w:val="00D21536"/>
    <w:rsid w:val="00D21760"/>
    <w:rsid w:val="00D21835"/>
    <w:rsid w:val="00D219AD"/>
    <w:rsid w:val="00D21CEA"/>
    <w:rsid w:val="00D21FEE"/>
    <w:rsid w:val="00D22273"/>
    <w:rsid w:val="00D22765"/>
    <w:rsid w:val="00D229EC"/>
    <w:rsid w:val="00D22BCD"/>
    <w:rsid w:val="00D22C1F"/>
    <w:rsid w:val="00D2314B"/>
    <w:rsid w:val="00D236A7"/>
    <w:rsid w:val="00D24026"/>
    <w:rsid w:val="00D24212"/>
    <w:rsid w:val="00D243CC"/>
    <w:rsid w:val="00D24767"/>
    <w:rsid w:val="00D24ABB"/>
    <w:rsid w:val="00D24C6D"/>
    <w:rsid w:val="00D25093"/>
    <w:rsid w:val="00D25174"/>
    <w:rsid w:val="00D25397"/>
    <w:rsid w:val="00D2692B"/>
    <w:rsid w:val="00D26E47"/>
    <w:rsid w:val="00D2745E"/>
    <w:rsid w:val="00D2797A"/>
    <w:rsid w:val="00D279C6"/>
    <w:rsid w:val="00D27AAD"/>
    <w:rsid w:val="00D27ABA"/>
    <w:rsid w:val="00D27AC9"/>
    <w:rsid w:val="00D27F2E"/>
    <w:rsid w:val="00D308CB"/>
    <w:rsid w:val="00D30A2F"/>
    <w:rsid w:val="00D30FAB"/>
    <w:rsid w:val="00D31034"/>
    <w:rsid w:val="00D31094"/>
    <w:rsid w:val="00D311C1"/>
    <w:rsid w:val="00D3126F"/>
    <w:rsid w:val="00D3144A"/>
    <w:rsid w:val="00D31691"/>
    <w:rsid w:val="00D31839"/>
    <w:rsid w:val="00D31AB7"/>
    <w:rsid w:val="00D31B9A"/>
    <w:rsid w:val="00D31BB1"/>
    <w:rsid w:val="00D31C3E"/>
    <w:rsid w:val="00D321FB"/>
    <w:rsid w:val="00D32A3F"/>
    <w:rsid w:val="00D32AC2"/>
    <w:rsid w:val="00D32B98"/>
    <w:rsid w:val="00D32E63"/>
    <w:rsid w:val="00D33440"/>
    <w:rsid w:val="00D33C4A"/>
    <w:rsid w:val="00D33EA0"/>
    <w:rsid w:val="00D3411D"/>
    <w:rsid w:val="00D351F8"/>
    <w:rsid w:val="00D354F7"/>
    <w:rsid w:val="00D355A9"/>
    <w:rsid w:val="00D357DC"/>
    <w:rsid w:val="00D35C20"/>
    <w:rsid w:val="00D36415"/>
    <w:rsid w:val="00D36577"/>
    <w:rsid w:val="00D36733"/>
    <w:rsid w:val="00D367FA"/>
    <w:rsid w:val="00D37295"/>
    <w:rsid w:val="00D37304"/>
    <w:rsid w:val="00D3745D"/>
    <w:rsid w:val="00D3762D"/>
    <w:rsid w:val="00D37A9D"/>
    <w:rsid w:val="00D37C1D"/>
    <w:rsid w:val="00D40561"/>
    <w:rsid w:val="00D4084B"/>
    <w:rsid w:val="00D40DFD"/>
    <w:rsid w:val="00D4112B"/>
    <w:rsid w:val="00D417E1"/>
    <w:rsid w:val="00D41813"/>
    <w:rsid w:val="00D42039"/>
    <w:rsid w:val="00D4285B"/>
    <w:rsid w:val="00D42C3D"/>
    <w:rsid w:val="00D42EBA"/>
    <w:rsid w:val="00D42FE6"/>
    <w:rsid w:val="00D432DC"/>
    <w:rsid w:val="00D43585"/>
    <w:rsid w:val="00D436DB"/>
    <w:rsid w:val="00D438FC"/>
    <w:rsid w:val="00D441AE"/>
    <w:rsid w:val="00D44233"/>
    <w:rsid w:val="00D44446"/>
    <w:rsid w:val="00D44D87"/>
    <w:rsid w:val="00D4550D"/>
    <w:rsid w:val="00D45AF7"/>
    <w:rsid w:val="00D45B30"/>
    <w:rsid w:val="00D45EC2"/>
    <w:rsid w:val="00D462DC"/>
    <w:rsid w:val="00D464C6"/>
    <w:rsid w:val="00D46F81"/>
    <w:rsid w:val="00D475EE"/>
    <w:rsid w:val="00D47826"/>
    <w:rsid w:val="00D47AE4"/>
    <w:rsid w:val="00D5044B"/>
    <w:rsid w:val="00D51EF7"/>
    <w:rsid w:val="00D52139"/>
    <w:rsid w:val="00D52549"/>
    <w:rsid w:val="00D52892"/>
    <w:rsid w:val="00D52B93"/>
    <w:rsid w:val="00D52EBA"/>
    <w:rsid w:val="00D534FF"/>
    <w:rsid w:val="00D535B8"/>
    <w:rsid w:val="00D53913"/>
    <w:rsid w:val="00D53E0C"/>
    <w:rsid w:val="00D54659"/>
    <w:rsid w:val="00D549D1"/>
    <w:rsid w:val="00D549F2"/>
    <w:rsid w:val="00D54C73"/>
    <w:rsid w:val="00D559FC"/>
    <w:rsid w:val="00D55A01"/>
    <w:rsid w:val="00D5601E"/>
    <w:rsid w:val="00D561BB"/>
    <w:rsid w:val="00D563A1"/>
    <w:rsid w:val="00D5704C"/>
    <w:rsid w:val="00D572A9"/>
    <w:rsid w:val="00D5755A"/>
    <w:rsid w:val="00D57699"/>
    <w:rsid w:val="00D5772B"/>
    <w:rsid w:val="00D57A83"/>
    <w:rsid w:val="00D57F8E"/>
    <w:rsid w:val="00D60099"/>
    <w:rsid w:val="00D60183"/>
    <w:rsid w:val="00D60295"/>
    <w:rsid w:val="00D60571"/>
    <w:rsid w:val="00D6099B"/>
    <w:rsid w:val="00D6129F"/>
    <w:rsid w:val="00D61482"/>
    <w:rsid w:val="00D61B0D"/>
    <w:rsid w:val="00D61BCC"/>
    <w:rsid w:val="00D62302"/>
    <w:rsid w:val="00D624EC"/>
    <w:rsid w:val="00D63EDB"/>
    <w:rsid w:val="00D646A5"/>
    <w:rsid w:val="00D653B4"/>
    <w:rsid w:val="00D65704"/>
    <w:rsid w:val="00D659E7"/>
    <w:rsid w:val="00D65A85"/>
    <w:rsid w:val="00D6652C"/>
    <w:rsid w:val="00D66906"/>
    <w:rsid w:val="00D677C2"/>
    <w:rsid w:val="00D67A36"/>
    <w:rsid w:val="00D67AC8"/>
    <w:rsid w:val="00D67C33"/>
    <w:rsid w:val="00D67DD9"/>
    <w:rsid w:val="00D67DF9"/>
    <w:rsid w:val="00D70954"/>
    <w:rsid w:val="00D709AF"/>
    <w:rsid w:val="00D70ED3"/>
    <w:rsid w:val="00D70F3A"/>
    <w:rsid w:val="00D710BA"/>
    <w:rsid w:val="00D711E3"/>
    <w:rsid w:val="00D71228"/>
    <w:rsid w:val="00D72569"/>
    <w:rsid w:val="00D729E0"/>
    <w:rsid w:val="00D72D5A"/>
    <w:rsid w:val="00D72F9C"/>
    <w:rsid w:val="00D73512"/>
    <w:rsid w:val="00D73750"/>
    <w:rsid w:val="00D73757"/>
    <w:rsid w:val="00D73762"/>
    <w:rsid w:val="00D73C46"/>
    <w:rsid w:val="00D73D2B"/>
    <w:rsid w:val="00D7519A"/>
    <w:rsid w:val="00D76B47"/>
    <w:rsid w:val="00D76CBF"/>
    <w:rsid w:val="00D76D4F"/>
    <w:rsid w:val="00D77037"/>
    <w:rsid w:val="00D7727D"/>
    <w:rsid w:val="00D773B1"/>
    <w:rsid w:val="00D77439"/>
    <w:rsid w:val="00D77470"/>
    <w:rsid w:val="00D775BD"/>
    <w:rsid w:val="00D776A4"/>
    <w:rsid w:val="00D80215"/>
    <w:rsid w:val="00D80465"/>
    <w:rsid w:val="00D80551"/>
    <w:rsid w:val="00D80DA5"/>
    <w:rsid w:val="00D8132D"/>
    <w:rsid w:val="00D81A0B"/>
    <w:rsid w:val="00D81F61"/>
    <w:rsid w:val="00D82C2F"/>
    <w:rsid w:val="00D82DB1"/>
    <w:rsid w:val="00D83470"/>
    <w:rsid w:val="00D83926"/>
    <w:rsid w:val="00D84628"/>
    <w:rsid w:val="00D8467E"/>
    <w:rsid w:val="00D84691"/>
    <w:rsid w:val="00D84761"/>
    <w:rsid w:val="00D85D63"/>
    <w:rsid w:val="00D8690B"/>
    <w:rsid w:val="00D86BDF"/>
    <w:rsid w:val="00D87048"/>
    <w:rsid w:val="00D870DE"/>
    <w:rsid w:val="00D91697"/>
    <w:rsid w:val="00D91A46"/>
    <w:rsid w:val="00D91B20"/>
    <w:rsid w:val="00D9265F"/>
    <w:rsid w:val="00D9270B"/>
    <w:rsid w:val="00D92DED"/>
    <w:rsid w:val="00D92E5D"/>
    <w:rsid w:val="00D93386"/>
    <w:rsid w:val="00D93519"/>
    <w:rsid w:val="00D93740"/>
    <w:rsid w:val="00D94557"/>
    <w:rsid w:val="00D945AA"/>
    <w:rsid w:val="00D94AB0"/>
    <w:rsid w:val="00D94D96"/>
    <w:rsid w:val="00D9515E"/>
    <w:rsid w:val="00D95249"/>
    <w:rsid w:val="00D958E6"/>
    <w:rsid w:val="00D95A5F"/>
    <w:rsid w:val="00D95E88"/>
    <w:rsid w:val="00D95FEC"/>
    <w:rsid w:val="00D96520"/>
    <w:rsid w:val="00D96656"/>
    <w:rsid w:val="00D96817"/>
    <w:rsid w:val="00D96A0A"/>
    <w:rsid w:val="00D96DDE"/>
    <w:rsid w:val="00D97CF3"/>
    <w:rsid w:val="00D97F3A"/>
    <w:rsid w:val="00DA05B1"/>
    <w:rsid w:val="00DA0E9B"/>
    <w:rsid w:val="00DA0FAF"/>
    <w:rsid w:val="00DA1198"/>
    <w:rsid w:val="00DA146F"/>
    <w:rsid w:val="00DA1821"/>
    <w:rsid w:val="00DA1C4C"/>
    <w:rsid w:val="00DA269C"/>
    <w:rsid w:val="00DA28C7"/>
    <w:rsid w:val="00DA28D7"/>
    <w:rsid w:val="00DA2994"/>
    <w:rsid w:val="00DA2D1C"/>
    <w:rsid w:val="00DA340C"/>
    <w:rsid w:val="00DA39F5"/>
    <w:rsid w:val="00DA3C52"/>
    <w:rsid w:val="00DA42EA"/>
    <w:rsid w:val="00DA44F4"/>
    <w:rsid w:val="00DA4758"/>
    <w:rsid w:val="00DA48E2"/>
    <w:rsid w:val="00DA4CE5"/>
    <w:rsid w:val="00DA50C4"/>
    <w:rsid w:val="00DA5450"/>
    <w:rsid w:val="00DA616F"/>
    <w:rsid w:val="00DA644F"/>
    <w:rsid w:val="00DA6520"/>
    <w:rsid w:val="00DA66D5"/>
    <w:rsid w:val="00DA6834"/>
    <w:rsid w:val="00DA690B"/>
    <w:rsid w:val="00DA694A"/>
    <w:rsid w:val="00DA7096"/>
    <w:rsid w:val="00DA716C"/>
    <w:rsid w:val="00DA738D"/>
    <w:rsid w:val="00DA7E17"/>
    <w:rsid w:val="00DB03C5"/>
    <w:rsid w:val="00DB0494"/>
    <w:rsid w:val="00DB06F5"/>
    <w:rsid w:val="00DB0806"/>
    <w:rsid w:val="00DB0A6F"/>
    <w:rsid w:val="00DB0B67"/>
    <w:rsid w:val="00DB0BD3"/>
    <w:rsid w:val="00DB0BF4"/>
    <w:rsid w:val="00DB144B"/>
    <w:rsid w:val="00DB1790"/>
    <w:rsid w:val="00DB17A0"/>
    <w:rsid w:val="00DB19B7"/>
    <w:rsid w:val="00DB1CFE"/>
    <w:rsid w:val="00DB1DEE"/>
    <w:rsid w:val="00DB2484"/>
    <w:rsid w:val="00DB2568"/>
    <w:rsid w:val="00DB28A5"/>
    <w:rsid w:val="00DB2AF1"/>
    <w:rsid w:val="00DB2EE1"/>
    <w:rsid w:val="00DB302F"/>
    <w:rsid w:val="00DB3144"/>
    <w:rsid w:val="00DB324F"/>
    <w:rsid w:val="00DB358E"/>
    <w:rsid w:val="00DB3C2D"/>
    <w:rsid w:val="00DB3D54"/>
    <w:rsid w:val="00DB3DF3"/>
    <w:rsid w:val="00DB3E0E"/>
    <w:rsid w:val="00DB4581"/>
    <w:rsid w:val="00DB4BB8"/>
    <w:rsid w:val="00DB4C1B"/>
    <w:rsid w:val="00DB4F2F"/>
    <w:rsid w:val="00DB4F9C"/>
    <w:rsid w:val="00DB5302"/>
    <w:rsid w:val="00DB535F"/>
    <w:rsid w:val="00DB5406"/>
    <w:rsid w:val="00DB5798"/>
    <w:rsid w:val="00DB5D2D"/>
    <w:rsid w:val="00DB5EEE"/>
    <w:rsid w:val="00DB6030"/>
    <w:rsid w:val="00DB68CA"/>
    <w:rsid w:val="00DB7311"/>
    <w:rsid w:val="00DB73BC"/>
    <w:rsid w:val="00DB755B"/>
    <w:rsid w:val="00DB7657"/>
    <w:rsid w:val="00DB780D"/>
    <w:rsid w:val="00DC000D"/>
    <w:rsid w:val="00DC02C2"/>
    <w:rsid w:val="00DC0472"/>
    <w:rsid w:val="00DC04A4"/>
    <w:rsid w:val="00DC05F0"/>
    <w:rsid w:val="00DC0803"/>
    <w:rsid w:val="00DC08B0"/>
    <w:rsid w:val="00DC0CB5"/>
    <w:rsid w:val="00DC11FC"/>
    <w:rsid w:val="00DC122D"/>
    <w:rsid w:val="00DC128B"/>
    <w:rsid w:val="00DC2995"/>
    <w:rsid w:val="00DC2D1F"/>
    <w:rsid w:val="00DC2EE6"/>
    <w:rsid w:val="00DC2EED"/>
    <w:rsid w:val="00DC3030"/>
    <w:rsid w:val="00DC3233"/>
    <w:rsid w:val="00DC38EA"/>
    <w:rsid w:val="00DC396B"/>
    <w:rsid w:val="00DC44BE"/>
    <w:rsid w:val="00DC471B"/>
    <w:rsid w:val="00DC4D90"/>
    <w:rsid w:val="00DC5695"/>
    <w:rsid w:val="00DC60B0"/>
    <w:rsid w:val="00DC7069"/>
    <w:rsid w:val="00DC723C"/>
    <w:rsid w:val="00DC7284"/>
    <w:rsid w:val="00DC72E0"/>
    <w:rsid w:val="00DC7BF8"/>
    <w:rsid w:val="00DC7D87"/>
    <w:rsid w:val="00DC7E80"/>
    <w:rsid w:val="00DD08E4"/>
    <w:rsid w:val="00DD0A8E"/>
    <w:rsid w:val="00DD0BE7"/>
    <w:rsid w:val="00DD16DD"/>
    <w:rsid w:val="00DD2138"/>
    <w:rsid w:val="00DD245B"/>
    <w:rsid w:val="00DD24E0"/>
    <w:rsid w:val="00DD284F"/>
    <w:rsid w:val="00DD303A"/>
    <w:rsid w:val="00DD3DDF"/>
    <w:rsid w:val="00DD44CD"/>
    <w:rsid w:val="00DD4845"/>
    <w:rsid w:val="00DD49EF"/>
    <w:rsid w:val="00DD4E00"/>
    <w:rsid w:val="00DD4F0C"/>
    <w:rsid w:val="00DD5453"/>
    <w:rsid w:val="00DD54EF"/>
    <w:rsid w:val="00DD5901"/>
    <w:rsid w:val="00DD5DF5"/>
    <w:rsid w:val="00DD5EB8"/>
    <w:rsid w:val="00DD672B"/>
    <w:rsid w:val="00DD705B"/>
    <w:rsid w:val="00DD73F5"/>
    <w:rsid w:val="00DD7550"/>
    <w:rsid w:val="00DD7CC6"/>
    <w:rsid w:val="00DE0180"/>
    <w:rsid w:val="00DE0772"/>
    <w:rsid w:val="00DE0ED5"/>
    <w:rsid w:val="00DE185B"/>
    <w:rsid w:val="00DE1B3D"/>
    <w:rsid w:val="00DE1E44"/>
    <w:rsid w:val="00DE2111"/>
    <w:rsid w:val="00DE280B"/>
    <w:rsid w:val="00DE290B"/>
    <w:rsid w:val="00DE2C08"/>
    <w:rsid w:val="00DE2F69"/>
    <w:rsid w:val="00DE2FC3"/>
    <w:rsid w:val="00DE30A5"/>
    <w:rsid w:val="00DE334D"/>
    <w:rsid w:val="00DE357C"/>
    <w:rsid w:val="00DE36FF"/>
    <w:rsid w:val="00DE3E92"/>
    <w:rsid w:val="00DE4CDA"/>
    <w:rsid w:val="00DE4F1C"/>
    <w:rsid w:val="00DE5162"/>
    <w:rsid w:val="00DE517E"/>
    <w:rsid w:val="00DE53D1"/>
    <w:rsid w:val="00DE5F6B"/>
    <w:rsid w:val="00DE62C2"/>
    <w:rsid w:val="00DE6499"/>
    <w:rsid w:val="00DE710E"/>
    <w:rsid w:val="00DE7B03"/>
    <w:rsid w:val="00DE7CBE"/>
    <w:rsid w:val="00DE7CFD"/>
    <w:rsid w:val="00DE7DC7"/>
    <w:rsid w:val="00DF00B5"/>
    <w:rsid w:val="00DF00E2"/>
    <w:rsid w:val="00DF01D5"/>
    <w:rsid w:val="00DF01F4"/>
    <w:rsid w:val="00DF02E8"/>
    <w:rsid w:val="00DF037F"/>
    <w:rsid w:val="00DF03C5"/>
    <w:rsid w:val="00DF04AC"/>
    <w:rsid w:val="00DF0579"/>
    <w:rsid w:val="00DF076C"/>
    <w:rsid w:val="00DF0BC0"/>
    <w:rsid w:val="00DF161E"/>
    <w:rsid w:val="00DF1FB2"/>
    <w:rsid w:val="00DF2102"/>
    <w:rsid w:val="00DF27D1"/>
    <w:rsid w:val="00DF2878"/>
    <w:rsid w:val="00DF3221"/>
    <w:rsid w:val="00DF3EA1"/>
    <w:rsid w:val="00DF4F18"/>
    <w:rsid w:val="00DF578F"/>
    <w:rsid w:val="00DF6631"/>
    <w:rsid w:val="00DF683A"/>
    <w:rsid w:val="00DF6A59"/>
    <w:rsid w:val="00DF6DFD"/>
    <w:rsid w:val="00DF7714"/>
    <w:rsid w:val="00DF7839"/>
    <w:rsid w:val="00DF7A30"/>
    <w:rsid w:val="00DF7E34"/>
    <w:rsid w:val="00E00255"/>
    <w:rsid w:val="00E00A2C"/>
    <w:rsid w:val="00E00C26"/>
    <w:rsid w:val="00E00CA5"/>
    <w:rsid w:val="00E00F80"/>
    <w:rsid w:val="00E011D7"/>
    <w:rsid w:val="00E015C5"/>
    <w:rsid w:val="00E0178D"/>
    <w:rsid w:val="00E02043"/>
    <w:rsid w:val="00E022B2"/>
    <w:rsid w:val="00E022EF"/>
    <w:rsid w:val="00E023B1"/>
    <w:rsid w:val="00E02A1E"/>
    <w:rsid w:val="00E03235"/>
    <w:rsid w:val="00E03373"/>
    <w:rsid w:val="00E03A0C"/>
    <w:rsid w:val="00E04128"/>
    <w:rsid w:val="00E04A92"/>
    <w:rsid w:val="00E04BCF"/>
    <w:rsid w:val="00E05074"/>
    <w:rsid w:val="00E0582D"/>
    <w:rsid w:val="00E05D0F"/>
    <w:rsid w:val="00E05DC5"/>
    <w:rsid w:val="00E060FC"/>
    <w:rsid w:val="00E067F5"/>
    <w:rsid w:val="00E06824"/>
    <w:rsid w:val="00E06B6D"/>
    <w:rsid w:val="00E07403"/>
    <w:rsid w:val="00E07596"/>
    <w:rsid w:val="00E105CF"/>
    <w:rsid w:val="00E10726"/>
    <w:rsid w:val="00E10A33"/>
    <w:rsid w:val="00E12637"/>
    <w:rsid w:val="00E12AD3"/>
    <w:rsid w:val="00E12B87"/>
    <w:rsid w:val="00E13A6F"/>
    <w:rsid w:val="00E13B0C"/>
    <w:rsid w:val="00E13F49"/>
    <w:rsid w:val="00E140B5"/>
    <w:rsid w:val="00E145CE"/>
    <w:rsid w:val="00E1491A"/>
    <w:rsid w:val="00E157BF"/>
    <w:rsid w:val="00E15E76"/>
    <w:rsid w:val="00E161A7"/>
    <w:rsid w:val="00E1693B"/>
    <w:rsid w:val="00E169F8"/>
    <w:rsid w:val="00E16ABD"/>
    <w:rsid w:val="00E16D56"/>
    <w:rsid w:val="00E17546"/>
    <w:rsid w:val="00E17F49"/>
    <w:rsid w:val="00E20056"/>
    <w:rsid w:val="00E20152"/>
    <w:rsid w:val="00E20A52"/>
    <w:rsid w:val="00E20D7C"/>
    <w:rsid w:val="00E21B0B"/>
    <w:rsid w:val="00E21EA7"/>
    <w:rsid w:val="00E227FC"/>
    <w:rsid w:val="00E22B6F"/>
    <w:rsid w:val="00E23DFD"/>
    <w:rsid w:val="00E24325"/>
    <w:rsid w:val="00E244F7"/>
    <w:rsid w:val="00E2599C"/>
    <w:rsid w:val="00E25F3A"/>
    <w:rsid w:val="00E25F95"/>
    <w:rsid w:val="00E2602A"/>
    <w:rsid w:val="00E26273"/>
    <w:rsid w:val="00E26447"/>
    <w:rsid w:val="00E267F7"/>
    <w:rsid w:val="00E270E2"/>
    <w:rsid w:val="00E276AF"/>
    <w:rsid w:val="00E27AC0"/>
    <w:rsid w:val="00E27B02"/>
    <w:rsid w:val="00E27E03"/>
    <w:rsid w:val="00E27FB8"/>
    <w:rsid w:val="00E30541"/>
    <w:rsid w:val="00E3057F"/>
    <w:rsid w:val="00E307BC"/>
    <w:rsid w:val="00E3090D"/>
    <w:rsid w:val="00E30E3F"/>
    <w:rsid w:val="00E315D9"/>
    <w:rsid w:val="00E31831"/>
    <w:rsid w:val="00E31C47"/>
    <w:rsid w:val="00E325A0"/>
    <w:rsid w:val="00E32705"/>
    <w:rsid w:val="00E3297E"/>
    <w:rsid w:val="00E32994"/>
    <w:rsid w:val="00E3318E"/>
    <w:rsid w:val="00E331EA"/>
    <w:rsid w:val="00E336F8"/>
    <w:rsid w:val="00E33FA7"/>
    <w:rsid w:val="00E342A0"/>
    <w:rsid w:val="00E348D6"/>
    <w:rsid w:val="00E349F4"/>
    <w:rsid w:val="00E352A1"/>
    <w:rsid w:val="00E352C3"/>
    <w:rsid w:val="00E35B03"/>
    <w:rsid w:val="00E35E7E"/>
    <w:rsid w:val="00E3642D"/>
    <w:rsid w:val="00E3655E"/>
    <w:rsid w:val="00E36939"/>
    <w:rsid w:val="00E36FD1"/>
    <w:rsid w:val="00E37511"/>
    <w:rsid w:val="00E40126"/>
    <w:rsid w:val="00E40755"/>
    <w:rsid w:val="00E40780"/>
    <w:rsid w:val="00E4078D"/>
    <w:rsid w:val="00E409AF"/>
    <w:rsid w:val="00E40C7E"/>
    <w:rsid w:val="00E4177F"/>
    <w:rsid w:val="00E418C4"/>
    <w:rsid w:val="00E41C1C"/>
    <w:rsid w:val="00E41CFB"/>
    <w:rsid w:val="00E420AB"/>
    <w:rsid w:val="00E42600"/>
    <w:rsid w:val="00E42DC9"/>
    <w:rsid w:val="00E42F1D"/>
    <w:rsid w:val="00E431CB"/>
    <w:rsid w:val="00E432A2"/>
    <w:rsid w:val="00E43506"/>
    <w:rsid w:val="00E43B0A"/>
    <w:rsid w:val="00E44076"/>
    <w:rsid w:val="00E443A0"/>
    <w:rsid w:val="00E44AD4"/>
    <w:rsid w:val="00E4552B"/>
    <w:rsid w:val="00E45564"/>
    <w:rsid w:val="00E45B83"/>
    <w:rsid w:val="00E45BDA"/>
    <w:rsid w:val="00E464C8"/>
    <w:rsid w:val="00E466C5"/>
    <w:rsid w:val="00E4699C"/>
    <w:rsid w:val="00E469D6"/>
    <w:rsid w:val="00E47B50"/>
    <w:rsid w:val="00E502E2"/>
    <w:rsid w:val="00E503A7"/>
    <w:rsid w:val="00E5041B"/>
    <w:rsid w:val="00E50705"/>
    <w:rsid w:val="00E50867"/>
    <w:rsid w:val="00E50E64"/>
    <w:rsid w:val="00E50E85"/>
    <w:rsid w:val="00E516DE"/>
    <w:rsid w:val="00E519F5"/>
    <w:rsid w:val="00E51F06"/>
    <w:rsid w:val="00E52084"/>
    <w:rsid w:val="00E52114"/>
    <w:rsid w:val="00E521AA"/>
    <w:rsid w:val="00E52383"/>
    <w:rsid w:val="00E52586"/>
    <w:rsid w:val="00E5259D"/>
    <w:rsid w:val="00E529BC"/>
    <w:rsid w:val="00E52D19"/>
    <w:rsid w:val="00E53F0F"/>
    <w:rsid w:val="00E540D0"/>
    <w:rsid w:val="00E541B6"/>
    <w:rsid w:val="00E54840"/>
    <w:rsid w:val="00E5490E"/>
    <w:rsid w:val="00E54D20"/>
    <w:rsid w:val="00E54F05"/>
    <w:rsid w:val="00E54F45"/>
    <w:rsid w:val="00E553E4"/>
    <w:rsid w:val="00E556CB"/>
    <w:rsid w:val="00E55FBF"/>
    <w:rsid w:val="00E56616"/>
    <w:rsid w:val="00E56F72"/>
    <w:rsid w:val="00E577E5"/>
    <w:rsid w:val="00E57B86"/>
    <w:rsid w:val="00E57D99"/>
    <w:rsid w:val="00E60590"/>
    <w:rsid w:val="00E60B46"/>
    <w:rsid w:val="00E6107B"/>
    <w:rsid w:val="00E61671"/>
    <w:rsid w:val="00E61976"/>
    <w:rsid w:val="00E621A7"/>
    <w:rsid w:val="00E62D01"/>
    <w:rsid w:val="00E62EB0"/>
    <w:rsid w:val="00E62EDA"/>
    <w:rsid w:val="00E62EED"/>
    <w:rsid w:val="00E63108"/>
    <w:rsid w:val="00E632DD"/>
    <w:rsid w:val="00E6376C"/>
    <w:rsid w:val="00E638A3"/>
    <w:rsid w:val="00E6485F"/>
    <w:rsid w:val="00E64880"/>
    <w:rsid w:val="00E64DC8"/>
    <w:rsid w:val="00E6508B"/>
    <w:rsid w:val="00E650A0"/>
    <w:rsid w:val="00E65168"/>
    <w:rsid w:val="00E65304"/>
    <w:rsid w:val="00E65B14"/>
    <w:rsid w:val="00E65D60"/>
    <w:rsid w:val="00E661CB"/>
    <w:rsid w:val="00E66661"/>
    <w:rsid w:val="00E6668D"/>
    <w:rsid w:val="00E666BF"/>
    <w:rsid w:val="00E6674D"/>
    <w:rsid w:val="00E66DDB"/>
    <w:rsid w:val="00E676DA"/>
    <w:rsid w:val="00E676E4"/>
    <w:rsid w:val="00E67A24"/>
    <w:rsid w:val="00E67C52"/>
    <w:rsid w:val="00E67F17"/>
    <w:rsid w:val="00E7009B"/>
    <w:rsid w:val="00E70414"/>
    <w:rsid w:val="00E708CF"/>
    <w:rsid w:val="00E70A78"/>
    <w:rsid w:val="00E710EC"/>
    <w:rsid w:val="00E71603"/>
    <w:rsid w:val="00E71A46"/>
    <w:rsid w:val="00E72031"/>
    <w:rsid w:val="00E722C0"/>
    <w:rsid w:val="00E72657"/>
    <w:rsid w:val="00E73279"/>
    <w:rsid w:val="00E7346A"/>
    <w:rsid w:val="00E73AFF"/>
    <w:rsid w:val="00E73C76"/>
    <w:rsid w:val="00E742D6"/>
    <w:rsid w:val="00E742FE"/>
    <w:rsid w:val="00E744CC"/>
    <w:rsid w:val="00E74952"/>
    <w:rsid w:val="00E74E87"/>
    <w:rsid w:val="00E75123"/>
    <w:rsid w:val="00E75C58"/>
    <w:rsid w:val="00E761A1"/>
    <w:rsid w:val="00E764B8"/>
    <w:rsid w:val="00E764CB"/>
    <w:rsid w:val="00E76632"/>
    <w:rsid w:val="00E767B9"/>
    <w:rsid w:val="00E77235"/>
    <w:rsid w:val="00E77365"/>
    <w:rsid w:val="00E773DD"/>
    <w:rsid w:val="00E775C1"/>
    <w:rsid w:val="00E77A87"/>
    <w:rsid w:val="00E77D0F"/>
    <w:rsid w:val="00E77D77"/>
    <w:rsid w:val="00E8021E"/>
    <w:rsid w:val="00E806B9"/>
    <w:rsid w:val="00E80CFC"/>
    <w:rsid w:val="00E81762"/>
    <w:rsid w:val="00E817A1"/>
    <w:rsid w:val="00E81C2E"/>
    <w:rsid w:val="00E82507"/>
    <w:rsid w:val="00E82F57"/>
    <w:rsid w:val="00E8312B"/>
    <w:rsid w:val="00E83602"/>
    <w:rsid w:val="00E83C42"/>
    <w:rsid w:val="00E83D1B"/>
    <w:rsid w:val="00E8441E"/>
    <w:rsid w:val="00E84695"/>
    <w:rsid w:val="00E84A26"/>
    <w:rsid w:val="00E85537"/>
    <w:rsid w:val="00E85934"/>
    <w:rsid w:val="00E85AE1"/>
    <w:rsid w:val="00E85B2A"/>
    <w:rsid w:val="00E86602"/>
    <w:rsid w:val="00E86A12"/>
    <w:rsid w:val="00E86F6E"/>
    <w:rsid w:val="00E87283"/>
    <w:rsid w:val="00E8744F"/>
    <w:rsid w:val="00E87D0B"/>
    <w:rsid w:val="00E87E1F"/>
    <w:rsid w:val="00E87FB5"/>
    <w:rsid w:val="00E90087"/>
    <w:rsid w:val="00E90204"/>
    <w:rsid w:val="00E907F1"/>
    <w:rsid w:val="00E90B3E"/>
    <w:rsid w:val="00E91303"/>
    <w:rsid w:val="00E916E1"/>
    <w:rsid w:val="00E917F1"/>
    <w:rsid w:val="00E91D92"/>
    <w:rsid w:val="00E91E8C"/>
    <w:rsid w:val="00E91FC0"/>
    <w:rsid w:val="00E920EA"/>
    <w:rsid w:val="00E92C29"/>
    <w:rsid w:val="00E93178"/>
    <w:rsid w:val="00E93D2E"/>
    <w:rsid w:val="00E94C3F"/>
    <w:rsid w:val="00E94E73"/>
    <w:rsid w:val="00E95057"/>
    <w:rsid w:val="00E951EF"/>
    <w:rsid w:val="00E95ABF"/>
    <w:rsid w:val="00E95BD9"/>
    <w:rsid w:val="00E95F1F"/>
    <w:rsid w:val="00E96048"/>
    <w:rsid w:val="00E960A1"/>
    <w:rsid w:val="00E9644F"/>
    <w:rsid w:val="00E965DD"/>
    <w:rsid w:val="00E9720F"/>
    <w:rsid w:val="00E97B8D"/>
    <w:rsid w:val="00EA0734"/>
    <w:rsid w:val="00EA0B45"/>
    <w:rsid w:val="00EA0CDB"/>
    <w:rsid w:val="00EA19F2"/>
    <w:rsid w:val="00EA1D88"/>
    <w:rsid w:val="00EA1DC6"/>
    <w:rsid w:val="00EA2298"/>
    <w:rsid w:val="00EA25DA"/>
    <w:rsid w:val="00EA2760"/>
    <w:rsid w:val="00EA2CD5"/>
    <w:rsid w:val="00EA354A"/>
    <w:rsid w:val="00EA3703"/>
    <w:rsid w:val="00EA38B9"/>
    <w:rsid w:val="00EA40B9"/>
    <w:rsid w:val="00EA42E1"/>
    <w:rsid w:val="00EA45FE"/>
    <w:rsid w:val="00EA4FA0"/>
    <w:rsid w:val="00EA53A1"/>
    <w:rsid w:val="00EA57A6"/>
    <w:rsid w:val="00EA64BB"/>
    <w:rsid w:val="00EA6AF0"/>
    <w:rsid w:val="00EA6EA0"/>
    <w:rsid w:val="00EA7117"/>
    <w:rsid w:val="00EA712C"/>
    <w:rsid w:val="00EA74E1"/>
    <w:rsid w:val="00EA7A1D"/>
    <w:rsid w:val="00EA7B38"/>
    <w:rsid w:val="00EA7E9E"/>
    <w:rsid w:val="00EB032B"/>
    <w:rsid w:val="00EB0575"/>
    <w:rsid w:val="00EB05E2"/>
    <w:rsid w:val="00EB0BEB"/>
    <w:rsid w:val="00EB0D31"/>
    <w:rsid w:val="00EB0F58"/>
    <w:rsid w:val="00EB1145"/>
    <w:rsid w:val="00EB1239"/>
    <w:rsid w:val="00EB1291"/>
    <w:rsid w:val="00EB1751"/>
    <w:rsid w:val="00EB1D8E"/>
    <w:rsid w:val="00EB209E"/>
    <w:rsid w:val="00EB2465"/>
    <w:rsid w:val="00EB26CF"/>
    <w:rsid w:val="00EB30AD"/>
    <w:rsid w:val="00EB3148"/>
    <w:rsid w:val="00EB32E5"/>
    <w:rsid w:val="00EB36F3"/>
    <w:rsid w:val="00EB36F8"/>
    <w:rsid w:val="00EB386F"/>
    <w:rsid w:val="00EB3930"/>
    <w:rsid w:val="00EB3B59"/>
    <w:rsid w:val="00EB4A99"/>
    <w:rsid w:val="00EB4AC0"/>
    <w:rsid w:val="00EB4FB3"/>
    <w:rsid w:val="00EB5221"/>
    <w:rsid w:val="00EB56FD"/>
    <w:rsid w:val="00EB5752"/>
    <w:rsid w:val="00EB675A"/>
    <w:rsid w:val="00EB7C6E"/>
    <w:rsid w:val="00EB7F17"/>
    <w:rsid w:val="00EC005A"/>
    <w:rsid w:val="00EC09C1"/>
    <w:rsid w:val="00EC0CF7"/>
    <w:rsid w:val="00EC0D8A"/>
    <w:rsid w:val="00EC0F81"/>
    <w:rsid w:val="00EC1245"/>
    <w:rsid w:val="00EC18BA"/>
    <w:rsid w:val="00EC1B6D"/>
    <w:rsid w:val="00EC1F14"/>
    <w:rsid w:val="00EC24B3"/>
    <w:rsid w:val="00EC2A7C"/>
    <w:rsid w:val="00EC3CDB"/>
    <w:rsid w:val="00EC4268"/>
    <w:rsid w:val="00EC48FE"/>
    <w:rsid w:val="00EC5C0E"/>
    <w:rsid w:val="00EC6156"/>
    <w:rsid w:val="00EC6531"/>
    <w:rsid w:val="00EC66E9"/>
    <w:rsid w:val="00EC68F5"/>
    <w:rsid w:val="00EC6FEA"/>
    <w:rsid w:val="00EC7246"/>
    <w:rsid w:val="00EC7B7D"/>
    <w:rsid w:val="00EC7F94"/>
    <w:rsid w:val="00ED00EC"/>
    <w:rsid w:val="00ED05D8"/>
    <w:rsid w:val="00ED06A7"/>
    <w:rsid w:val="00ED08CA"/>
    <w:rsid w:val="00ED0A88"/>
    <w:rsid w:val="00ED0AB7"/>
    <w:rsid w:val="00ED0F65"/>
    <w:rsid w:val="00ED10C6"/>
    <w:rsid w:val="00ED15A2"/>
    <w:rsid w:val="00ED16FD"/>
    <w:rsid w:val="00ED1AB4"/>
    <w:rsid w:val="00ED22B2"/>
    <w:rsid w:val="00ED25E5"/>
    <w:rsid w:val="00ED2BC6"/>
    <w:rsid w:val="00ED3219"/>
    <w:rsid w:val="00ED35D4"/>
    <w:rsid w:val="00ED3713"/>
    <w:rsid w:val="00ED3E63"/>
    <w:rsid w:val="00ED50A8"/>
    <w:rsid w:val="00ED53C4"/>
    <w:rsid w:val="00ED5786"/>
    <w:rsid w:val="00ED599C"/>
    <w:rsid w:val="00ED5A5B"/>
    <w:rsid w:val="00ED6D21"/>
    <w:rsid w:val="00ED711B"/>
    <w:rsid w:val="00ED7E2F"/>
    <w:rsid w:val="00EE0211"/>
    <w:rsid w:val="00EE0624"/>
    <w:rsid w:val="00EE16FC"/>
    <w:rsid w:val="00EE1B61"/>
    <w:rsid w:val="00EE1C53"/>
    <w:rsid w:val="00EE1FB6"/>
    <w:rsid w:val="00EE1FE8"/>
    <w:rsid w:val="00EE2068"/>
    <w:rsid w:val="00EE22C8"/>
    <w:rsid w:val="00EE2360"/>
    <w:rsid w:val="00EE26D6"/>
    <w:rsid w:val="00EE2B64"/>
    <w:rsid w:val="00EE337E"/>
    <w:rsid w:val="00EE3447"/>
    <w:rsid w:val="00EE345B"/>
    <w:rsid w:val="00EE3857"/>
    <w:rsid w:val="00EE3871"/>
    <w:rsid w:val="00EE3996"/>
    <w:rsid w:val="00EE3D42"/>
    <w:rsid w:val="00EE3DD9"/>
    <w:rsid w:val="00EE4113"/>
    <w:rsid w:val="00EE4476"/>
    <w:rsid w:val="00EE456D"/>
    <w:rsid w:val="00EE462C"/>
    <w:rsid w:val="00EE4728"/>
    <w:rsid w:val="00EE49B4"/>
    <w:rsid w:val="00EE51D3"/>
    <w:rsid w:val="00EE5423"/>
    <w:rsid w:val="00EE5575"/>
    <w:rsid w:val="00EE57B0"/>
    <w:rsid w:val="00EE591A"/>
    <w:rsid w:val="00EE5A1C"/>
    <w:rsid w:val="00EE651F"/>
    <w:rsid w:val="00EE65DE"/>
    <w:rsid w:val="00EE691A"/>
    <w:rsid w:val="00EE6B94"/>
    <w:rsid w:val="00EE6D1B"/>
    <w:rsid w:val="00EE6D1D"/>
    <w:rsid w:val="00EE6F56"/>
    <w:rsid w:val="00EE6FA6"/>
    <w:rsid w:val="00EE7406"/>
    <w:rsid w:val="00EE7A4C"/>
    <w:rsid w:val="00EE7C39"/>
    <w:rsid w:val="00EE7D24"/>
    <w:rsid w:val="00EF00FB"/>
    <w:rsid w:val="00EF0C6C"/>
    <w:rsid w:val="00EF0EA4"/>
    <w:rsid w:val="00EF0F7D"/>
    <w:rsid w:val="00EF1F7C"/>
    <w:rsid w:val="00EF228E"/>
    <w:rsid w:val="00EF2B8B"/>
    <w:rsid w:val="00EF2C38"/>
    <w:rsid w:val="00EF3484"/>
    <w:rsid w:val="00EF3AE8"/>
    <w:rsid w:val="00EF3FF5"/>
    <w:rsid w:val="00EF4514"/>
    <w:rsid w:val="00EF4BA4"/>
    <w:rsid w:val="00EF5437"/>
    <w:rsid w:val="00EF58CA"/>
    <w:rsid w:val="00EF5C53"/>
    <w:rsid w:val="00EF600D"/>
    <w:rsid w:val="00EF63C8"/>
    <w:rsid w:val="00EF6630"/>
    <w:rsid w:val="00EF67C0"/>
    <w:rsid w:val="00EF6EFC"/>
    <w:rsid w:val="00EF6F3C"/>
    <w:rsid w:val="00EF70A6"/>
    <w:rsid w:val="00EF7594"/>
    <w:rsid w:val="00F00445"/>
    <w:rsid w:val="00F00A9E"/>
    <w:rsid w:val="00F00C88"/>
    <w:rsid w:val="00F00F4D"/>
    <w:rsid w:val="00F0152B"/>
    <w:rsid w:val="00F01B0E"/>
    <w:rsid w:val="00F01DA3"/>
    <w:rsid w:val="00F02081"/>
    <w:rsid w:val="00F027D3"/>
    <w:rsid w:val="00F0281E"/>
    <w:rsid w:val="00F02E75"/>
    <w:rsid w:val="00F030D6"/>
    <w:rsid w:val="00F0320B"/>
    <w:rsid w:val="00F0329D"/>
    <w:rsid w:val="00F0361B"/>
    <w:rsid w:val="00F03BC4"/>
    <w:rsid w:val="00F03DF9"/>
    <w:rsid w:val="00F04175"/>
    <w:rsid w:val="00F043EF"/>
    <w:rsid w:val="00F0470E"/>
    <w:rsid w:val="00F0507C"/>
    <w:rsid w:val="00F055A4"/>
    <w:rsid w:val="00F05691"/>
    <w:rsid w:val="00F05CE5"/>
    <w:rsid w:val="00F061DA"/>
    <w:rsid w:val="00F065A7"/>
    <w:rsid w:val="00F06EB3"/>
    <w:rsid w:val="00F0769E"/>
    <w:rsid w:val="00F076AD"/>
    <w:rsid w:val="00F07D71"/>
    <w:rsid w:val="00F07E1C"/>
    <w:rsid w:val="00F104A2"/>
    <w:rsid w:val="00F10690"/>
    <w:rsid w:val="00F10AA7"/>
    <w:rsid w:val="00F10ADD"/>
    <w:rsid w:val="00F11080"/>
    <w:rsid w:val="00F118C1"/>
    <w:rsid w:val="00F120A8"/>
    <w:rsid w:val="00F1279B"/>
    <w:rsid w:val="00F12846"/>
    <w:rsid w:val="00F13582"/>
    <w:rsid w:val="00F139DE"/>
    <w:rsid w:val="00F13B5E"/>
    <w:rsid w:val="00F13C4D"/>
    <w:rsid w:val="00F13E1C"/>
    <w:rsid w:val="00F14214"/>
    <w:rsid w:val="00F142F6"/>
    <w:rsid w:val="00F143C1"/>
    <w:rsid w:val="00F144C5"/>
    <w:rsid w:val="00F1473B"/>
    <w:rsid w:val="00F14940"/>
    <w:rsid w:val="00F14B08"/>
    <w:rsid w:val="00F14E04"/>
    <w:rsid w:val="00F15628"/>
    <w:rsid w:val="00F15773"/>
    <w:rsid w:val="00F158C7"/>
    <w:rsid w:val="00F15E23"/>
    <w:rsid w:val="00F16601"/>
    <w:rsid w:val="00F16BDC"/>
    <w:rsid w:val="00F16EBF"/>
    <w:rsid w:val="00F16EC4"/>
    <w:rsid w:val="00F172A8"/>
    <w:rsid w:val="00F1740F"/>
    <w:rsid w:val="00F179F3"/>
    <w:rsid w:val="00F17D09"/>
    <w:rsid w:val="00F20CB4"/>
    <w:rsid w:val="00F20E69"/>
    <w:rsid w:val="00F20FE2"/>
    <w:rsid w:val="00F21097"/>
    <w:rsid w:val="00F22606"/>
    <w:rsid w:val="00F23018"/>
    <w:rsid w:val="00F23183"/>
    <w:rsid w:val="00F2343C"/>
    <w:rsid w:val="00F235FD"/>
    <w:rsid w:val="00F24A90"/>
    <w:rsid w:val="00F24E2C"/>
    <w:rsid w:val="00F250DC"/>
    <w:rsid w:val="00F2560F"/>
    <w:rsid w:val="00F256E6"/>
    <w:rsid w:val="00F25AD6"/>
    <w:rsid w:val="00F26E77"/>
    <w:rsid w:val="00F26E9C"/>
    <w:rsid w:val="00F270B6"/>
    <w:rsid w:val="00F27590"/>
    <w:rsid w:val="00F27E30"/>
    <w:rsid w:val="00F3014D"/>
    <w:rsid w:val="00F30DBA"/>
    <w:rsid w:val="00F3105E"/>
    <w:rsid w:val="00F311C5"/>
    <w:rsid w:val="00F31B66"/>
    <w:rsid w:val="00F31BA8"/>
    <w:rsid w:val="00F31FEE"/>
    <w:rsid w:val="00F324AF"/>
    <w:rsid w:val="00F32C0E"/>
    <w:rsid w:val="00F32DFE"/>
    <w:rsid w:val="00F334F7"/>
    <w:rsid w:val="00F33C4E"/>
    <w:rsid w:val="00F3443B"/>
    <w:rsid w:val="00F34D27"/>
    <w:rsid w:val="00F34E4A"/>
    <w:rsid w:val="00F3523F"/>
    <w:rsid w:val="00F358F7"/>
    <w:rsid w:val="00F35F41"/>
    <w:rsid w:val="00F35F50"/>
    <w:rsid w:val="00F362E0"/>
    <w:rsid w:val="00F36FA6"/>
    <w:rsid w:val="00F37152"/>
    <w:rsid w:val="00F371FC"/>
    <w:rsid w:val="00F37514"/>
    <w:rsid w:val="00F37CF0"/>
    <w:rsid w:val="00F4029A"/>
    <w:rsid w:val="00F40638"/>
    <w:rsid w:val="00F40A82"/>
    <w:rsid w:val="00F40B8C"/>
    <w:rsid w:val="00F410A2"/>
    <w:rsid w:val="00F41993"/>
    <w:rsid w:val="00F41C7A"/>
    <w:rsid w:val="00F421A6"/>
    <w:rsid w:val="00F425E7"/>
    <w:rsid w:val="00F43124"/>
    <w:rsid w:val="00F43629"/>
    <w:rsid w:val="00F437C2"/>
    <w:rsid w:val="00F43988"/>
    <w:rsid w:val="00F44D21"/>
    <w:rsid w:val="00F4500A"/>
    <w:rsid w:val="00F45243"/>
    <w:rsid w:val="00F454FA"/>
    <w:rsid w:val="00F45B9C"/>
    <w:rsid w:val="00F45BF7"/>
    <w:rsid w:val="00F45C89"/>
    <w:rsid w:val="00F45DF5"/>
    <w:rsid w:val="00F461C2"/>
    <w:rsid w:val="00F465A0"/>
    <w:rsid w:val="00F467D2"/>
    <w:rsid w:val="00F46C49"/>
    <w:rsid w:val="00F46C93"/>
    <w:rsid w:val="00F46F10"/>
    <w:rsid w:val="00F47278"/>
    <w:rsid w:val="00F47A13"/>
    <w:rsid w:val="00F47AD7"/>
    <w:rsid w:val="00F501F2"/>
    <w:rsid w:val="00F50378"/>
    <w:rsid w:val="00F50399"/>
    <w:rsid w:val="00F50591"/>
    <w:rsid w:val="00F5084B"/>
    <w:rsid w:val="00F50A52"/>
    <w:rsid w:val="00F50FA9"/>
    <w:rsid w:val="00F522C8"/>
    <w:rsid w:val="00F52444"/>
    <w:rsid w:val="00F532BC"/>
    <w:rsid w:val="00F538F0"/>
    <w:rsid w:val="00F53A33"/>
    <w:rsid w:val="00F5412B"/>
    <w:rsid w:val="00F54589"/>
    <w:rsid w:val="00F5522B"/>
    <w:rsid w:val="00F55516"/>
    <w:rsid w:val="00F55671"/>
    <w:rsid w:val="00F5574A"/>
    <w:rsid w:val="00F55C0A"/>
    <w:rsid w:val="00F55EB1"/>
    <w:rsid w:val="00F5655E"/>
    <w:rsid w:val="00F5659A"/>
    <w:rsid w:val="00F56844"/>
    <w:rsid w:val="00F57670"/>
    <w:rsid w:val="00F57BAF"/>
    <w:rsid w:val="00F602B6"/>
    <w:rsid w:val="00F60473"/>
    <w:rsid w:val="00F604A3"/>
    <w:rsid w:val="00F605C9"/>
    <w:rsid w:val="00F60A8D"/>
    <w:rsid w:val="00F61050"/>
    <w:rsid w:val="00F6123F"/>
    <w:rsid w:val="00F6129A"/>
    <w:rsid w:val="00F613BB"/>
    <w:rsid w:val="00F627CD"/>
    <w:rsid w:val="00F62B55"/>
    <w:rsid w:val="00F62C26"/>
    <w:rsid w:val="00F62CBF"/>
    <w:rsid w:val="00F62EE1"/>
    <w:rsid w:val="00F63137"/>
    <w:rsid w:val="00F6315A"/>
    <w:rsid w:val="00F633AD"/>
    <w:rsid w:val="00F6354B"/>
    <w:rsid w:val="00F6371D"/>
    <w:rsid w:val="00F639FF"/>
    <w:rsid w:val="00F63B76"/>
    <w:rsid w:val="00F63BA4"/>
    <w:rsid w:val="00F63E0D"/>
    <w:rsid w:val="00F6417C"/>
    <w:rsid w:val="00F64748"/>
    <w:rsid w:val="00F647BA"/>
    <w:rsid w:val="00F64853"/>
    <w:rsid w:val="00F64F13"/>
    <w:rsid w:val="00F65DF2"/>
    <w:rsid w:val="00F669F7"/>
    <w:rsid w:val="00F66B8E"/>
    <w:rsid w:val="00F66ECE"/>
    <w:rsid w:val="00F6739F"/>
    <w:rsid w:val="00F705C9"/>
    <w:rsid w:val="00F70B3C"/>
    <w:rsid w:val="00F714ED"/>
    <w:rsid w:val="00F7191F"/>
    <w:rsid w:val="00F71D71"/>
    <w:rsid w:val="00F72135"/>
    <w:rsid w:val="00F72B55"/>
    <w:rsid w:val="00F72C58"/>
    <w:rsid w:val="00F732B7"/>
    <w:rsid w:val="00F73956"/>
    <w:rsid w:val="00F73A5E"/>
    <w:rsid w:val="00F73EC6"/>
    <w:rsid w:val="00F73F92"/>
    <w:rsid w:val="00F74023"/>
    <w:rsid w:val="00F7408E"/>
    <w:rsid w:val="00F74198"/>
    <w:rsid w:val="00F745DC"/>
    <w:rsid w:val="00F74660"/>
    <w:rsid w:val="00F74665"/>
    <w:rsid w:val="00F746F5"/>
    <w:rsid w:val="00F748E7"/>
    <w:rsid w:val="00F74E85"/>
    <w:rsid w:val="00F74FCD"/>
    <w:rsid w:val="00F7540F"/>
    <w:rsid w:val="00F75646"/>
    <w:rsid w:val="00F75E9D"/>
    <w:rsid w:val="00F7601C"/>
    <w:rsid w:val="00F76123"/>
    <w:rsid w:val="00F7657B"/>
    <w:rsid w:val="00F770DC"/>
    <w:rsid w:val="00F77113"/>
    <w:rsid w:val="00F7797B"/>
    <w:rsid w:val="00F77A26"/>
    <w:rsid w:val="00F77DFA"/>
    <w:rsid w:val="00F801AA"/>
    <w:rsid w:val="00F807FA"/>
    <w:rsid w:val="00F80D10"/>
    <w:rsid w:val="00F80D7E"/>
    <w:rsid w:val="00F80D95"/>
    <w:rsid w:val="00F80ED4"/>
    <w:rsid w:val="00F81103"/>
    <w:rsid w:val="00F812C7"/>
    <w:rsid w:val="00F816C4"/>
    <w:rsid w:val="00F81864"/>
    <w:rsid w:val="00F824A0"/>
    <w:rsid w:val="00F83518"/>
    <w:rsid w:val="00F83DF1"/>
    <w:rsid w:val="00F83F86"/>
    <w:rsid w:val="00F84198"/>
    <w:rsid w:val="00F842CE"/>
    <w:rsid w:val="00F842D6"/>
    <w:rsid w:val="00F84606"/>
    <w:rsid w:val="00F848AA"/>
    <w:rsid w:val="00F84B5E"/>
    <w:rsid w:val="00F8549E"/>
    <w:rsid w:val="00F856AB"/>
    <w:rsid w:val="00F85B25"/>
    <w:rsid w:val="00F861BC"/>
    <w:rsid w:val="00F86ACE"/>
    <w:rsid w:val="00F86C32"/>
    <w:rsid w:val="00F90623"/>
    <w:rsid w:val="00F90AA6"/>
    <w:rsid w:val="00F90B30"/>
    <w:rsid w:val="00F913A2"/>
    <w:rsid w:val="00F914A2"/>
    <w:rsid w:val="00F918E0"/>
    <w:rsid w:val="00F91C56"/>
    <w:rsid w:val="00F91D06"/>
    <w:rsid w:val="00F92E7E"/>
    <w:rsid w:val="00F93323"/>
    <w:rsid w:val="00F933AA"/>
    <w:rsid w:val="00F93CCE"/>
    <w:rsid w:val="00F947EF"/>
    <w:rsid w:val="00F94A4C"/>
    <w:rsid w:val="00F951EA"/>
    <w:rsid w:val="00F9564D"/>
    <w:rsid w:val="00F95948"/>
    <w:rsid w:val="00F95D7D"/>
    <w:rsid w:val="00F9653F"/>
    <w:rsid w:val="00F9692A"/>
    <w:rsid w:val="00FA02FB"/>
    <w:rsid w:val="00FA04A0"/>
    <w:rsid w:val="00FA086B"/>
    <w:rsid w:val="00FA0991"/>
    <w:rsid w:val="00FA0C6E"/>
    <w:rsid w:val="00FA0CB5"/>
    <w:rsid w:val="00FA1220"/>
    <w:rsid w:val="00FA1304"/>
    <w:rsid w:val="00FA160F"/>
    <w:rsid w:val="00FA18F8"/>
    <w:rsid w:val="00FA1A86"/>
    <w:rsid w:val="00FA1DB7"/>
    <w:rsid w:val="00FA2160"/>
    <w:rsid w:val="00FA2167"/>
    <w:rsid w:val="00FA26B3"/>
    <w:rsid w:val="00FA2E54"/>
    <w:rsid w:val="00FA300A"/>
    <w:rsid w:val="00FA3921"/>
    <w:rsid w:val="00FA3A29"/>
    <w:rsid w:val="00FA404A"/>
    <w:rsid w:val="00FA4782"/>
    <w:rsid w:val="00FA4C4E"/>
    <w:rsid w:val="00FA5AF5"/>
    <w:rsid w:val="00FA5EFD"/>
    <w:rsid w:val="00FA6525"/>
    <w:rsid w:val="00FA7550"/>
    <w:rsid w:val="00FA769A"/>
    <w:rsid w:val="00FA7799"/>
    <w:rsid w:val="00FB022E"/>
    <w:rsid w:val="00FB071B"/>
    <w:rsid w:val="00FB0D86"/>
    <w:rsid w:val="00FB0F9F"/>
    <w:rsid w:val="00FB14B0"/>
    <w:rsid w:val="00FB1808"/>
    <w:rsid w:val="00FB1866"/>
    <w:rsid w:val="00FB1CF0"/>
    <w:rsid w:val="00FB2474"/>
    <w:rsid w:val="00FB2F3D"/>
    <w:rsid w:val="00FB3081"/>
    <w:rsid w:val="00FB30F0"/>
    <w:rsid w:val="00FB330B"/>
    <w:rsid w:val="00FB33FA"/>
    <w:rsid w:val="00FB4202"/>
    <w:rsid w:val="00FB4366"/>
    <w:rsid w:val="00FB537B"/>
    <w:rsid w:val="00FB53E8"/>
    <w:rsid w:val="00FB61E6"/>
    <w:rsid w:val="00FB710F"/>
    <w:rsid w:val="00FB72F1"/>
    <w:rsid w:val="00FB75E5"/>
    <w:rsid w:val="00FB771B"/>
    <w:rsid w:val="00FB77B1"/>
    <w:rsid w:val="00FB7838"/>
    <w:rsid w:val="00FB7B00"/>
    <w:rsid w:val="00FB7D46"/>
    <w:rsid w:val="00FB7FBA"/>
    <w:rsid w:val="00FC023E"/>
    <w:rsid w:val="00FC12B9"/>
    <w:rsid w:val="00FC16AA"/>
    <w:rsid w:val="00FC1714"/>
    <w:rsid w:val="00FC1A83"/>
    <w:rsid w:val="00FC1E33"/>
    <w:rsid w:val="00FC24CA"/>
    <w:rsid w:val="00FC2750"/>
    <w:rsid w:val="00FC2887"/>
    <w:rsid w:val="00FC2FC3"/>
    <w:rsid w:val="00FC30E2"/>
    <w:rsid w:val="00FC3336"/>
    <w:rsid w:val="00FC3966"/>
    <w:rsid w:val="00FC3EBE"/>
    <w:rsid w:val="00FC3F12"/>
    <w:rsid w:val="00FC487B"/>
    <w:rsid w:val="00FC5017"/>
    <w:rsid w:val="00FC56DE"/>
    <w:rsid w:val="00FC57DC"/>
    <w:rsid w:val="00FC57FE"/>
    <w:rsid w:val="00FC5AD2"/>
    <w:rsid w:val="00FC61D6"/>
    <w:rsid w:val="00FC6999"/>
    <w:rsid w:val="00FC6B60"/>
    <w:rsid w:val="00FC6D77"/>
    <w:rsid w:val="00FC711D"/>
    <w:rsid w:val="00FC71D3"/>
    <w:rsid w:val="00FC760D"/>
    <w:rsid w:val="00FC77AA"/>
    <w:rsid w:val="00FC79CB"/>
    <w:rsid w:val="00FC7A2F"/>
    <w:rsid w:val="00FD044E"/>
    <w:rsid w:val="00FD069E"/>
    <w:rsid w:val="00FD0B2A"/>
    <w:rsid w:val="00FD0B74"/>
    <w:rsid w:val="00FD0DE2"/>
    <w:rsid w:val="00FD1239"/>
    <w:rsid w:val="00FD16ED"/>
    <w:rsid w:val="00FD2408"/>
    <w:rsid w:val="00FD29D7"/>
    <w:rsid w:val="00FD2B62"/>
    <w:rsid w:val="00FD2BAD"/>
    <w:rsid w:val="00FD2FB8"/>
    <w:rsid w:val="00FD3550"/>
    <w:rsid w:val="00FD48B3"/>
    <w:rsid w:val="00FD4D14"/>
    <w:rsid w:val="00FD560B"/>
    <w:rsid w:val="00FD583C"/>
    <w:rsid w:val="00FD5CED"/>
    <w:rsid w:val="00FD5DA4"/>
    <w:rsid w:val="00FD64ED"/>
    <w:rsid w:val="00FD66CC"/>
    <w:rsid w:val="00FD66D4"/>
    <w:rsid w:val="00FD68CC"/>
    <w:rsid w:val="00FD6C0A"/>
    <w:rsid w:val="00FD6D94"/>
    <w:rsid w:val="00FD73E7"/>
    <w:rsid w:val="00FD77A5"/>
    <w:rsid w:val="00FD78BC"/>
    <w:rsid w:val="00FE0337"/>
    <w:rsid w:val="00FE06A6"/>
    <w:rsid w:val="00FE129C"/>
    <w:rsid w:val="00FE1D9F"/>
    <w:rsid w:val="00FE1EA4"/>
    <w:rsid w:val="00FE2121"/>
    <w:rsid w:val="00FE2171"/>
    <w:rsid w:val="00FE27DC"/>
    <w:rsid w:val="00FE28D3"/>
    <w:rsid w:val="00FE2DAE"/>
    <w:rsid w:val="00FE2DEB"/>
    <w:rsid w:val="00FE33FB"/>
    <w:rsid w:val="00FE342A"/>
    <w:rsid w:val="00FE36EC"/>
    <w:rsid w:val="00FE377A"/>
    <w:rsid w:val="00FE3BD7"/>
    <w:rsid w:val="00FE3D5C"/>
    <w:rsid w:val="00FE3F76"/>
    <w:rsid w:val="00FE45C5"/>
    <w:rsid w:val="00FE467B"/>
    <w:rsid w:val="00FE468C"/>
    <w:rsid w:val="00FE47EC"/>
    <w:rsid w:val="00FE486B"/>
    <w:rsid w:val="00FE4B9E"/>
    <w:rsid w:val="00FE5337"/>
    <w:rsid w:val="00FE54E0"/>
    <w:rsid w:val="00FE56C7"/>
    <w:rsid w:val="00FE5757"/>
    <w:rsid w:val="00FE584F"/>
    <w:rsid w:val="00FE5A66"/>
    <w:rsid w:val="00FE60D4"/>
    <w:rsid w:val="00FE6240"/>
    <w:rsid w:val="00FE6787"/>
    <w:rsid w:val="00FE6E38"/>
    <w:rsid w:val="00FF0D6B"/>
    <w:rsid w:val="00FF109D"/>
    <w:rsid w:val="00FF1A3F"/>
    <w:rsid w:val="00FF1B7F"/>
    <w:rsid w:val="00FF1CDD"/>
    <w:rsid w:val="00FF2459"/>
    <w:rsid w:val="00FF28A4"/>
    <w:rsid w:val="00FF2ECA"/>
    <w:rsid w:val="00FF2FA4"/>
    <w:rsid w:val="00FF3672"/>
    <w:rsid w:val="00FF3881"/>
    <w:rsid w:val="00FF3A1D"/>
    <w:rsid w:val="00FF3A79"/>
    <w:rsid w:val="00FF408D"/>
    <w:rsid w:val="00FF4289"/>
    <w:rsid w:val="00FF42F1"/>
    <w:rsid w:val="00FF4311"/>
    <w:rsid w:val="00FF454E"/>
    <w:rsid w:val="00FF4DA6"/>
    <w:rsid w:val="00FF502F"/>
    <w:rsid w:val="00FF6A46"/>
    <w:rsid w:val="00FF6C28"/>
    <w:rsid w:val="00FF6D6C"/>
    <w:rsid w:val="00FF7221"/>
    <w:rsid w:val="00FF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79B40B1C"/>
  <w15:docId w15:val="{D671B607-DCD6-439E-ADD9-5E0A9C3C4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8E0"/>
    <w:pPr>
      <w:jc w:val="both"/>
    </w:pPr>
    <w:rPr>
      <w:sz w:val="22"/>
      <w:szCs w:val="24"/>
    </w:rPr>
  </w:style>
  <w:style w:type="paragraph" w:styleId="Titre1">
    <w:name w:val="heading 1"/>
    <w:aliases w:val="TITRE"/>
    <w:basedOn w:val="Normal"/>
    <w:next w:val="Normal"/>
    <w:qFormat/>
    <w:rsid w:val="004B2245"/>
    <w:pPr>
      <w:keepNext/>
      <w:spacing w:before="240" w:after="60"/>
      <w:jc w:val="center"/>
      <w:outlineLvl w:val="0"/>
    </w:pPr>
    <w:rPr>
      <w:b/>
      <w:kern w:val="28"/>
      <w:szCs w:val="20"/>
    </w:rPr>
  </w:style>
  <w:style w:type="paragraph" w:styleId="Titre2">
    <w:name w:val="heading 2"/>
    <w:basedOn w:val="Normal"/>
    <w:next w:val="Normal"/>
    <w:qFormat/>
    <w:rsid w:val="004B2245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Titre3">
    <w:name w:val="heading 3"/>
    <w:aliases w:val="SECTION"/>
    <w:basedOn w:val="Normal"/>
    <w:next w:val="Normal"/>
    <w:qFormat/>
    <w:rsid w:val="00822741"/>
    <w:pPr>
      <w:keepNext/>
      <w:numPr>
        <w:ilvl w:val="2"/>
        <w:numId w:val="9"/>
      </w:numPr>
      <w:tabs>
        <w:tab w:val="clear" w:pos="1336"/>
        <w:tab w:val="num" w:pos="953"/>
      </w:tabs>
      <w:ind w:left="900"/>
      <w:outlineLvl w:val="2"/>
    </w:pPr>
    <w:rPr>
      <w:bCs/>
      <w:i/>
      <w:iCs/>
      <w:u w:val="single"/>
    </w:rPr>
  </w:style>
  <w:style w:type="paragraph" w:styleId="Titre4">
    <w:name w:val="heading 4"/>
    <w:basedOn w:val="Normal"/>
    <w:next w:val="Normal"/>
    <w:qFormat/>
    <w:rsid w:val="00822741"/>
    <w:pPr>
      <w:keepNext/>
      <w:outlineLvl w:val="3"/>
    </w:pPr>
    <w:rPr>
      <w:b/>
      <w:color w:val="000000"/>
    </w:rPr>
  </w:style>
  <w:style w:type="paragraph" w:styleId="Titre5">
    <w:name w:val="heading 5"/>
    <w:basedOn w:val="Normal"/>
    <w:next w:val="Normal"/>
    <w:qFormat/>
    <w:rsid w:val="00822741"/>
    <w:pPr>
      <w:keepNext/>
      <w:numPr>
        <w:ilvl w:val="4"/>
        <w:numId w:val="9"/>
      </w:numPr>
      <w:tabs>
        <w:tab w:val="left" w:pos="426"/>
        <w:tab w:val="left" w:pos="851"/>
      </w:tabs>
      <w:ind w:right="-81"/>
      <w:jc w:val="right"/>
      <w:outlineLvl w:val="4"/>
    </w:pPr>
    <w:rPr>
      <w:rFonts w:ascii="Arial" w:hAnsi="Arial"/>
      <w:b/>
    </w:rPr>
  </w:style>
  <w:style w:type="paragraph" w:styleId="Titre6">
    <w:name w:val="heading 6"/>
    <w:basedOn w:val="Normal"/>
    <w:next w:val="Normal"/>
    <w:qFormat/>
    <w:rsid w:val="00822741"/>
    <w:pPr>
      <w:keepNext/>
      <w:numPr>
        <w:ilvl w:val="5"/>
        <w:numId w:val="9"/>
      </w:numPr>
      <w:ind w:right="-81"/>
      <w:jc w:val="right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qFormat/>
    <w:rsid w:val="00822741"/>
    <w:pPr>
      <w:numPr>
        <w:ilvl w:val="6"/>
        <w:numId w:val="9"/>
      </w:numPr>
      <w:spacing w:before="240" w:after="60"/>
      <w:outlineLvl w:val="6"/>
    </w:pPr>
  </w:style>
  <w:style w:type="paragraph" w:styleId="Titre8">
    <w:name w:val="heading 8"/>
    <w:basedOn w:val="Normal"/>
    <w:next w:val="Normal"/>
    <w:qFormat/>
    <w:rsid w:val="00822741"/>
    <w:pPr>
      <w:keepNext/>
      <w:numPr>
        <w:ilvl w:val="7"/>
        <w:numId w:val="9"/>
      </w:numPr>
      <w:outlineLvl w:val="7"/>
    </w:pPr>
    <w:rPr>
      <w:b/>
      <w:u w:val="single"/>
    </w:rPr>
  </w:style>
  <w:style w:type="paragraph" w:styleId="Titre9">
    <w:name w:val="heading 9"/>
    <w:basedOn w:val="Normal"/>
    <w:next w:val="Normal"/>
    <w:qFormat/>
    <w:rsid w:val="00822741"/>
    <w:pPr>
      <w:keepNext/>
      <w:numPr>
        <w:ilvl w:val="8"/>
        <w:numId w:val="9"/>
      </w:numPr>
      <w:jc w:val="right"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9A0B74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link w:val="En-tteCar"/>
    <w:rsid w:val="009A0B74"/>
    <w:pPr>
      <w:tabs>
        <w:tab w:val="center" w:pos="4536"/>
        <w:tab w:val="right" w:pos="9072"/>
      </w:tabs>
    </w:pPr>
  </w:style>
  <w:style w:type="numbering" w:customStyle="1" w:styleId="ArticleSection1">
    <w:name w:val="Article / Section1"/>
    <w:rsid w:val="00736B7B"/>
  </w:style>
  <w:style w:type="paragraph" w:customStyle="1" w:styleId="ARTICLEDCE">
    <w:name w:val="ARTICLE DCE"/>
    <w:basedOn w:val="Normal"/>
    <w:rsid w:val="00CA49ED"/>
    <w:pPr>
      <w:spacing w:before="120"/>
    </w:pPr>
    <w:rPr>
      <w:b/>
      <w:bCs/>
      <w:u w:val="single"/>
    </w:rPr>
  </w:style>
  <w:style w:type="paragraph" w:customStyle="1" w:styleId="Corpsdetexte21">
    <w:name w:val="Corps de texte 21"/>
    <w:basedOn w:val="Normal"/>
    <w:rsid w:val="00B074F9"/>
    <w:pPr>
      <w:overflowPunct w:val="0"/>
      <w:autoSpaceDE w:val="0"/>
      <w:autoSpaceDN w:val="0"/>
      <w:adjustRightInd w:val="0"/>
      <w:ind w:right="567" w:firstLine="709"/>
      <w:textAlignment w:val="baseline"/>
    </w:pPr>
    <w:rPr>
      <w:i/>
      <w:szCs w:val="20"/>
    </w:rPr>
  </w:style>
  <w:style w:type="numbering" w:styleId="ArticleSection">
    <w:name w:val="Outline List 3"/>
    <w:next w:val="ArticleSection1"/>
    <w:rsid w:val="00120494"/>
    <w:pPr>
      <w:numPr>
        <w:numId w:val="10"/>
      </w:numPr>
    </w:pPr>
  </w:style>
  <w:style w:type="paragraph" w:customStyle="1" w:styleId="SECTIONDCE">
    <w:name w:val="SECTION DCE"/>
    <w:basedOn w:val="ARTICLEDCE"/>
    <w:rsid w:val="00CA49ED"/>
    <w:pPr>
      <w:numPr>
        <w:ilvl w:val="2"/>
        <w:numId w:val="16"/>
      </w:numPr>
    </w:pPr>
    <w:rPr>
      <w:b w:val="0"/>
      <w:bCs w:val="0"/>
      <w:i/>
      <w:iCs/>
      <w:u w:val="none"/>
    </w:rPr>
  </w:style>
  <w:style w:type="character" w:styleId="Lienhypertexte">
    <w:name w:val="Hyperlink"/>
    <w:uiPriority w:val="99"/>
    <w:rsid w:val="00B65503"/>
    <w:rPr>
      <w:color w:val="0000FF"/>
      <w:u w:val="single"/>
    </w:rPr>
  </w:style>
  <w:style w:type="table" w:styleId="Grilledutableau">
    <w:name w:val="Table Grid"/>
    <w:basedOn w:val="TableauNormal"/>
    <w:rsid w:val="00091A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DCE">
    <w:name w:val="PARAGRAPHE DCE"/>
    <w:basedOn w:val="ARTICLEDCE"/>
    <w:next w:val="SECTIONDCE"/>
    <w:rsid w:val="00A75898"/>
    <w:pPr>
      <w:numPr>
        <w:ilvl w:val="1"/>
        <w:numId w:val="16"/>
      </w:numPr>
    </w:pPr>
  </w:style>
  <w:style w:type="paragraph" w:customStyle="1" w:styleId="StyleTitre1">
    <w:name w:val="Style Titre 1"/>
    <w:aliases w:val="TITRE + Soulignement"/>
    <w:basedOn w:val="Titre1"/>
    <w:rsid w:val="00822741"/>
    <w:pPr>
      <w:numPr>
        <w:numId w:val="9"/>
      </w:numPr>
    </w:pPr>
    <w:rPr>
      <w:u w:val="single"/>
    </w:rPr>
  </w:style>
  <w:style w:type="paragraph" w:customStyle="1" w:styleId="StyleStyleTitre1">
    <w:name w:val="Style Style Titre 1"/>
    <w:aliases w:val="TITRE + Soulignement + Gauche"/>
    <w:basedOn w:val="StyleTitre1"/>
    <w:rsid w:val="00AB7B48"/>
    <w:pPr>
      <w:jc w:val="left"/>
    </w:pPr>
    <w:rPr>
      <w:rFonts w:ascii="Times New Roman Gras" w:hAnsi="Times New Roman Gras"/>
      <w:caps/>
    </w:rPr>
  </w:style>
  <w:style w:type="character" w:styleId="Marquedecommentaire">
    <w:name w:val="annotation reference"/>
    <w:uiPriority w:val="99"/>
    <w:semiHidden/>
    <w:rPr>
      <w:sz w:val="16"/>
    </w:rPr>
  </w:style>
  <w:style w:type="paragraph" w:customStyle="1" w:styleId="StyleTitre212ptSoulignement">
    <w:name w:val="Style Titre 2 + 12 pt Soulignement"/>
    <w:basedOn w:val="Titre2"/>
    <w:rsid w:val="00822741"/>
    <w:pPr>
      <w:numPr>
        <w:ilvl w:val="1"/>
        <w:numId w:val="9"/>
      </w:numPr>
    </w:pPr>
    <w:rPr>
      <w:rFonts w:ascii="Times New Roman" w:hAnsi="Times New Roman"/>
      <w:i w:val="0"/>
      <w:sz w:val="22"/>
      <w:szCs w:val="24"/>
      <w:u w:val="single"/>
    </w:rPr>
  </w:style>
  <w:style w:type="character" w:styleId="Appelnotedebasdep">
    <w:name w:val="footnote reference"/>
    <w:semiHidden/>
    <w:rPr>
      <w:vertAlign w:val="superscript"/>
    </w:rPr>
  </w:style>
  <w:style w:type="paragraph" w:styleId="Lgende">
    <w:name w:val="caption"/>
    <w:basedOn w:val="Normal"/>
    <w:next w:val="Normal"/>
    <w:uiPriority w:val="35"/>
    <w:qFormat/>
    <w:rsid w:val="00F27590"/>
    <w:pPr>
      <w:spacing w:before="60" w:after="60"/>
    </w:pPr>
    <w:rPr>
      <w:i/>
      <w:iCs/>
      <w:sz w:val="16"/>
      <w:szCs w:val="16"/>
    </w:rPr>
  </w:style>
  <w:style w:type="character" w:styleId="Lienhypertextesuivivisit">
    <w:name w:val="FollowedHyperlink"/>
    <w:rsid w:val="00960430"/>
    <w:rPr>
      <w:color w:val="800080"/>
      <w:u w:val="single"/>
    </w:rPr>
  </w:style>
  <w:style w:type="paragraph" w:styleId="TM1">
    <w:name w:val="toc 1"/>
    <w:basedOn w:val="Normal"/>
    <w:next w:val="Normal"/>
    <w:autoRedefine/>
    <w:uiPriority w:val="39"/>
    <w:rsid w:val="008A7D90"/>
    <w:pPr>
      <w:tabs>
        <w:tab w:val="left" w:pos="1620"/>
        <w:tab w:val="right" w:leader="dot" w:pos="9629"/>
      </w:tabs>
      <w:spacing w:before="120" w:after="120"/>
    </w:pPr>
    <w:rPr>
      <w:b/>
      <w:bCs/>
      <w:caps/>
      <w:sz w:val="20"/>
    </w:rPr>
  </w:style>
  <w:style w:type="paragraph" w:styleId="Commentaire">
    <w:name w:val="annotation text"/>
    <w:basedOn w:val="Normal"/>
    <w:link w:val="CommentaireCar"/>
    <w:uiPriority w:val="99"/>
    <w:semiHidden/>
    <w:rPr>
      <w:szCs w:val="20"/>
    </w:rPr>
  </w:style>
  <w:style w:type="paragraph" w:styleId="TM2">
    <w:name w:val="toc 2"/>
    <w:basedOn w:val="Normal"/>
    <w:next w:val="Normal"/>
    <w:autoRedefine/>
    <w:uiPriority w:val="39"/>
    <w:rsid w:val="00312A76"/>
    <w:pPr>
      <w:ind w:left="240"/>
    </w:pPr>
    <w:rPr>
      <w:smallCaps/>
      <w:sz w:val="20"/>
    </w:rPr>
  </w:style>
  <w:style w:type="paragraph" w:styleId="Notedebasdepage">
    <w:name w:val="footnote text"/>
    <w:basedOn w:val="Normal"/>
    <w:semiHidden/>
    <w:rPr>
      <w:sz w:val="20"/>
      <w:szCs w:val="20"/>
    </w:rPr>
  </w:style>
  <w:style w:type="paragraph" w:styleId="TM3">
    <w:name w:val="toc 3"/>
    <w:basedOn w:val="Normal"/>
    <w:next w:val="Normal"/>
    <w:autoRedefine/>
    <w:semiHidden/>
    <w:rsid w:val="00312A76"/>
    <w:pPr>
      <w:ind w:left="480"/>
    </w:pPr>
    <w:rPr>
      <w:i/>
      <w:iCs/>
      <w:sz w:val="20"/>
    </w:rPr>
  </w:style>
  <w:style w:type="paragraph" w:styleId="TM4">
    <w:name w:val="toc 4"/>
    <w:basedOn w:val="Normal"/>
    <w:next w:val="Normal"/>
    <w:autoRedefine/>
    <w:semiHidden/>
    <w:rsid w:val="00312A76"/>
    <w:pPr>
      <w:ind w:left="720"/>
    </w:pPr>
    <w:rPr>
      <w:sz w:val="18"/>
      <w:szCs w:val="21"/>
    </w:rPr>
  </w:style>
  <w:style w:type="paragraph" w:styleId="TM5">
    <w:name w:val="toc 5"/>
    <w:basedOn w:val="Normal"/>
    <w:next w:val="Normal"/>
    <w:autoRedefine/>
    <w:semiHidden/>
    <w:rsid w:val="00312A76"/>
    <w:pPr>
      <w:ind w:left="960"/>
    </w:pPr>
    <w:rPr>
      <w:sz w:val="18"/>
      <w:szCs w:val="21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arCarCar">
    <w:name w:val="Car Car Car"/>
    <w:basedOn w:val="Normal"/>
    <w:semiHidden/>
    <w:rsid w:val="00F31FEE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Notedefin">
    <w:name w:val="endnote text"/>
    <w:basedOn w:val="Normal"/>
    <w:link w:val="NotedefinCar"/>
    <w:uiPriority w:val="99"/>
    <w:semiHidden/>
    <w:rsid w:val="000736D3"/>
    <w:pPr>
      <w:ind w:left="-142" w:right="-425"/>
    </w:pPr>
    <w:rPr>
      <w:sz w:val="20"/>
      <w:szCs w:val="20"/>
    </w:rPr>
  </w:style>
  <w:style w:type="paragraph" w:styleId="TM6">
    <w:name w:val="toc 6"/>
    <w:basedOn w:val="Normal"/>
    <w:next w:val="Normal"/>
    <w:autoRedefine/>
    <w:semiHidden/>
    <w:rsid w:val="00312A76"/>
    <w:pPr>
      <w:ind w:left="1200"/>
    </w:pPr>
    <w:rPr>
      <w:sz w:val="18"/>
      <w:szCs w:val="21"/>
    </w:rPr>
  </w:style>
  <w:style w:type="paragraph" w:styleId="Objetducommentaire">
    <w:name w:val="annotation subject"/>
    <w:basedOn w:val="Commentaire"/>
    <w:next w:val="Commentaire"/>
    <w:semiHidden/>
    <w:rsid w:val="00BE31F7"/>
    <w:rPr>
      <w:b/>
      <w:bCs/>
      <w:sz w:val="20"/>
    </w:rPr>
  </w:style>
  <w:style w:type="paragraph" w:styleId="TM7">
    <w:name w:val="toc 7"/>
    <w:basedOn w:val="Normal"/>
    <w:next w:val="Normal"/>
    <w:autoRedefine/>
    <w:semiHidden/>
    <w:rsid w:val="00312A76"/>
    <w:pPr>
      <w:ind w:left="1440"/>
    </w:pPr>
    <w:rPr>
      <w:sz w:val="18"/>
      <w:szCs w:val="21"/>
    </w:rPr>
  </w:style>
  <w:style w:type="paragraph" w:styleId="TM8">
    <w:name w:val="toc 8"/>
    <w:basedOn w:val="Normal"/>
    <w:next w:val="Normal"/>
    <w:autoRedefine/>
    <w:semiHidden/>
    <w:rsid w:val="00312A76"/>
    <w:pPr>
      <w:ind w:left="1680"/>
    </w:pPr>
    <w:rPr>
      <w:sz w:val="18"/>
      <w:szCs w:val="21"/>
    </w:rPr>
  </w:style>
  <w:style w:type="paragraph" w:styleId="TM9">
    <w:name w:val="toc 9"/>
    <w:basedOn w:val="Normal"/>
    <w:next w:val="Normal"/>
    <w:autoRedefine/>
    <w:semiHidden/>
    <w:rsid w:val="00312A76"/>
    <w:pPr>
      <w:ind w:left="1920"/>
    </w:pPr>
    <w:rPr>
      <w:sz w:val="18"/>
      <w:szCs w:val="21"/>
    </w:rPr>
  </w:style>
  <w:style w:type="paragraph" w:customStyle="1" w:styleId="Titre4-subdivision">
    <w:name w:val="Titre 4-subdivision"/>
    <w:basedOn w:val="Titre4"/>
    <w:rsid w:val="003107D8"/>
    <w:pPr>
      <w:tabs>
        <w:tab w:val="num" w:pos="1080"/>
      </w:tabs>
      <w:ind w:left="1080" w:hanging="180"/>
    </w:pPr>
    <w:rPr>
      <w:b w:val="0"/>
      <w:bCs/>
      <w:szCs w:val="18"/>
    </w:rPr>
  </w:style>
  <w:style w:type="paragraph" w:customStyle="1" w:styleId="StyleTitre4TimesNewRomanLatin11ptComplexe9ptGr">
    <w:name w:val="Style Titre 4 + Times New Roman (Latin) 11 pt (Complexe) 9 pt Gr..."/>
    <w:basedOn w:val="Titre4-subdivision"/>
    <w:rsid w:val="003107D8"/>
    <w:rPr>
      <w:b/>
      <w:bCs w:val="0"/>
    </w:rPr>
  </w:style>
  <w:style w:type="paragraph" w:customStyle="1" w:styleId="StyleStyleTitre4TimesNewRomanLatin11ptComplexe9pt">
    <w:name w:val="Style Style Titre 4 + Times New Roman (Latin) 11 pt (Complexe) 9 pt..."/>
    <w:basedOn w:val="StyleTitre4TimesNewRomanLatin11ptComplexe9ptGr"/>
    <w:autoRedefine/>
    <w:rsid w:val="00822741"/>
    <w:rPr>
      <w:b w:val="0"/>
      <w:bCs/>
    </w:rPr>
  </w:style>
  <w:style w:type="paragraph" w:customStyle="1" w:styleId="StyleStyleStyleTitre4TimesNewRomanLatin11ptComplexe">
    <w:name w:val="Style Style Style Titre 4 + Times New Roman (Latin) 11 pt (Complexe..."/>
    <w:basedOn w:val="StyleStyleTitre4TimesNewRomanLatin11ptComplexe9pt"/>
    <w:autoRedefine/>
    <w:rsid w:val="00BC52E0"/>
    <w:pPr>
      <w:numPr>
        <w:ilvl w:val="3"/>
        <w:numId w:val="9"/>
      </w:numPr>
      <w:spacing w:before="120"/>
      <w:ind w:left="1043" w:hanging="703"/>
    </w:pPr>
    <w:rPr>
      <w:b/>
      <w:color w:val="auto"/>
    </w:rPr>
  </w:style>
  <w:style w:type="paragraph" w:customStyle="1" w:styleId="Default">
    <w:name w:val="Default"/>
    <w:rsid w:val="003C0C0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mmentaireCar">
    <w:name w:val="Commentaire Car"/>
    <w:link w:val="Commentaire"/>
    <w:uiPriority w:val="99"/>
    <w:semiHidden/>
    <w:locked/>
    <w:rsid w:val="00610F7A"/>
    <w:rPr>
      <w:sz w:val="22"/>
      <w:lang w:val="fr-FR" w:eastAsia="fr-FR" w:bidi="ar-SA"/>
    </w:rPr>
  </w:style>
  <w:style w:type="character" w:customStyle="1" w:styleId="ParagraphestandardCar">
    <w:name w:val="§ Paragraphe standard Car"/>
    <w:link w:val="Paragraphestandard"/>
    <w:locked/>
    <w:rsid w:val="00F20CB4"/>
    <w:rPr>
      <w:sz w:val="22"/>
      <w:lang w:val="fr-FR" w:eastAsia="fr-FR" w:bidi="ar-SA"/>
    </w:rPr>
  </w:style>
  <w:style w:type="paragraph" w:customStyle="1" w:styleId="Paragraphestandard">
    <w:name w:val="§ Paragraphe standard"/>
    <w:basedOn w:val="Normal"/>
    <w:link w:val="ParagraphestandardCar"/>
    <w:rsid w:val="00F20CB4"/>
    <w:pPr>
      <w:widowControl w:val="0"/>
      <w:spacing w:before="120" w:after="120"/>
    </w:pPr>
    <w:rPr>
      <w:szCs w:val="20"/>
    </w:rPr>
  </w:style>
  <w:style w:type="paragraph" w:styleId="Explorateurdedocuments">
    <w:name w:val="Document Map"/>
    <w:basedOn w:val="Normal"/>
    <w:semiHidden/>
    <w:rsid w:val="000736D3"/>
    <w:pPr>
      <w:shd w:val="clear" w:color="auto" w:fill="000080"/>
    </w:pPr>
    <w:rPr>
      <w:rFonts w:ascii="Tahoma" w:hAnsi="Tahoma"/>
      <w:szCs w:val="20"/>
    </w:rPr>
  </w:style>
  <w:style w:type="paragraph" w:styleId="Listepuces2">
    <w:name w:val="List Bullet 2"/>
    <w:basedOn w:val="Normal"/>
    <w:rsid w:val="003C4475"/>
    <w:pPr>
      <w:numPr>
        <w:numId w:val="35"/>
      </w:numPr>
      <w:jc w:val="left"/>
    </w:pPr>
    <w:rPr>
      <w:sz w:val="24"/>
      <w:szCs w:val="20"/>
    </w:rPr>
  </w:style>
  <w:style w:type="paragraph" w:styleId="Corpsdetexte2">
    <w:name w:val="Body Text 2"/>
    <w:basedOn w:val="Normal"/>
    <w:link w:val="Corpsdetexte2Car"/>
    <w:rsid w:val="00F73F92"/>
    <w:pPr>
      <w:tabs>
        <w:tab w:val="left" w:pos="426"/>
        <w:tab w:val="left" w:pos="851"/>
      </w:tabs>
      <w:ind w:right="142"/>
    </w:pPr>
    <w:rPr>
      <w:sz w:val="24"/>
      <w:szCs w:val="20"/>
    </w:rPr>
  </w:style>
  <w:style w:type="character" w:customStyle="1" w:styleId="Corpsdetexte2Car">
    <w:name w:val="Corps de texte 2 Car"/>
    <w:link w:val="Corpsdetexte2"/>
    <w:rsid w:val="00F73F92"/>
    <w:rPr>
      <w:sz w:val="24"/>
      <w:lang w:val="fr-FR" w:eastAsia="fr-FR" w:bidi="ar-SA"/>
    </w:rPr>
  </w:style>
  <w:style w:type="character" w:customStyle="1" w:styleId="msoins0">
    <w:name w:val="msoins"/>
    <w:rsid w:val="00F73F92"/>
    <w:rPr>
      <w:color w:val="008080"/>
      <w:u w:val="single"/>
    </w:rPr>
  </w:style>
  <w:style w:type="paragraph" w:styleId="Corpsdetexte">
    <w:name w:val="Body Text"/>
    <w:basedOn w:val="Normal"/>
    <w:link w:val="CorpsdetexteCar"/>
    <w:rsid w:val="00CC0454"/>
    <w:pPr>
      <w:spacing w:after="120"/>
    </w:pPr>
  </w:style>
  <w:style w:type="paragraph" w:customStyle="1" w:styleId="Retraitcorpsdetexte21">
    <w:name w:val="Retrait corps de texte 21"/>
    <w:basedOn w:val="Normal"/>
    <w:rsid w:val="00CC0454"/>
    <w:pPr>
      <w:overflowPunct w:val="0"/>
      <w:autoSpaceDE w:val="0"/>
      <w:autoSpaceDN w:val="0"/>
      <w:adjustRightInd w:val="0"/>
      <w:ind w:firstLine="709"/>
      <w:jc w:val="left"/>
      <w:textAlignment w:val="baseline"/>
    </w:pPr>
    <w:rPr>
      <w:sz w:val="24"/>
      <w:szCs w:val="20"/>
    </w:rPr>
  </w:style>
  <w:style w:type="character" w:customStyle="1" w:styleId="NotedefinCar">
    <w:name w:val="Note de fin Car"/>
    <w:link w:val="Notedefin"/>
    <w:uiPriority w:val="99"/>
    <w:semiHidden/>
    <w:rsid w:val="002B367D"/>
  </w:style>
  <w:style w:type="paragraph" w:customStyle="1" w:styleId="CarCar1">
    <w:name w:val="Car Car1"/>
    <w:basedOn w:val="Normal"/>
    <w:semiHidden/>
    <w:rsid w:val="000736D3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character" w:styleId="Appeldenotedefin">
    <w:name w:val="endnote reference"/>
    <w:uiPriority w:val="99"/>
    <w:unhideWhenUsed/>
    <w:rsid w:val="002B367D"/>
    <w:rPr>
      <w:vertAlign w:val="superscript"/>
    </w:rPr>
  </w:style>
  <w:style w:type="character" w:customStyle="1" w:styleId="CorpsdetexteCar">
    <w:name w:val="Corps de texte Car"/>
    <w:link w:val="Corpsdetexte"/>
    <w:rsid w:val="006C4EA3"/>
    <w:rPr>
      <w:sz w:val="22"/>
      <w:szCs w:val="24"/>
    </w:rPr>
  </w:style>
  <w:style w:type="paragraph" w:customStyle="1" w:styleId="Corpsdetexte31">
    <w:name w:val="Corps de texte 31"/>
    <w:basedOn w:val="Normal"/>
    <w:rsid w:val="00990994"/>
    <w:rPr>
      <w:rFonts w:ascii="Arial Narrow" w:hAnsi="Arial Narrow"/>
      <w:szCs w:val="20"/>
    </w:rPr>
  </w:style>
  <w:style w:type="character" w:customStyle="1" w:styleId="EmailStyle76">
    <w:name w:val="EmailStyle76"/>
    <w:semiHidden/>
    <w:rsid w:val="00FB7838"/>
    <w:rPr>
      <w:rFonts w:ascii="Tahoma" w:hAnsi="Tahoma"/>
      <w:b w:val="0"/>
      <w:bCs w:val="0"/>
      <w:i w:val="0"/>
      <w:iCs w:val="0"/>
      <w:strike w:val="0"/>
      <w:color w:val="auto"/>
      <w:sz w:val="22"/>
      <w:szCs w:val="22"/>
      <w:u w:val="none"/>
    </w:rPr>
  </w:style>
  <w:style w:type="character" w:customStyle="1" w:styleId="EmailStyle77">
    <w:name w:val="EmailStyle77"/>
    <w:semiHidden/>
    <w:rsid w:val="006655F2"/>
    <w:rPr>
      <w:rFonts w:ascii="Arial" w:hAnsi="Arial" w:cs="Arial"/>
      <w:color w:val="auto"/>
      <w:sz w:val="20"/>
      <w:szCs w:val="20"/>
    </w:rPr>
  </w:style>
  <w:style w:type="paragraph" w:styleId="Corpsdetexte3">
    <w:name w:val="Body Text 3"/>
    <w:basedOn w:val="Normal"/>
    <w:link w:val="Corpsdetexte3Car"/>
    <w:rsid w:val="00CA6B44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rsid w:val="00CA6B44"/>
    <w:rPr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D583C"/>
    <w:pPr>
      <w:ind w:left="720"/>
      <w:contextualSpacing/>
    </w:pPr>
  </w:style>
  <w:style w:type="character" w:customStyle="1" w:styleId="En-tteCar">
    <w:name w:val="En-tête Car"/>
    <w:basedOn w:val="Policepardfaut"/>
    <w:link w:val="En-tte"/>
    <w:rsid w:val="00686493"/>
    <w:rPr>
      <w:sz w:val="22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EE3DD9"/>
    <w:rPr>
      <w:sz w:val="22"/>
      <w:szCs w:val="24"/>
    </w:rPr>
  </w:style>
  <w:style w:type="paragraph" w:customStyle="1" w:styleId="Paragraphe">
    <w:name w:val="Paragraphe"/>
    <w:basedOn w:val="Normal"/>
    <w:link w:val="ParagrapheCar"/>
    <w:autoRedefine/>
    <w:rsid w:val="00BC5EEC"/>
    <w:pPr>
      <w:suppressAutoHyphens/>
      <w:ind w:firstLine="540"/>
      <w:outlineLvl w:val="0"/>
    </w:pPr>
    <w:rPr>
      <w:b/>
      <w:bCs/>
      <w:sz w:val="24"/>
      <w:u w:val="single"/>
    </w:rPr>
  </w:style>
  <w:style w:type="character" w:customStyle="1" w:styleId="ParagrapheCar">
    <w:name w:val="Paragraphe Car"/>
    <w:link w:val="Paragraphe"/>
    <w:rsid w:val="00BC5EEC"/>
    <w:rPr>
      <w:b/>
      <w:bCs/>
      <w:sz w:val="24"/>
      <w:szCs w:val="24"/>
      <w:u w:val="single"/>
    </w:rPr>
  </w:style>
  <w:style w:type="paragraph" w:styleId="Sansinterligne">
    <w:name w:val="No Spacing"/>
    <w:uiPriority w:val="1"/>
    <w:qFormat/>
    <w:rsid w:val="004F37C2"/>
    <w:rPr>
      <w:rFonts w:asciiTheme="minorHAnsi" w:eastAsiaTheme="minorEastAsia" w:hAnsiTheme="minorHAnsi" w:cstheme="minorBidi"/>
      <w:sz w:val="22"/>
      <w:szCs w:val="22"/>
    </w:rPr>
  </w:style>
  <w:style w:type="paragraph" w:customStyle="1" w:styleId="DLY1">
    <w:name w:val="DLY1"/>
    <w:basedOn w:val="Paragraphedeliste"/>
    <w:qFormat/>
    <w:rsid w:val="00D94557"/>
    <w:pPr>
      <w:numPr>
        <w:numId w:val="51"/>
      </w:numPr>
      <w:spacing w:after="200" w:line="276" w:lineRule="auto"/>
      <w:jc w:val="left"/>
    </w:pPr>
    <w:rPr>
      <w:rFonts w:eastAsiaTheme="minorHAnsi" w:cstheme="minorBidi"/>
      <w:b/>
      <w:caps/>
      <w:sz w:val="24"/>
      <w:szCs w:val="22"/>
      <w:lang w:eastAsia="en-US"/>
    </w:rPr>
  </w:style>
  <w:style w:type="paragraph" w:customStyle="1" w:styleId="DLY2">
    <w:name w:val="DLY2"/>
    <w:basedOn w:val="DLY1"/>
    <w:qFormat/>
    <w:rsid w:val="00D94557"/>
    <w:pPr>
      <w:numPr>
        <w:ilvl w:val="1"/>
      </w:numPr>
    </w:pPr>
    <w:rPr>
      <w:rFonts w:ascii="Times New Roman Gras" w:hAnsi="Times New Roman Gras"/>
      <w:caps w:val="0"/>
      <w:sz w:val="22"/>
      <w:u w:val="single"/>
    </w:rPr>
  </w:style>
  <w:style w:type="paragraph" w:customStyle="1" w:styleId="DLY3">
    <w:name w:val="DLY3"/>
    <w:basedOn w:val="Paragraphedeliste"/>
    <w:qFormat/>
    <w:rsid w:val="00D94557"/>
    <w:pPr>
      <w:numPr>
        <w:ilvl w:val="2"/>
        <w:numId w:val="51"/>
      </w:numPr>
      <w:spacing w:after="200" w:line="276" w:lineRule="auto"/>
      <w:jc w:val="left"/>
    </w:pPr>
    <w:rPr>
      <w:rFonts w:eastAsiaTheme="minorHAnsi" w:cstheme="minorBidi"/>
      <w:b/>
      <w:szCs w:val="22"/>
      <w:u w:val="single"/>
      <w:lang w:eastAsia="en-US"/>
    </w:rPr>
  </w:style>
  <w:style w:type="paragraph" w:customStyle="1" w:styleId="ARTICLE">
    <w:name w:val="ARTICLE"/>
    <w:basedOn w:val="Normal"/>
    <w:autoRedefine/>
    <w:rsid w:val="00AD3CBE"/>
    <w:rPr>
      <w:rFonts w:cs="Arial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4466">
      <w:bodyDiv w:val="1"/>
      <w:marLeft w:val="7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4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IRCATM-VFA\Local%20Settings\Temporary%20Internet%20Files\OLK3B\ESPACES%20VERTS%20-%20RC%20+%20CCP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9AA23-33A6-49A2-B2E9-FDF1B7397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ESPACES VERTS - RC + CCP</Template>
  <TotalTime>28</TotalTime>
  <Pages>1</Pages>
  <Words>275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EQ</vt:lpstr>
    </vt:vector>
  </TitlesOfParts>
  <Company>MINISTERE DE LA DEFENSE</Company>
  <LinksUpToDate>false</LinksUpToDate>
  <CharactersWithSpaces>2054</CharactersWithSpaces>
  <SharedDoc>false</SharedDoc>
  <HLinks>
    <vt:vector size="432" baseType="variant">
      <vt:variant>
        <vt:i4>6619208</vt:i4>
      </vt:variant>
      <vt:variant>
        <vt:i4>699</vt:i4>
      </vt:variant>
      <vt:variant>
        <vt:i4>0</vt:i4>
      </vt:variant>
      <vt:variant>
        <vt:i4>5</vt:i4>
      </vt:variant>
      <vt:variant>
        <vt:lpwstr>mailto:pfaf-ne.finances.fct@intradef.gouv.fr</vt:lpwstr>
      </vt:variant>
      <vt:variant>
        <vt:lpwstr/>
      </vt:variant>
      <vt:variant>
        <vt:i4>7012402</vt:i4>
      </vt:variant>
      <vt:variant>
        <vt:i4>693</vt:i4>
      </vt:variant>
      <vt:variant>
        <vt:i4>0</vt:i4>
      </vt:variant>
      <vt:variant>
        <vt:i4>5</vt:i4>
      </vt:variant>
      <vt:variant>
        <vt:lpwstr>https://chorus-factures.budget.gouv.fr/</vt:lpwstr>
      </vt:variant>
      <vt:variant>
        <vt:lpwstr/>
      </vt:variant>
      <vt:variant>
        <vt:i4>75</vt:i4>
      </vt:variant>
      <vt:variant>
        <vt:i4>690</vt:i4>
      </vt:variant>
      <vt:variant>
        <vt:i4>0</vt:i4>
      </vt:variant>
      <vt:variant>
        <vt:i4>5</vt:i4>
      </vt:variant>
      <vt:variant>
        <vt:lpwstr>http://www.indices.insee.fr/</vt:lpwstr>
      </vt:variant>
      <vt:variant>
        <vt:lpwstr/>
      </vt:variant>
      <vt:variant>
        <vt:i4>1179702</vt:i4>
      </vt:variant>
      <vt:variant>
        <vt:i4>555</vt:i4>
      </vt:variant>
      <vt:variant>
        <vt:i4>0</vt:i4>
      </vt:variant>
      <vt:variant>
        <vt:i4>5</vt:i4>
      </vt:variant>
      <vt:variant>
        <vt:lpwstr/>
      </vt:variant>
      <vt:variant>
        <vt:lpwstr>_Toc367362424</vt:lpwstr>
      </vt:variant>
      <vt:variant>
        <vt:i4>1179702</vt:i4>
      </vt:variant>
      <vt:variant>
        <vt:i4>549</vt:i4>
      </vt:variant>
      <vt:variant>
        <vt:i4>0</vt:i4>
      </vt:variant>
      <vt:variant>
        <vt:i4>5</vt:i4>
      </vt:variant>
      <vt:variant>
        <vt:lpwstr/>
      </vt:variant>
      <vt:variant>
        <vt:lpwstr>_Toc367362423</vt:lpwstr>
      </vt:variant>
      <vt:variant>
        <vt:i4>1179702</vt:i4>
      </vt:variant>
      <vt:variant>
        <vt:i4>543</vt:i4>
      </vt:variant>
      <vt:variant>
        <vt:i4>0</vt:i4>
      </vt:variant>
      <vt:variant>
        <vt:i4>5</vt:i4>
      </vt:variant>
      <vt:variant>
        <vt:lpwstr/>
      </vt:variant>
      <vt:variant>
        <vt:lpwstr>_Toc367362422</vt:lpwstr>
      </vt:variant>
      <vt:variant>
        <vt:i4>1179702</vt:i4>
      </vt:variant>
      <vt:variant>
        <vt:i4>537</vt:i4>
      </vt:variant>
      <vt:variant>
        <vt:i4>0</vt:i4>
      </vt:variant>
      <vt:variant>
        <vt:i4>5</vt:i4>
      </vt:variant>
      <vt:variant>
        <vt:lpwstr/>
      </vt:variant>
      <vt:variant>
        <vt:lpwstr>_Toc367362421</vt:lpwstr>
      </vt:variant>
      <vt:variant>
        <vt:i4>1179702</vt:i4>
      </vt:variant>
      <vt:variant>
        <vt:i4>531</vt:i4>
      </vt:variant>
      <vt:variant>
        <vt:i4>0</vt:i4>
      </vt:variant>
      <vt:variant>
        <vt:i4>5</vt:i4>
      </vt:variant>
      <vt:variant>
        <vt:lpwstr/>
      </vt:variant>
      <vt:variant>
        <vt:lpwstr>_Toc367362420</vt:lpwstr>
      </vt:variant>
      <vt:variant>
        <vt:i4>1114166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_Toc367362419</vt:lpwstr>
      </vt:variant>
      <vt:variant>
        <vt:i4>1114166</vt:i4>
      </vt:variant>
      <vt:variant>
        <vt:i4>519</vt:i4>
      </vt:variant>
      <vt:variant>
        <vt:i4>0</vt:i4>
      </vt:variant>
      <vt:variant>
        <vt:i4>5</vt:i4>
      </vt:variant>
      <vt:variant>
        <vt:lpwstr/>
      </vt:variant>
      <vt:variant>
        <vt:lpwstr>_Toc367362418</vt:lpwstr>
      </vt:variant>
      <vt:variant>
        <vt:i4>1114166</vt:i4>
      </vt:variant>
      <vt:variant>
        <vt:i4>510</vt:i4>
      </vt:variant>
      <vt:variant>
        <vt:i4>0</vt:i4>
      </vt:variant>
      <vt:variant>
        <vt:i4>5</vt:i4>
      </vt:variant>
      <vt:variant>
        <vt:lpwstr/>
      </vt:variant>
      <vt:variant>
        <vt:lpwstr>_Toc367362417</vt:lpwstr>
      </vt:variant>
      <vt:variant>
        <vt:i4>1114166</vt:i4>
      </vt:variant>
      <vt:variant>
        <vt:i4>504</vt:i4>
      </vt:variant>
      <vt:variant>
        <vt:i4>0</vt:i4>
      </vt:variant>
      <vt:variant>
        <vt:i4>5</vt:i4>
      </vt:variant>
      <vt:variant>
        <vt:lpwstr/>
      </vt:variant>
      <vt:variant>
        <vt:lpwstr>_Toc367362416</vt:lpwstr>
      </vt:variant>
      <vt:variant>
        <vt:i4>1114166</vt:i4>
      </vt:variant>
      <vt:variant>
        <vt:i4>498</vt:i4>
      </vt:variant>
      <vt:variant>
        <vt:i4>0</vt:i4>
      </vt:variant>
      <vt:variant>
        <vt:i4>5</vt:i4>
      </vt:variant>
      <vt:variant>
        <vt:lpwstr/>
      </vt:variant>
      <vt:variant>
        <vt:lpwstr>_Toc367362415</vt:lpwstr>
      </vt:variant>
      <vt:variant>
        <vt:i4>1114166</vt:i4>
      </vt:variant>
      <vt:variant>
        <vt:i4>492</vt:i4>
      </vt:variant>
      <vt:variant>
        <vt:i4>0</vt:i4>
      </vt:variant>
      <vt:variant>
        <vt:i4>5</vt:i4>
      </vt:variant>
      <vt:variant>
        <vt:lpwstr/>
      </vt:variant>
      <vt:variant>
        <vt:lpwstr>_Toc367362414</vt:lpwstr>
      </vt:variant>
      <vt:variant>
        <vt:i4>1114166</vt:i4>
      </vt:variant>
      <vt:variant>
        <vt:i4>486</vt:i4>
      </vt:variant>
      <vt:variant>
        <vt:i4>0</vt:i4>
      </vt:variant>
      <vt:variant>
        <vt:i4>5</vt:i4>
      </vt:variant>
      <vt:variant>
        <vt:lpwstr/>
      </vt:variant>
      <vt:variant>
        <vt:lpwstr>_Toc367362413</vt:lpwstr>
      </vt:variant>
      <vt:variant>
        <vt:i4>1114166</vt:i4>
      </vt:variant>
      <vt:variant>
        <vt:i4>480</vt:i4>
      </vt:variant>
      <vt:variant>
        <vt:i4>0</vt:i4>
      </vt:variant>
      <vt:variant>
        <vt:i4>5</vt:i4>
      </vt:variant>
      <vt:variant>
        <vt:lpwstr/>
      </vt:variant>
      <vt:variant>
        <vt:lpwstr>_Toc367362412</vt:lpwstr>
      </vt:variant>
      <vt:variant>
        <vt:i4>1114166</vt:i4>
      </vt:variant>
      <vt:variant>
        <vt:i4>474</vt:i4>
      </vt:variant>
      <vt:variant>
        <vt:i4>0</vt:i4>
      </vt:variant>
      <vt:variant>
        <vt:i4>5</vt:i4>
      </vt:variant>
      <vt:variant>
        <vt:lpwstr/>
      </vt:variant>
      <vt:variant>
        <vt:lpwstr>_Toc367362411</vt:lpwstr>
      </vt:variant>
      <vt:variant>
        <vt:i4>1114166</vt:i4>
      </vt:variant>
      <vt:variant>
        <vt:i4>468</vt:i4>
      </vt:variant>
      <vt:variant>
        <vt:i4>0</vt:i4>
      </vt:variant>
      <vt:variant>
        <vt:i4>5</vt:i4>
      </vt:variant>
      <vt:variant>
        <vt:lpwstr/>
      </vt:variant>
      <vt:variant>
        <vt:lpwstr>_Toc367362410</vt:lpwstr>
      </vt:variant>
      <vt:variant>
        <vt:i4>1048630</vt:i4>
      </vt:variant>
      <vt:variant>
        <vt:i4>462</vt:i4>
      </vt:variant>
      <vt:variant>
        <vt:i4>0</vt:i4>
      </vt:variant>
      <vt:variant>
        <vt:i4>5</vt:i4>
      </vt:variant>
      <vt:variant>
        <vt:lpwstr/>
      </vt:variant>
      <vt:variant>
        <vt:lpwstr>_Toc367362409</vt:lpwstr>
      </vt:variant>
      <vt:variant>
        <vt:i4>1048630</vt:i4>
      </vt:variant>
      <vt:variant>
        <vt:i4>456</vt:i4>
      </vt:variant>
      <vt:variant>
        <vt:i4>0</vt:i4>
      </vt:variant>
      <vt:variant>
        <vt:i4>5</vt:i4>
      </vt:variant>
      <vt:variant>
        <vt:lpwstr/>
      </vt:variant>
      <vt:variant>
        <vt:lpwstr>_Toc367362408</vt:lpwstr>
      </vt:variant>
      <vt:variant>
        <vt:i4>1048630</vt:i4>
      </vt:variant>
      <vt:variant>
        <vt:i4>450</vt:i4>
      </vt:variant>
      <vt:variant>
        <vt:i4>0</vt:i4>
      </vt:variant>
      <vt:variant>
        <vt:i4>5</vt:i4>
      </vt:variant>
      <vt:variant>
        <vt:lpwstr/>
      </vt:variant>
      <vt:variant>
        <vt:lpwstr>_Toc367362407</vt:lpwstr>
      </vt:variant>
      <vt:variant>
        <vt:i4>1048630</vt:i4>
      </vt:variant>
      <vt:variant>
        <vt:i4>444</vt:i4>
      </vt:variant>
      <vt:variant>
        <vt:i4>0</vt:i4>
      </vt:variant>
      <vt:variant>
        <vt:i4>5</vt:i4>
      </vt:variant>
      <vt:variant>
        <vt:lpwstr/>
      </vt:variant>
      <vt:variant>
        <vt:lpwstr>_Toc367362406</vt:lpwstr>
      </vt:variant>
      <vt:variant>
        <vt:i4>1048630</vt:i4>
      </vt:variant>
      <vt:variant>
        <vt:i4>438</vt:i4>
      </vt:variant>
      <vt:variant>
        <vt:i4>0</vt:i4>
      </vt:variant>
      <vt:variant>
        <vt:i4>5</vt:i4>
      </vt:variant>
      <vt:variant>
        <vt:lpwstr/>
      </vt:variant>
      <vt:variant>
        <vt:lpwstr>_Toc367362405</vt:lpwstr>
      </vt:variant>
      <vt:variant>
        <vt:i4>1048630</vt:i4>
      </vt:variant>
      <vt:variant>
        <vt:i4>432</vt:i4>
      </vt:variant>
      <vt:variant>
        <vt:i4>0</vt:i4>
      </vt:variant>
      <vt:variant>
        <vt:i4>5</vt:i4>
      </vt:variant>
      <vt:variant>
        <vt:lpwstr/>
      </vt:variant>
      <vt:variant>
        <vt:lpwstr>_Toc367362404</vt:lpwstr>
      </vt:variant>
      <vt:variant>
        <vt:i4>1048630</vt:i4>
      </vt:variant>
      <vt:variant>
        <vt:i4>426</vt:i4>
      </vt:variant>
      <vt:variant>
        <vt:i4>0</vt:i4>
      </vt:variant>
      <vt:variant>
        <vt:i4>5</vt:i4>
      </vt:variant>
      <vt:variant>
        <vt:lpwstr/>
      </vt:variant>
      <vt:variant>
        <vt:lpwstr>_Toc367362403</vt:lpwstr>
      </vt:variant>
      <vt:variant>
        <vt:i4>1048630</vt:i4>
      </vt:variant>
      <vt:variant>
        <vt:i4>420</vt:i4>
      </vt:variant>
      <vt:variant>
        <vt:i4>0</vt:i4>
      </vt:variant>
      <vt:variant>
        <vt:i4>5</vt:i4>
      </vt:variant>
      <vt:variant>
        <vt:lpwstr/>
      </vt:variant>
      <vt:variant>
        <vt:lpwstr>_Toc367362402</vt:lpwstr>
      </vt:variant>
      <vt:variant>
        <vt:i4>1048630</vt:i4>
      </vt:variant>
      <vt:variant>
        <vt:i4>414</vt:i4>
      </vt:variant>
      <vt:variant>
        <vt:i4>0</vt:i4>
      </vt:variant>
      <vt:variant>
        <vt:i4>5</vt:i4>
      </vt:variant>
      <vt:variant>
        <vt:lpwstr/>
      </vt:variant>
      <vt:variant>
        <vt:lpwstr>_Toc367362401</vt:lpwstr>
      </vt:variant>
      <vt:variant>
        <vt:i4>7929941</vt:i4>
      </vt:variant>
      <vt:variant>
        <vt:i4>345</vt:i4>
      </vt:variant>
      <vt:variant>
        <vt:i4>0</vt:i4>
      </vt:variant>
      <vt:variant>
        <vt:i4>5</vt:i4>
      </vt:variant>
      <vt:variant>
        <vt:lpwstr>mailto:greffe.ta-strasbourg@juradm.fr</vt:lpwstr>
      </vt:variant>
      <vt:variant>
        <vt:lpwstr/>
      </vt:variant>
      <vt:variant>
        <vt:i4>2883620</vt:i4>
      </vt:variant>
      <vt:variant>
        <vt:i4>330</vt:i4>
      </vt:variant>
      <vt:variant>
        <vt:i4>0</vt:i4>
      </vt:variant>
      <vt:variant>
        <vt:i4>5</vt:i4>
      </vt:variant>
      <vt:variant>
        <vt:lpwstr>http://www.ville-emploi.asso.fr/annuaire/facilitateurs-des-clauses-sociales</vt:lpwstr>
      </vt:variant>
      <vt:variant>
        <vt:lpwstr/>
      </vt:variant>
      <vt:variant>
        <vt:i4>3801195</vt:i4>
      </vt:variant>
      <vt:variant>
        <vt:i4>324</vt:i4>
      </vt:variant>
      <vt:variant>
        <vt:i4>0</vt:i4>
      </vt:variant>
      <vt:variant>
        <vt:i4>5</vt:i4>
      </vt:variant>
      <vt:variant>
        <vt:lpwstr>http://www.legifrance.gouv.fr/</vt:lpwstr>
      </vt:variant>
      <vt:variant>
        <vt:lpwstr/>
      </vt:variant>
      <vt:variant>
        <vt:i4>6881329</vt:i4>
      </vt:variant>
      <vt:variant>
        <vt:i4>321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6881329</vt:i4>
      </vt:variant>
      <vt:variant>
        <vt:i4>312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7209030</vt:i4>
      </vt:variant>
      <vt:variant>
        <vt:i4>309</vt:i4>
      </vt:variant>
      <vt:variant>
        <vt:i4>0</vt:i4>
      </vt:variant>
      <vt:variant>
        <vt:i4>5</vt:i4>
      </vt:variant>
      <vt:variant>
        <vt:lpwstr/>
      </vt:variant>
      <vt:variant>
        <vt:lpwstr>RC_Sommaire</vt:lpwstr>
      </vt:variant>
      <vt:variant>
        <vt:i4>6881329</vt:i4>
      </vt:variant>
      <vt:variant>
        <vt:i4>285</vt:i4>
      </vt:variant>
      <vt:variant>
        <vt:i4>0</vt:i4>
      </vt:variant>
      <vt:variant>
        <vt:i4>5</vt:i4>
      </vt:variant>
      <vt:variant>
        <vt:lpwstr>http://www.marches-publics.gouv.fr/</vt:lpwstr>
      </vt:variant>
      <vt:variant>
        <vt:lpwstr/>
      </vt:variant>
      <vt:variant>
        <vt:i4>1245232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_Toc367346078</vt:lpwstr>
      </vt:variant>
      <vt:variant>
        <vt:i4>1245232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_Toc367346077</vt:lpwstr>
      </vt:variant>
      <vt:variant>
        <vt:i4>1245232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_Toc367346076</vt:lpwstr>
      </vt:variant>
      <vt:variant>
        <vt:i4>1245232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_Toc367346075</vt:lpwstr>
      </vt:variant>
      <vt:variant>
        <vt:i4>1245232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_Toc367346074</vt:lpwstr>
      </vt:variant>
      <vt:variant>
        <vt:i4>1245232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_Toc367346073</vt:lpwstr>
      </vt:variant>
      <vt:variant>
        <vt:i4>1245232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_Toc367346072</vt:lpwstr>
      </vt:variant>
      <vt:variant>
        <vt:i4>1245232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_Toc367346071</vt:lpwstr>
      </vt:variant>
      <vt:variant>
        <vt:i4>1245232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_Toc367346070</vt:lpwstr>
      </vt:variant>
      <vt:variant>
        <vt:i4>1179696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_Toc367346069</vt:lpwstr>
      </vt:variant>
      <vt:variant>
        <vt:i4>1179696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_Toc367346068</vt:lpwstr>
      </vt:variant>
      <vt:variant>
        <vt:i4>1179696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_Toc367346067</vt:lpwstr>
      </vt:variant>
      <vt:variant>
        <vt:i4>1179696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_Toc367346066</vt:lpwstr>
      </vt:variant>
      <vt:variant>
        <vt:i4>1179696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_Toc367346065</vt:lpwstr>
      </vt:variant>
      <vt:variant>
        <vt:i4>1179696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_Toc367346064</vt:lpwstr>
      </vt:variant>
      <vt:variant>
        <vt:i4>1179696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_Toc367346063</vt:lpwstr>
      </vt:variant>
      <vt:variant>
        <vt:i4>1179696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_Toc367346062</vt:lpwstr>
      </vt:variant>
      <vt:variant>
        <vt:i4>1179696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_Toc367346061</vt:lpwstr>
      </vt:variant>
      <vt:variant>
        <vt:i4>1179696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_Toc367346060</vt:lpwstr>
      </vt:variant>
      <vt:variant>
        <vt:i4>1114160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_Toc367346059</vt:lpwstr>
      </vt:variant>
      <vt:variant>
        <vt:i4>1114160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_Toc367346058</vt:lpwstr>
      </vt:variant>
      <vt:variant>
        <vt:i4>1114160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_Toc367346057</vt:lpwstr>
      </vt:variant>
      <vt:variant>
        <vt:i4>1114160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_Toc367346056</vt:lpwstr>
      </vt:variant>
      <vt:variant>
        <vt:i4>1114160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_Toc367346055</vt:lpwstr>
      </vt:variant>
      <vt:variant>
        <vt:i4>1114160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_Toc367346054</vt:lpwstr>
      </vt:variant>
      <vt:variant>
        <vt:i4>1114160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_Toc367346053</vt:lpwstr>
      </vt:variant>
      <vt:variant>
        <vt:i4>1114160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_Toc367346052</vt:lpwstr>
      </vt:variant>
      <vt:variant>
        <vt:i4>1114160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_Toc367346051</vt:lpwstr>
      </vt:variant>
      <vt:variant>
        <vt:i4>1114160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_Toc367346050</vt:lpwstr>
      </vt:variant>
      <vt:variant>
        <vt:i4>1048624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_Toc367346049</vt:lpwstr>
      </vt:variant>
      <vt:variant>
        <vt:i4>1048624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_Toc367346048</vt:lpwstr>
      </vt:variant>
      <vt:variant>
        <vt:i4>1048624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_Toc367346047</vt:lpwstr>
      </vt:variant>
      <vt:variant>
        <vt:i4>1048624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_Toc367346046</vt:lpwstr>
      </vt:variant>
      <vt:variant>
        <vt:i4>1048624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_Toc367346045</vt:lpwstr>
      </vt:variant>
      <vt:variant>
        <vt:i4>1048624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_Toc367346044</vt:lpwstr>
      </vt:variant>
      <vt:variant>
        <vt:i4>1048624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_Toc367346043</vt:lpwstr>
      </vt:variant>
      <vt:variant>
        <vt:i4>1048624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_Toc367346042</vt:lpwstr>
      </vt:variant>
      <vt:variant>
        <vt:i4>1048624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_Toc367346041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EQ</dc:title>
  <dc:creator>DIRCAT RTNE</dc:creator>
  <cp:lastModifiedBy>BREITBEIL Mireille SA CN MINDEF</cp:lastModifiedBy>
  <cp:revision>10</cp:revision>
  <cp:lastPrinted>2016-05-03T13:21:00Z</cp:lastPrinted>
  <dcterms:created xsi:type="dcterms:W3CDTF">2024-06-26T07:53:00Z</dcterms:created>
  <dcterms:modified xsi:type="dcterms:W3CDTF">2024-08-06T07:39:00Z</dcterms:modified>
</cp:coreProperties>
</file>